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0ACE7" w14:textId="730F7944" w:rsidR="00B55479" w:rsidRDefault="0030406A" w:rsidP="00493B65">
      <w:pPr>
        <w:pStyle w:val="berschrift1"/>
      </w:pPr>
      <w:r>
        <w:rPr>
          <w:noProof/>
        </w:rPr>
        <w:drawing>
          <wp:inline distT="0" distB="0" distL="0" distR="0" wp14:anchorId="33AC1413" wp14:editId="51B312C3">
            <wp:extent cx="5760720" cy="7680960"/>
            <wp:effectExtent l="0" t="0" r="0" b="0"/>
            <wp:docPr id="18077238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723855" name="Grafik 1807723855"/>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4A84197" w14:textId="47B78FB3" w:rsidR="00493B65" w:rsidRDefault="007166CE" w:rsidP="00493B65">
      <w:pPr>
        <w:pStyle w:val="berschrift1"/>
      </w:pPr>
      <w:r>
        <w:br w:type="page"/>
      </w:r>
      <w:r w:rsidR="00493B65">
        <w:lastRenderedPageBreak/>
        <w:t>Vorwort</w:t>
      </w:r>
    </w:p>
    <w:p w14:paraId="15E908A3"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7FD1355" w14:textId="77777777" w:rsidR="001F558F" w:rsidRDefault="001F558F" w:rsidP="00493B65">
      <w:r>
        <w:t>Deshalb gibt es die Glaubensstimme, und deshalb gibt es auch die Bücher, die Ihr hier herunterladen könnt. Manche Autoren sind Euch sicher bekannt, andere eher weniger.</w:t>
      </w:r>
    </w:p>
    <w:p w14:paraId="32DB6D9C"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708C953"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17202BDA" w14:textId="77777777" w:rsidR="00493B65" w:rsidRDefault="00493B65" w:rsidP="00493B65">
      <w:r>
        <w:t>Gruß &amp; Segen,</w:t>
      </w:r>
    </w:p>
    <w:p w14:paraId="483F1499" w14:textId="77777777" w:rsidR="007166CE" w:rsidRDefault="00493B65" w:rsidP="00493B65">
      <w:r>
        <w:t>Andreas</w:t>
      </w:r>
    </w:p>
    <w:p w14:paraId="3706199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0104778" w14:textId="7C7A29C7" w:rsidR="00BD71A4" w:rsidRDefault="008E5F26">
      <w:pPr>
        <w:spacing w:after="0" w:line="240" w:lineRule="auto"/>
      </w:pPr>
      <w:r>
        <w:rPr>
          <w:noProof/>
        </w:rPr>
        <w:drawing>
          <wp:inline distT="0" distB="0" distL="0" distR="0" wp14:anchorId="75A1C0B5" wp14:editId="1D9845AD">
            <wp:extent cx="3756660" cy="6126480"/>
            <wp:effectExtent l="0" t="0" r="0" b="7620"/>
            <wp:docPr id="8706566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656631" name="Grafik 870656631"/>
                    <pic:cNvPicPr/>
                  </pic:nvPicPr>
                  <pic:blipFill>
                    <a:blip r:embed="rId8">
                      <a:extLst>
                        <a:ext uri="{28A0092B-C50C-407E-A947-70E740481C1C}">
                          <a14:useLocalDpi xmlns:a14="http://schemas.microsoft.com/office/drawing/2010/main" val="0"/>
                        </a:ext>
                      </a:extLst>
                    </a:blip>
                    <a:stretch>
                      <a:fillRect/>
                    </a:stretch>
                  </pic:blipFill>
                  <pic:spPr>
                    <a:xfrm>
                      <a:off x="0" y="0"/>
                      <a:ext cx="3756660" cy="6126480"/>
                    </a:xfrm>
                    <a:prstGeom prst="rect">
                      <a:avLst/>
                    </a:prstGeom>
                  </pic:spPr>
                </pic:pic>
              </a:graphicData>
            </a:graphic>
          </wp:inline>
        </w:drawing>
      </w:r>
    </w:p>
    <w:p w14:paraId="0B926E02" w14:textId="77777777" w:rsidR="00BD71A4" w:rsidRDefault="00BD71A4">
      <w:pPr>
        <w:spacing w:after="0" w:line="240" w:lineRule="auto"/>
        <w:rPr>
          <w:rFonts w:eastAsia="Times New Roman"/>
          <w:b/>
          <w:bCs/>
          <w:color w:val="000000"/>
          <w:kern w:val="36"/>
          <w:sz w:val="36"/>
          <w:szCs w:val="48"/>
          <w:lang w:eastAsia="de-DE"/>
        </w:rPr>
      </w:pPr>
      <w:r>
        <w:br w:type="page"/>
      </w:r>
    </w:p>
    <w:p w14:paraId="32A4FA5E" w14:textId="77777777" w:rsidR="008E5F26" w:rsidRDefault="008E5F26" w:rsidP="008E5F26">
      <w:pPr>
        <w:pStyle w:val="berschrift1"/>
      </w:pPr>
      <w:r>
        <w:t>Gottfried Arnold - Lieder</w:t>
      </w:r>
    </w:p>
    <w:p w14:paraId="7E25B3AD" w14:textId="77777777" w:rsidR="008E5F26" w:rsidRPr="008A75F8" w:rsidRDefault="008E5F26" w:rsidP="008E5F26">
      <w:pPr>
        <w:pStyle w:val="berschrift2"/>
      </w:pPr>
      <w:r w:rsidRPr="008A75F8">
        <w:t xml:space="preserve">Abschied von </w:t>
      </w:r>
      <w:r w:rsidRPr="00B62494">
        <w:t>der</w:t>
      </w:r>
      <w:r w:rsidRPr="008A75F8">
        <w:t xml:space="preserve"> Welt.</w:t>
      </w:r>
    </w:p>
    <w:p w14:paraId="076ADCC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Entfernet euch, ihr matten Kräfte,</w:t>
      </w:r>
      <w:r w:rsidRPr="008A75F8">
        <w:rPr>
          <w:rFonts w:eastAsia="Times New Roman"/>
          <w:szCs w:val="24"/>
          <w:lang w:eastAsia="de-DE"/>
        </w:rPr>
        <w:br/>
        <w:t>Von Allem, was noch irdisch heißt;</w:t>
      </w:r>
      <w:r w:rsidRPr="008A75F8">
        <w:rPr>
          <w:rFonts w:eastAsia="Times New Roman"/>
          <w:szCs w:val="24"/>
          <w:lang w:eastAsia="de-DE"/>
        </w:rPr>
        <w:br/>
        <w:t>Wirf hin, die zeitlichen Geschäfte,</w:t>
      </w:r>
      <w:r w:rsidRPr="008A75F8">
        <w:rPr>
          <w:rFonts w:eastAsia="Times New Roman"/>
          <w:szCs w:val="24"/>
          <w:lang w:eastAsia="de-DE"/>
        </w:rPr>
        <w:br/>
        <w:t xml:space="preserve">Mein </w:t>
      </w:r>
      <w:proofErr w:type="spellStart"/>
      <w:r w:rsidRPr="008A75F8">
        <w:rPr>
          <w:rFonts w:eastAsia="Times New Roman"/>
          <w:szCs w:val="24"/>
          <w:lang w:eastAsia="de-DE"/>
        </w:rPr>
        <w:t>g’nug</w:t>
      </w:r>
      <w:proofErr w:type="spellEnd"/>
      <w:r w:rsidRPr="008A75F8">
        <w:rPr>
          <w:rFonts w:eastAsia="Times New Roman"/>
          <w:szCs w:val="24"/>
          <w:lang w:eastAsia="de-DE"/>
        </w:rPr>
        <w:t xml:space="preserve"> geplagter, müder Geist!</w:t>
      </w:r>
      <w:r w:rsidRPr="008A75F8">
        <w:rPr>
          <w:rFonts w:eastAsia="Times New Roman"/>
          <w:szCs w:val="24"/>
          <w:lang w:eastAsia="de-DE"/>
        </w:rPr>
        <w:br/>
        <w:t>Nun gute Nacht!</w:t>
      </w:r>
      <w:r w:rsidRPr="008A75F8">
        <w:rPr>
          <w:rFonts w:eastAsia="Times New Roman"/>
          <w:szCs w:val="24"/>
          <w:lang w:eastAsia="de-DE"/>
        </w:rPr>
        <w:br/>
        <w:t>Es ist vollbracht;</w:t>
      </w:r>
      <w:r w:rsidRPr="008A75F8">
        <w:rPr>
          <w:rFonts w:eastAsia="Times New Roman"/>
          <w:szCs w:val="24"/>
          <w:lang w:eastAsia="de-DE"/>
        </w:rPr>
        <w:br/>
        <w:t xml:space="preserve">Ich fang ein </w:t>
      </w:r>
      <w:proofErr w:type="spellStart"/>
      <w:r w:rsidRPr="008A75F8">
        <w:rPr>
          <w:rFonts w:eastAsia="Times New Roman"/>
          <w:szCs w:val="24"/>
          <w:lang w:eastAsia="de-DE"/>
        </w:rPr>
        <w:t>ander</w:t>
      </w:r>
      <w:proofErr w:type="spellEnd"/>
      <w:r w:rsidRPr="008A75F8">
        <w:rPr>
          <w:rFonts w:eastAsia="Times New Roman"/>
          <w:szCs w:val="24"/>
          <w:lang w:eastAsia="de-DE"/>
        </w:rPr>
        <w:t xml:space="preserve"> Wesen an,</w:t>
      </w:r>
      <w:r w:rsidRPr="008A75F8">
        <w:rPr>
          <w:rFonts w:eastAsia="Times New Roman"/>
          <w:szCs w:val="24"/>
          <w:lang w:eastAsia="de-DE"/>
        </w:rPr>
        <w:br/>
        <w:t xml:space="preserve">Das sich mit Nichts vermengen kann. </w:t>
      </w:r>
    </w:p>
    <w:p w14:paraId="29A4E0A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Ihr Berg‘ und Täler, helft mir singen,</w:t>
      </w:r>
      <w:r w:rsidRPr="008A75F8">
        <w:rPr>
          <w:rFonts w:eastAsia="Times New Roman"/>
          <w:szCs w:val="24"/>
          <w:lang w:eastAsia="de-DE"/>
        </w:rPr>
        <w:br/>
        <w:t>Besingen meines Jesu Preis,</w:t>
      </w:r>
      <w:r w:rsidRPr="008A75F8">
        <w:rPr>
          <w:rFonts w:eastAsia="Times New Roman"/>
          <w:szCs w:val="24"/>
          <w:lang w:eastAsia="de-DE"/>
        </w:rPr>
        <w:br/>
        <w:t>Der unter so geringen Dingen</w:t>
      </w:r>
      <w:r w:rsidRPr="008A75F8">
        <w:rPr>
          <w:rFonts w:eastAsia="Times New Roman"/>
          <w:szCs w:val="24"/>
          <w:lang w:eastAsia="de-DE"/>
        </w:rPr>
        <w:br/>
        <w:t>Mich noch so treu zu schätzen weiß!</w:t>
      </w:r>
      <w:r w:rsidRPr="008A75F8">
        <w:rPr>
          <w:rFonts w:eastAsia="Times New Roman"/>
          <w:szCs w:val="24"/>
          <w:lang w:eastAsia="de-DE"/>
        </w:rPr>
        <w:br/>
        <w:t>Habt gute Nacht!</w:t>
      </w:r>
      <w:r w:rsidRPr="008A75F8">
        <w:rPr>
          <w:rFonts w:eastAsia="Times New Roman"/>
          <w:szCs w:val="24"/>
          <w:lang w:eastAsia="de-DE"/>
        </w:rPr>
        <w:br/>
        <w:t>Ich hab’s bedacht:</w:t>
      </w:r>
      <w:r w:rsidRPr="008A75F8">
        <w:rPr>
          <w:rFonts w:eastAsia="Times New Roman"/>
          <w:szCs w:val="24"/>
          <w:lang w:eastAsia="de-DE"/>
        </w:rPr>
        <w:br/>
        <w:t>Es ist nun endlich hohe Zeit,</w:t>
      </w:r>
      <w:r w:rsidRPr="008A75F8">
        <w:rPr>
          <w:rFonts w:eastAsia="Times New Roman"/>
          <w:szCs w:val="24"/>
          <w:lang w:eastAsia="de-DE"/>
        </w:rPr>
        <w:br/>
        <w:t xml:space="preserve">Zu fliehen die Vergänglichkeit. </w:t>
      </w:r>
    </w:p>
    <w:p w14:paraId="354BA4D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Ihr se</w:t>
      </w:r>
      <w:r>
        <w:rPr>
          <w:rFonts w:eastAsia="Times New Roman"/>
          <w:szCs w:val="24"/>
          <w:lang w:eastAsia="de-DE"/>
        </w:rPr>
        <w:t>i</w:t>
      </w:r>
      <w:r w:rsidRPr="008A75F8">
        <w:rPr>
          <w:rFonts w:eastAsia="Times New Roman"/>
          <w:szCs w:val="24"/>
          <w:lang w:eastAsia="de-DE"/>
        </w:rPr>
        <w:t>d ja wohl, ihr grünen Auen,</w:t>
      </w:r>
      <w:r w:rsidRPr="008A75F8">
        <w:rPr>
          <w:rFonts w:eastAsia="Times New Roman"/>
          <w:szCs w:val="24"/>
          <w:lang w:eastAsia="de-DE"/>
        </w:rPr>
        <w:br/>
        <w:t xml:space="preserve">Im Sommer lieblich </w:t>
      </w:r>
      <w:proofErr w:type="spellStart"/>
      <w:r w:rsidRPr="008A75F8">
        <w:rPr>
          <w:rFonts w:eastAsia="Times New Roman"/>
          <w:szCs w:val="24"/>
          <w:lang w:eastAsia="de-DE"/>
        </w:rPr>
        <w:t>anzuseh’n</w:t>
      </w:r>
      <w:proofErr w:type="spellEnd"/>
      <w:r w:rsidRPr="008A75F8">
        <w:rPr>
          <w:rFonts w:eastAsia="Times New Roman"/>
          <w:szCs w:val="24"/>
          <w:lang w:eastAsia="de-DE"/>
        </w:rPr>
        <w:t>;</w:t>
      </w:r>
      <w:r w:rsidRPr="008A75F8">
        <w:rPr>
          <w:rFonts w:eastAsia="Times New Roman"/>
          <w:szCs w:val="24"/>
          <w:lang w:eastAsia="de-DE"/>
        </w:rPr>
        <w:br/>
        <w:t>Doch wird man auch an euch bald schauen,</w:t>
      </w:r>
      <w:r w:rsidRPr="008A75F8">
        <w:rPr>
          <w:rFonts w:eastAsia="Times New Roman"/>
          <w:szCs w:val="24"/>
          <w:lang w:eastAsia="de-DE"/>
        </w:rPr>
        <w:br/>
        <w:t xml:space="preserve">Wie alle Schönheit muss </w:t>
      </w:r>
      <w:proofErr w:type="spellStart"/>
      <w:r w:rsidRPr="008A75F8">
        <w:rPr>
          <w:rFonts w:eastAsia="Times New Roman"/>
          <w:szCs w:val="24"/>
          <w:lang w:eastAsia="de-DE"/>
        </w:rPr>
        <w:t>vergeh’n</w:t>
      </w:r>
      <w:proofErr w:type="spellEnd"/>
      <w:r w:rsidRPr="008A75F8">
        <w:rPr>
          <w:rFonts w:eastAsia="Times New Roman"/>
          <w:szCs w:val="24"/>
          <w:lang w:eastAsia="de-DE"/>
        </w:rPr>
        <w:t>.</w:t>
      </w:r>
      <w:r w:rsidRPr="008A75F8">
        <w:rPr>
          <w:rFonts w:eastAsia="Times New Roman"/>
          <w:szCs w:val="24"/>
          <w:lang w:eastAsia="de-DE"/>
        </w:rPr>
        <w:br/>
        <w:t>Drum gute Nacht!</w:t>
      </w:r>
      <w:r w:rsidRPr="008A75F8">
        <w:rPr>
          <w:rFonts w:eastAsia="Times New Roman"/>
          <w:szCs w:val="24"/>
          <w:lang w:eastAsia="de-DE"/>
        </w:rPr>
        <w:br/>
        <w:t>Doch nimm in Acht,</w:t>
      </w:r>
      <w:r w:rsidRPr="008A75F8">
        <w:rPr>
          <w:rFonts w:eastAsia="Times New Roman"/>
          <w:szCs w:val="24"/>
          <w:lang w:eastAsia="de-DE"/>
        </w:rPr>
        <w:br/>
        <w:t>Mein Herz: du liebest von Natur,</w:t>
      </w:r>
      <w:r w:rsidRPr="008A75F8">
        <w:rPr>
          <w:rFonts w:eastAsia="Times New Roman"/>
          <w:szCs w:val="24"/>
          <w:lang w:eastAsia="de-DE"/>
        </w:rPr>
        <w:br/>
        <w:t xml:space="preserve">Ach, </w:t>
      </w:r>
      <w:proofErr w:type="spellStart"/>
      <w:r w:rsidRPr="008A75F8">
        <w:rPr>
          <w:rFonts w:eastAsia="Times New Roman"/>
          <w:szCs w:val="24"/>
          <w:lang w:eastAsia="de-DE"/>
        </w:rPr>
        <w:t>allzuviel</w:t>
      </w:r>
      <w:proofErr w:type="spellEnd"/>
      <w:r w:rsidRPr="008A75F8">
        <w:rPr>
          <w:rFonts w:eastAsia="Times New Roman"/>
          <w:szCs w:val="24"/>
          <w:lang w:eastAsia="de-DE"/>
        </w:rPr>
        <w:t xml:space="preserve"> die Kreatur. </w:t>
      </w:r>
    </w:p>
    <w:p w14:paraId="31FF7FB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Hast </w:t>
      </w:r>
      <w:r>
        <w:rPr>
          <w:rFonts w:eastAsia="Times New Roman"/>
          <w:szCs w:val="24"/>
          <w:lang w:eastAsia="de-DE"/>
        </w:rPr>
        <w:t>d</w:t>
      </w:r>
      <w:r w:rsidRPr="008A75F8">
        <w:rPr>
          <w:rFonts w:eastAsia="Times New Roman"/>
          <w:szCs w:val="24"/>
          <w:lang w:eastAsia="de-DE"/>
        </w:rPr>
        <w:t xml:space="preserve">u bisher noch was </w:t>
      </w:r>
      <w:proofErr w:type="spellStart"/>
      <w:r w:rsidRPr="008A75F8">
        <w:rPr>
          <w:rFonts w:eastAsia="Times New Roman"/>
          <w:szCs w:val="24"/>
          <w:lang w:eastAsia="de-DE"/>
        </w:rPr>
        <w:t>geliebet</w:t>
      </w:r>
      <w:proofErr w:type="spellEnd"/>
      <w:r w:rsidRPr="008A75F8">
        <w:rPr>
          <w:rFonts w:eastAsia="Times New Roman"/>
          <w:szCs w:val="24"/>
          <w:lang w:eastAsia="de-DE"/>
        </w:rPr>
        <w:t>,</w:t>
      </w:r>
      <w:r w:rsidRPr="008A75F8">
        <w:rPr>
          <w:rFonts w:eastAsia="Times New Roman"/>
          <w:szCs w:val="24"/>
          <w:lang w:eastAsia="de-DE"/>
        </w:rPr>
        <w:br/>
        <w:t>Das Kräfte dir und Zeit verzehrt,</w:t>
      </w:r>
      <w:r w:rsidRPr="008A75F8">
        <w:rPr>
          <w:rFonts w:eastAsia="Times New Roman"/>
          <w:szCs w:val="24"/>
          <w:lang w:eastAsia="de-DE"/>
        </w:rPr>
        <w:br/>
        <w:t>So se</w:t>
      </w:r>
      <w:r>
        <w:rPr>
          <w:rFonts w:eastAsia="Times New Roman"/>
          <w:szCs w:val="24"/>
          <w:lang w:eastAsia="de-DE"/>
        </w:rPr>
        <w:t>i</w:t>
      </w:r>
      <w:r w:rsidRPr="008A75F8">
        <w:rPr>
          <w:rFonts w:eastAsia="Times New Roman"/>
          <w:szCs w:val="24"/>
          <w:lang w:eastAsia="de-DE"/>
        </w:rPr>
        <w:t xml:space="preserve"> denn auch nicht mehr betrübet,</w:t>
      </w:r>
      <w:r w:rsidRPr="008A75F8">
        <w:rPr>
          <w:rFonts w:eastAsia="Times New Roman"/>
          <w:szCs w:val="24"/>
          <w:lang w:eastAsia="de-DE"/>
        </w:rPr>
        <w:br/>
        <w:t>Wenn sein Genu</w:t>
      </w:r>
      <w:r>
        <w:rPr>
          <w:rFonts w:eastAsia="Times New Roman"/>
          <w:szCs w:val="24"/>
          <w:lang w:eastAsia="de-DE"/>
        </w:rPr>
        <w:t>ss</w:t>
      </w:r>
      <w:r w:rsidRPr="008A75F8">
        <w:rPr>
          <w:rFonts w:eastAsia="Times New Roman"/>
          <w:szCs w:val="24"/>
          <w:lang w:eastAsia="de-DE"/>
        </w:rPr>
        <w:t xml:space="preserve"> dir wird verwehrt.</w:t>
      </w:r>
      <w:r w:rsidRPr="008A75F8">
        <w:rPr>
          <w:rFonts w:eastAsia="Times New Roman"/>
          <w:szCs w:val="24"/>
          <w:lang w:eastAsia="de-DE"/>
        </w:rPr>
        <w:br/>
        <w:t>Gib gute Nacht!</w:t>
      </w:r>
      <w:r w:rsidRPr="008A75F8">
        <w:rPr>
          <w:rFonts w:eastAsia="Times New Roman"/>
          <w:szCs w:val="24"/>
          <w:lang w:eastAsia="de-DE"/>
        </w:rPr>
        <w:br/>
        <w:t>Dein Heiland wacht,</w:t>
      </w:r>
      <w:r w:rsidRPr="008A75F8">
        <w:rPr>
          <w:rFonts w:eastAsia="Times New Roman"/>
          <w:szCs w:val="24"/>
          <w:lang w:eastAsia="de-DE"/>
        </w:rPr>
        <w:br/>
        <w:t>Und will dass Sein Erkaufter bleib‘</w:t>
      </w:r>
      <w:r w:rsidRPr="008A75F8">
        <w:rPr>
          <w:rFonts w:eastAsia="Times New Roman"/>
          <w:szCs w:val="24"/>
          <w:lang w:eastAsia="de-DE"/>
        </w:rPr>
        <w:br/>
        <w:t xml:space="preserve">Ihm treu, und keusch an Seel‘ und Leib. </w:t>
      </w:r>
    </w:p>
    <w:p w14:paraId="31D4088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Hinweg, du schnöde Eigenliebe!</w:t>
      </w:r>
      <w:r w:rsidRPr="008A75F8">
        <w:rPr>
          <w:rFonts w:eastAsia="Times New Roman"/>
          <w:szCs w:val="24"/>
          <w:lang w:eastAsia="de-DE"/>
        </w:rPr>
        <w:br/>
        <w:t>La</w:t>
      </w:r>
      <w:r>
        <w:rPr>
          <w:rFonts w:eastAsia="Times New Roman"/>
          <w:szCs w:val="24"/>
          <w:lang w:eastAsia="de-DE"/>
        </w:rPr>
        <w:t>ss</w:t>
      </w:r>
      <w:r w:rsidRPr="008A75F8">
        <w:rPr>
          <w:rFonts w:eastAsia="Times New Roman"/>
          <w:szCs w:val="24"/>
          <w:lang w:eastAsia="de-DE"/>
        </w:rPr>
        <w:t xml:space="preserve"> künftig meine Seele leer!</w:t>
      </w:r>
      <w:r w:rsidRPr="008A75F8">
        <w:rPr>
          <w:rFonts w:eastAsia="Times New Roman"/>
          <w:szCs w:val="24"/>
          <w:lang w:eastAsia="de-DE"/>
        </w:rPr>
        <w:br/>
        <w:t>Ich folge Christi Liebestriebe;</w:t>
      </w:r>
      <w:r w:rsidRPr="008A75F8">
        <w:rPr>
          <w:rFonts w:eastAsia="Times New Roman"/>
          <w:szCs w:val="24"/>
          <w:lang w:eastAsia="de-DE"/>
        </w:rPr>
        <w:br/>
        <w:t>Nur ihm gebühret Ruhm und Ehr.</w:t>
      </w:r>
      <w:r w:rsidRPr="008A75F8">
        <w:rPr>
          <w:rFonts w:eastAsia="Times New Roman"/>
          <w:szCs w:val="24"/>
          <w:lang w:eastAsia="de-DE"/>
        </w:rPr>
        <w:br/>
        <w:t>Nun, gute Nacht,</w:t>
      </w:r>
      <w:r w:rsidRPr="008A75F8">
        <w:rPr>
          <w:rFonts w:eastAsia="Times New Roman"/>
          <w:szCs w:val="24"/>
          <w:lang w:eastAsia="de-DE"/>
        </w:rPr>
        <w:br/>
        <w:t>Du Stolz und Pracht!</w:t>
      </w:r>
      <w:r w:rsidRPr="008A75F8">
        <w:rPr>
          <w:rFonts w:eastAsia="Times New Roman"/>
          <w:szCs w:val="24"/>
          <w:lang w:eastAsia="de-DE"/>
        </w:rPr>
        <w:br/>
        <w:t>Euch stoß‘ ich aus dem Herzen aus,</w:t>
      </w:r>
      <w:r w:rsidRPr="008A75F8">
        <w:rPr>
          <w:rFonts w:eastAsia="Times New Roman"/>
          <w:szCs w:val="24"/>
          <w:lang w:eastAsia="de-DE"/>
        </w:rPr>
        <w:br/>
        <w:t xml:space="preserve">Sonst wird es nimmer Jesu Haus. </w:t>
      </w:r>
    </w:p>
    <w:p w14:paraId="2E588DA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Herr, mach‘ mich los von allen Banden,</w:t>
      </w:r>
      <w:r w:rsidRPr="008A75F8">
        <w:rPr>
          <w:rFonts w:eastAsia="Times New Roman"/>
          <w:szCs w:val="24"/>
          <w:lang w:eastAsia="de-DE"/>
        </w:rPr>
        <w:br/>
        <w:t>Reiß auch das feinste Netz entzwei;</w:t>
      </w:r>
      <w:r w:rsidRPr="008A75F8">
        <w:rPr>
          <w:rFonts w:eastAsia="Times New Roman"/>
          <w:szCs w:val="24"/>
          <w:lang w:eastAsia="de-DE"/>
        </w:rPr>
        <w:br/>
        <w:t>Mach‘ aller Feinde Ra</w:t>
      </w:r>
      <w:r>
        <w:rPr>
          <w:rFonts w:eastAsia="Times New Roman"/>
          <w:szCs w:val="24"/>
          <w:lang w:eastAsia="de-DE"/>
        </w:rPr>
        <w:t>t</w:t>
      </w:r>
      <w:r w:rsidRPr="008A75F8">
        <w:rPr>
          <w:rFonts w:eastAsia="Times New Roman"/>
          <w:szCs w:val="24"/>
          <w:lang w:eastAsia="de-DE"/>
        </w:rPr>
        <w:t xml:space="preserve"> zu Schanden,</w:t>
      </w:r>
      <w:r w:rsidRPr="008A75F8">
        <w:rPr>
          <w:rFonts w:eastAsia="Times New Roman"/>
          <w:szCs w:val="24"/>
          <w:lang w:eastAsia="de-DE"/>
        </w:rPr>
        <w:br/>
        <w:t>Dass ich dein treuer Jünger sei!</w:t>
      </w:r>
      <w:r w:rsidRPr="008A75F8">
        <w:rPr>
          <w:rFonts w:eastAsia="Times New Roman"/>
          <w:szCs w:val="24"/>
          <w:lang w:eastAsia="de-DE"/>
        </w:rPr>
        <w:br/>
        <w:t>Hab‘ gute Nacht,</w:t>
      </w:r>
      <w:r w:rsidRPr="008A75F8">
        <w:rPr>
          <w:rFonts w:eastAsia="Times New Roman"/>
          <w:szCs w:val="24"/>
          <w:lang w:eastAsia="de-DE"/>
        </w:rPr>
        <w:br/>
        <w:t>Du List und Macht,</w:t>
      </w:r>
      <w:r w:rsidRPr="008A75F8">
        <w:rPr>
          <w:rFonts w:eastAsia="Times New Roman"/>
          <w:szCs w:val="24"/>
          <w:lang w:eastAsia="de-DE"/>
        </w:rPr>
        <w:br/>
        <w:t>Die mich so oft betrogen hat!</w:t>
      </w:r>
      <w:r w:rsidRPr="008A75F8">
        <w:rPr>
          <w:rFonts w:eastAsia="Times New Roman"/>
          <w:szCs w:val="24"/>
          <w:lang w:eastAsia="de-DE"/>
        </w:rPr>
        <w:br/>
        <w:t xml:space="preserve">Ich flieh‘ in Christi freie Stadt! </w:t>
      </w:r>
    </w:p>
    <w:p w14:paraId="163EC1E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Wie süß ist doch ein freier Wandel,</w:t>
      </w:r>
      <w:r w:rsidRPr="008A75F8">
        <w:rPr>
          <w:rFonts w:eastAsia="Times New Roman"/>
          <w:szCs w:val="24"/>
          <w:lang w:eastAsia="de-DE"/>
        </w:rPr>
        <w:br/>
        <w:t>In reiner Abgeschiedenheit,</w:t>
      </w:r>
      <w:r w:rsidRPr="008A75F8">
        <w:rPr>
          <w:rFonts w:eastAsia="Times New Roman"/>
          <w:szCs w:val="24"/>
          <w:lang w:eastAsia="de-DE"/>
        </w:rPr>
        <w:br/>
        <w:t>Wenn nun des Weltgeists irrer Handel</w:t>
      </w:r>
      <w:r w:rsidRPr="008A75F8">
        <w:rPr>
          <w:rFonts w:eastAsia="Times New Roman"/>
          <w:szCs w:val="24"/>
          <w:lang w:eastAsia="de-DE"/>
        </w:rPr>
        <w:br/>
        <w:t xml:space="preserve">Uns keine Plage mehr </w:t>
      </w:r>
      <w:proofErr w:type="spellStart"/>
      <w:r w:rsidRPr="008A75F8">
        <w:rPr>
          <w:rFonts w:eastAsia="Times New Roman"/>
          <w:szCs w:val="24"/>
          <w:lang w:eastAsia="de-DE"/>
        </w:rPr>
        <w:t>bereit’t</w:t>
      </w:r>
      <w:proofErr w:type="spellEnd"/>
      <w:r w:rsidRPr="008A75F8">
        <w:rPr>
          <w:rFonts w:eastAsia="Times New Roman"/>
          <w:szCs w:val="24"/>
          <w:lang w:eastAsia="de-DE"/>
        </w:rPr>
        <w:t>!</w:t>
      </w:r>
      <w:r w:rsidRPr="008A75F8">
        <w:rPr>
          <w:rFonts w:eastAsia="Times New Roman"/>
          <w:szCs w:val="24"/>
          <w:lang w:eastAsia="de-DE"/>
        </w:rPr>
        <w:br/>
        <w:t>Ja, gute Nacht,</w:t>
      </w:r>
      <w:r w:rsidRPr="008A75F8">
        <w:rPr>
          <w:rFonts w:eastAsia="Times New Roman"/>
          <w:szCs w:val="24"/>
          <w:lang w:eastAsia="de-DE"/>
        </w:rPr>
        <w:br/>
        <w:t>Du finstre Macht!</w:t>
      </w:r>
      <w:r w:rsidRPr="008A75F8">
        <w:rPr>
          <w:rFonts w:eastAsia="Times New Roman"/>
          <w:szCs w:val="24"/>
          <w:lang w:eastAsia="de-DE"/>
        </w:rPr>
        <w:br/>
        <w:t>Mein Jesus nimmt nun Herz und Sinn</w:t>
      </w:r>
      <w:r w:rsidRPr="008A75F8">
        <w:rPr>
          <w:rFonts w:eastAsia="Times New Roman"/>
          <w:szCs w:val="24"/>
          <w:lang w:eastAsia="de-DE"/>
        </w:rPr>
        <w:br/>
        <w:t xml:space="preserve">Auf ewig sich zu eigen hin! </w:t>
      </w:r>
    </w:p>
    <w:p w14:paraId="00A2191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Verbirg mich, gib mir deinen Frieden,</w:t>
      </w:r>
      <w:r w:rsidRPr="008A75F8">
        <w:rPr>
          <w:rFonts w:eastAsia="Times New Roman"/>
          <w:szCs w:val="24"/>
          <w:lang w:eastAsia="de-DE"/>
        </w:rPr>
        <w:br/>
        <w:t>Und halte mich in deinem Schoß,</w:t>
      </w:r>
      <w:r w:rsidRPr="008A75F8">
        <w:rPr>
          <w:rFonts w:eastAsia="Times New Roman"/>
          <w:szCs w:val="24"/>
          <w:lang w:eastAsia="de-DE"/>
        </w:rPr>
        <w:br/>
        <w:t>Dass ich von Allem abgeschieden,</w:t>
      </w:r>
      <w:r w:rsidRPr="008A75F8">
        <w:rPr>
          <w:rFonts w:eastAsia="Times New Roman"/>
          <w:szCs w:val="24"/>
          <w:lang w:eastAsia="de-DE"/>
        </w:rPr>
        <w:br/>
        <w:t>In Dir, Herr, lebe kummerlos!</w:t>
      </w:r>
      <w:r w:rsidRPr="008A75F8">
        <w:rPr>
          <w:rFonts w:eastAsia="Times New Roman"/>
          <w:szCs w:val="24"/>
          <w:lang w:eastAsia="de-DE"/>
        </w:rPr>
        <w:br/>
        <w:t>Welt, gute Nacht!</w:t>
      </w:r>
      <w:r w:rsidRPr="008A75F8">
        <w:rPr>
          <w:rFonts w:eastAsia="Times New Roman"/>
          <w:szCs w:val="24"/>
          <w:lang w:eastAsia="de-DE"/>
        </w:rPr>
        <w:br/>
        <w:t>Die Liebe macht,</w:t>
      </w:r>
      <w:r w:rsidRPr="008A75F8">
        <w:rPr>
          <w:rFonts w:eastAsia="Times New Roman"/>
          <w:szCs w:val="24"/>
          <w:lang w:eastAsia="de-DE"/>
        </w:rPr>
        <w:br/>
        <w:t>Dass ich mich selbst vergessen kann,</w:t>
      </w:r>
      <w:r w:rsidRPr="008A75F8">
        <w:rPr>
          <w:rFonts w:eastAsia="Times New Roman"/>
          <w:szCs w:val="24"/>
          <w:lang w:eastAsia="de-DE"/>
        </w:rPr>
        <w:br/>
        <w:t xml:space="preserve">Und sehne mich nur himmelan. </w:t>
      </w:r>
    </w:p>
    <w:p w14:paraId="65A903C2" w14:textId="77777777" w:rsidR="008E5F26" w:rsidRPr="008A75F8" w:rsidRDefault="008E5F26" w:rsidP="008E5F26">
      <w:pPr>
        <w:pStyle w:val="berschrift2"/>
      </w:pPr>
      <w:r w:rsidRPr="008A75F8">
        <w:t>Alles im Einen.</w:t>
      </w:r>
    </w:p>
    <w:p w14:paraId="20020E1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wer Alles hätt‘ verloren,</w:t>
      </w:r>
      <w:r w:rsidRPr="008A75F8">
        <w:rPr>
          <w:rFonts w:eastAsia="Times New Roman"/>
          <w:szCs w:val="24"/>
          <w:lang w:eastAsia="de-DE"/>
        </w:rPr>
        <w:br/>
        <w:t>Auch sich selbst, und allezeit</w:t>
      </w:r>
      <w:r w:rsidRPr="008A75F8">
        <w:rPr>
          <w:rFonts w:eastAsia="Times New Roman"/>
          <w:szCs w:val="24"/>
          <w:lang w:eastAsia="de-DE"/>
        </w:rPr>
        <w:br/>
        <w:t>Nur das Eine hätt‘ erkoren,</w:t>
      </w:r>
      <w:r w:rsidRPr="008A75F8">
        <w:rPr>
          <w:rFonts w:eastAsia="Times New Roman"/>
          <w:szCs w:val="24"/>
          <w:lang w:eastAsia="de-DE"/>
        </w:rPr>
        <w:br/>
        <w:t xml:space="preserve">Welches Geist und Herz erfreut! </w:t>
      </w:r>
    </w:p>
    <w:p w14:paraId="09E404F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wer Alles hätt‘ vergessen,</w:t>
      </w:r>
      <w:r w:rsidRPr="008A75F8">
        <w:rPr>
          <w:rFonts w:eastAsia="Times New Roman"/>
          <w:szCs w:val="24"/>
          <w:lang w:eastAsia="de-DE"/>
        </w:rPr>
        <w:br/>
        <w:t xml:space="preserve">Und nichts </w:t>
      </w:r>
      <w:proofErr w:type="spellStart"/>
      <w:r w:rsidRPr="008A75F8">
        <w:rPr>
          <w:rFonts w:eastAsia="Times New Roman"/>
          <w:szCs w:val="24"/>
          <w:lang w:eastAsia="de-DE"/>
        </w:rPr>
        <w:t>wüsst</w:t>
      </w:r>
      <w:proofErr w:type="spellEnd"/>
      <w:r w:rsidRPr="008A75F8">
        <w:rPr>
          <w:rFonts w:eastAsia="Times New Roman"/>
          <w:szCs w:val="24"/>
          <w:lang w:eastAsia="de-DE"/>
        </w:rPr>
        <w:t>‘, als Gott allein,</w:t>
      </w:r>
      <w:r w:rsidRPr="008A75F8">
        <w:rPr>
          <w:rFonts w:eastAsia="Times New Roman"/>
          <w:szCs w:val="24"/>
          <w:lang w:eastAsia="de-DE"/>
        </w:rPr>
        <w:br/>
        <w:t xml:space="preserve">Dessen Güte </w:t>
      </w:r>
      <w:proofErr w:type="spellStart"/>
      <w:r w:rsidRPr="008A75F8">
        <w:rPr>
          <w:rFonts w:eastAsia="Times New Roman"/>
          <w:szCs w:val="24"/>
          <w:lang w:eastAsia="de-DE"/>
        </w:rPr>
        <w:t>unermessen</w:t>
      </w:r>
      <w:proofErr w:type="spellEnd"/>
      <w:r w:rsidRPr="008A75F8">
        <w:rPr>
          <w:rFonts w:eastAsia="Times New Roman"/>
          <w:szCs w:val="24"/>
          <w:lang w:eastAsia="de-DE"/>
        </w:rPr>
        <w:br/>
        <w:t xml:space="preserve">Macht das Herz still, ruhig, rein! </w:t>
      </w:r>
    </w:p>
    <w:p w14:paraId="0B9E50F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wer Alles könnte lassen,</w:t>
      </w:r>
      <w:r w:rsidRPr="008A75F8">
        <w:rPr>
          <w:rFonts w:eastAsia="Times New Roman"/>
          <w:szCs w:val="24"/>
          <w:lang w:eastAsia="de-DE"/>
        </w:rPr>
        <w:br/>
        <w:t xml:space="preserve">Dass er, frei vom </w:t>
      </w:r>
      <w:proofErr w:type="spellStart"/>
      <w:r w:rsidRPr="008A75F8">
        <w:rPr>
          <w:rFonts w:eastAsia="Times New Roman"/>
          <w:szCs w:val="24"/>
          <w:lang w:eastAsia="de-DE"/>
        </w:rPr>
        <w:t>Eiteln</w:t>
      </w:r>
      <w:proofErr w:type="spellEnd"/>
      <w:r w:rsidRPr="008A75F8">
        <w:rPr>
          <w:rFonts w:eastAsia="Times New Roman"/>
          <w:szCs w:val="24"/>
          <w:lang w:eastAsia="de-DE"/>
        </w:rPr>
        <w:t xml:space="preserve"> all,</w:t>
      </w:r>
      <w:r w:rsidRPr="008A75F8">
        <w:rPr>
          <w:rFonts w:eastAsia="Times New Roman"/>
          <w:szCs w:val="24"/>
          <w:lang w:eastAsia="de-DE"/>
        </w:rPr>
        <w:br/>
        <w:t>Wanderte die Friedensstraßen</w:t>
      </w:r>
      <w:r w:rsidRPr="008A75F8">
        <w:rPr>
          <w:rFonts w:eastAsia="Times New Roman"/>
          <w:szCs w:val="24"/>
          <w:lang w:eastAsia="de-DE"/>
        </w:rPr>
        <w:br/>
        <w:t xml:space="preserve">Durch dies tränenvolle Tal! </w:t>
      </w:r>
    </w:p>
    <w:p w14:paraId="5393FAA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wer Allem wär‘ entnommen,</w:t>
      </w:r>
      <w:r w:rsidRPr="008A75F8">
        <w:rPr>
          <w:rFonts w:eastAsia="Times New Roman"/>
          <w:szCs w:val="24"/>
          <w:lang w:eastAsia="de-DE"/>
        </w:rPr>
        <w:br/>
        <w:t>Was uns lockt mit eitlem Glanz,</w:t>
      </w:r>
      <w:r w:rsidRPr="008A75F8">
        <w:rPr>
          <w:rFonts w:eastAsia="Times New Roman"/>
          <w:szCs w:val="24"/>
          <w:lang w:eastAsia="de-DE"/>
        </w:rPr>
        <w:br/>
        <w:t>Und hält ab zu Gott zu kommen,</w:t>
      </w:r>
      <w:r w:rsidRPr="008A75F8">
        <w:rPr>
          <w:rFonts w:eastAsia="Times New Roman"/>
          <w:szCs w:val="24"/>
          <w:lang w:eastAsia="de-DE"/>
        </w:rPr>
        <w:br/>
        <w:t xml:space="preserve">In dem alle </w:t>
      </w:r>
      <w:proofErr w:type="spellStart"/>
      <w:r w:rsidRPr="008A75F8">
        <w:rPr>
          <w:rFonts w:eastAsia="Times New Roman"/>
          <w:szCs w:val="24"/>
          <w:lang w:eastAsia="de-DE"/>
        </w:rPr>
        <w:t>Güt</w:t>
      </w:r>
      <w:proofErr w:type="spellEnd"/>
      <w:r w:rsidRPr="008A75F8">
        <w:rPr>
          <w:rFonts w:eastAsia="Times New Roman"/>
          <w:szCs w:val="24"/>
          <w:lang w:eastAsia="de-DE"/>
        </w:rPr>
        <w:t xml:space="preserve">‘ ist ganz! </w:t>
      </w:r>
    </w:p>
    <w:p w14:paraId="6F03AEF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dass wir Gott möchten finden</w:t>
      </w:r>
      <w:r w:rsidRPr="008A75F8">
        <w:rPr>
          <w:rFonts w:eastAsia="Times New Roman"/>
          <w:szCs w:val="24"/>
          <w:lang w:eastAsia="de-DE"/>
        </w:rPr>
        <w:br/>
        <w:t>In uns durch der Liebe Licht,</w:t>
      </w:r>
      <w:r w:rsidRPr="008A75F8">
        <w:rPr>
          <w:rFonts w:eastAsia="Times New Roman"/>
          <w:szCs w:val="24"/>
          <w:lang w:eastAsia="de-DE"/>
        </w:rPr>
        <w:br/>
        <w:t>Und uns ewig Ihm verbinden!</w:t>
      </w:r>
      <w:r w:rsidRPr="008A75F8">
        <w:rPr>
          <w:rFonts w:eastAsia="Times New Roman"/>
          <w:szCs w:val="24"/>
          <w:lang w:eastAsia="de-DE"/>
        </w:rPr>
        <w:br/>
        <w:t xml:space="preserve">Alles </w:t>
      </w:r>
      <w:proofErr w:type="spellStart"/>
      <w:r w:rsidRPr="008A75F8">
        <w:rPr>
          <w:rFonts w:eastAsia="Times New Roman"/>
          <w:szCs w:val="24"/>
          <w:lang w:eastAsia="de-DE"/>
        </w:rPr>
        <w:t>and’re</w:t>
      </w:r>
      <w:proofErr w:type="spellEnd"/>
      <w:r w:rsidRPr="008A75F8">
        <w:rPr>
          <w:rFonts w:eastAsia="Times New Roman"/>
          <w:szCs w:val="24"/>
          <w:lang w:eastAsia="de-DE"/>
        </w:rPr>
        <w:t xml:space="preserve"> sättigt nicht.</w:t>
      </w:r>
    </w:p>
    <w:p w14:paraId="7B5CDCF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dass jeder Blick der Seelen</w:t>
      </w:r>
      <w:r w:rsidRPr="008A75F8">
        <w:rPr>
          <w:rFonts w:eastAsia="Times New Roman"/>
          <w:szCs w:val="24"/>
          <w:lang w:eastAsia="de-DE"/>
        </w:rPr>
        <w:br/>
        <w:t>Stets nur ging‘ auf Gott den Herrn!</w:t>
      </w:r>
      <w:r w:rsidRPr="008A75F8">
        <w:rPr>
          <w:rFonts w:eastAsia="Times New Roman"/>
          <w:szCs w:val="24"/>
          <w:lang w:eastAsia="de-DE"/>
        </w:rPr>
        <w:br/>
        <w:t>Alle Sorg‘ und alles Quälen</w:t>
      </w:r>
      <w:r w:rsidRPr="008A75F8">
        <w:rPr>
          <w:rFonts w:eastAsia="Times New Roman"/>
          <w:szCs w:val="24"/>
          <w:lang w:eastAsia="de-DE"/>
        </w:rPr>
        <w:br/>
        <w:t>Träte dem Gewissen fern.</w:t>
      </w:r>
    </w:p>
    <w:p w14:paraId="34963E2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du Abgrund aller Güte,</w:t>
      </w:r>
      <w:r w:rsidRPr="008A75F8">
        <w:rPr>
          <w:rFonts w:eastAsia="Times New Roman"/>
          <w:szCs w:val="24"/>
          <w:lang w:eastAsia="de-DE"/>
        </w:rPr>
        <w:br/>
        <w:t>Zeuch durchs Kreuz in Dich hinein,</w:t>
      </w:r>
      <w:r w:rsidRPr="008A75F8">
        <w:rPr>
          <w:rFonts w:eastAsia="Times New Roman"/>
          <w:szCs w:val="24"/>
          <w:lang w:eastAsia="de-DE"/>
        </w:rPr>
        <w:br/>
        <w:t>Geist und Sinnen und Gemüte,</w:t>
      </w:r>
      <w:r w:rsidRPr="008A75F8">
        <w:rPr>
          <w:rFonts w:eastAsia="Times New Roman"/>
          <w:szCs w:val="24"/>
          <w:lang w:eastAsia="de-DE"/>
        </w:rPr>
        <w:br/>
        <w:t>Ewig mit Dir Eins zu sein!</w:t>
      </w:r>
    </w:p>
    <w:p w14:paraId="02DB6E8F" w14:textId="77777777" w:rsidR="008E5F26" w:rsidRPr="008A75F8" w:rsidRDefault="008E5F26" w:rsidP="008E5F26">
      <w:pPr>
        <w:pStyle w:val="berschrift2"/>
      </w:pPr>
      <w:r w:rsidRPr="008A75F8">
        <w:t>An den heiligen Geist.</w:t>
      </w:r>
    </w:p>
    <w:p w14:paraId="372D184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Süßer Tröster, liebster Gast,</w:t>
      </w:r>
      <w:r w:rsidRPr="008A75F8">
        <w:rPr>
          <w:rFonts w:eastAsia="Times New Roman"/>
          <w:szCs w:val="24"/>
          <w:lang w:eastAsia="de-DE"/>
        </w:rPr>
        <w:br/>
        <w:t>Unsrer Seelen einzig Leben!</w:t>
      </w:r>
      <w:r w:rsidRPr="008A75F8">
        <w:rPr>
          <w:rFonts w:eastAsia="Times New Roman"/>
          <w:szCs w:val="24"/>
          <w:lang w:eastAsia="de-DE"/>
        </w:rPr>
        <w:br/>
        <w:t>Sanfte Kühlung, süße Rast,</w:t>
      </w:r>
      <w:r w:rsidRPr="008A75F8">
        <w:rPr>
          <w:rFonts w:eastAsia="Times New Roman"/>
          <w:szCs w:val="24"/>
          <w:lang w:eastAsia="de-DE"/>
        </w:rPr>
        <w:br/>
        <w:t>Die uns Trost in No</w:t>
      </w:r>
      <w:r>
        <w:rPr>
          <w:rFonts w:eastAsia="Times New Roman"/>
          <w:szCs w:val="24"/>
          <w:lang w:eastAsia="de-DE"/>
        </w:rPr>
        <w:t>t</w:t>
      </w:r>
      <w:r w:rsidRPr="008A75F8">
        <w:rPr>
          <w:rFonts w:eastAsia="Times New Roman"/>
          <w:szCs w:val="24"/>
          <w:lang w:eastAsia="de-DE"/>
        </w:rPr>
        <w:t xml:space="preserve"> kann geben;</w:t>
      </w:r>
      <w:r w:rsidRPr="008A75F8">
        <w:rPr>
          <w:rFonts w:eastAsia="Times New Roman"/>
          <w:szCs w:val="24"/>
          <w:lang w:eastAsia="de-DE"/>
        </w:rPr>
        <w:br/>
        <w:t>Selges Licht, erfüll‘ die Sinnen</w:t>
      </w:r>
      <w:r w:rsidRPr="008A75F8">
        <w:rPr>
          <w:rFonts w:eastAsia="Times New Roman"/>
          <w:szCs w:val="24"/>
          <w:lang w:eastAsia="de-DE"/>
        </w:rPr>
        <w:br/>
        <w:t xml:space="preserve">Derer, die dein Lob beginnen! </w:t>
      </w:r>
    </w:p>
    <w:p w14:paraId="580820D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Ohne deine Majestät</w:t>
      </w:r>
      <w:r w:rsidRPr="008A75F8">
        <w:rPr>
          <w:rFonts w:eastAsia="Times New Roman"/>
          <w:szCs w:val="24"/>
          <w:lang w:eastAsia="de-DE"/>
        </w:rPr>
        <w:br/>
        <w:t>Ist im Leben nichts, denn Sünde;</w:t>
      </w:r>
      <w:r w:rsidRPr="008A75F8">
        <w:rPr>
          <w:rFonts w:eastAsia="Times New Roman"/>
          <w:szCs w:val="24"/>
          <w:lang w:eastAsia="de-DE"/>
        </w:rPr>
        <w:br/>
        <w:t xml:space="preserve">Wasch‘ mich, wenn ich zu Dir </w:t>
      </w:r>
      <w:proofErr w:type="spellStart"/>
      <w:r w:rsidRPr="008A75F8">
        <w:rPr>
          <w:rFonts w:eastAsia="Times New Roman"/>
          <w:szCs w:val="24"/>
          <w:lang w:eastAsia="de-DE"/>
        </w:rPr>
        <w:t>tret</w:t>
      </w:r>
      <w:proofErr w:type="spellEnd"/>
      <w:r w:rsidRPr="008A75F8">
        <w:rPr>
          <w:rFonts w:eastAsia="Times New Roman"/>
          <w:szCs w:val="24"/>
          <w:lang w:eastAsia="de-DE"/>
        </w:rPr>
        <w:t>‘,</w:t>
      </w:r>
      <w:r w:rsidRPr="008A75F8">
        <w:rPr>
          <w:rFonts w:eastAsia="Times New Roman"/>
          <w:szCs w:val="24"/>
          <w:lang w:eastAsia="de-DE"/>
        </w:rPr>
        <w:br/>
        <w:t>Und benetz‘ die dürren Gründe;</w:t>
      </w:r>
      <w:r w:rsidRPr="008A75F8">
        <w:rPr>
          <w:rFonts w:eastAsia="Times New Roman"/>
          <w:szCs w:val="24"/>
          <w:lang w:eastAsia="de-DE"/>
        </w:rPr>
        <w:br/>
        <w:t>Heile mir die wunden Glieder,</w:t>
      </w:r>
      <w:r w:rsidRPr="008A75F8">
        <w:rPr>
          <w:rFonts w:eastAsia="Times New Roman"/>
          <w:szCs w:val="24"/>
          <w:lang w:eastAsia="de-DE"/>
        </w:rPr>
        <w:br/>
        <w:t xml:space="preserve">Wärme das Erstarrte wieder! </w:t>
      </w:r>
    </w:p>
    <w:p w14:paraId="4AE10E41" w14:textId="77777777" w:rsidR="008E5F26" w:rsidRPr="008A75F8" w:rsidRDefault="008E5F26" w:rsidP="008E5F26">
      <w:pPr>
        <w:pStyle w:val="berschrift2"/>
      </w:pPr>
      <w:r w:rsidRPr="008A75F8">
        <w:t>An die reinigende Gottesweisheit.</w:t>
      </w:r>
    </w:p>
    <w:p w14:paraId="36ECC34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Herr deiner Himmel, Gott der neuen Erden!</w:t>
      </w:r>
      <w:r w:rsidRPr="008A75F8">
        <w:rPr>
          <w:rFonts w:eastAsia="Times New Roman"/>
          <w:szCs w:val="24"/>
          <w:lang w:eastAsia="de-DE"/>
        </w:rPr>
        <w:br/>
        <w:t>Du hast uns aus der Sklaverei geführt,</w:t>
      </w:r>
      <w:r w:rsidRPr="008A75F8">
        <w:rPr>
          <w:rFonts w:eastAsia="Times New Roman"/>
          <w:szCs w:val="24"/>
          <w:lang w:eastAsia="de-DE"/>
        </w:rPr>
        <w:br/>
        <w:t>Ins rechte Vaterland versetzt zu werden,</w:t>
      </w:r>
      <w:r w:rsidRPr="008A75F8">
        <w:rPr>
          <w:rFonts w:eastAsia="Times New Roman"/>
          <w:szCs w:val="24"/>
          <w:lang w:eastAsia="de-DE"/>
        </w:rPr>
        <w:br/>
        <w:t>Von welchem man schon hier den Vorblick spürt;</w:t>
      </w:r>
      <w:r w:rsidRPr="008A75F8">
        <w:rPr>
          <w:rFonts w:eastAsia="Times New Roman"/>
          <w:szCs w:val="24"/>
          <w:lang w:eastAsia="de-DE"/>
        </w:rPr>
        <w:br/>
        <w:t>Du hast die Heiden ausgetrieben zwar;</w:t>
      </w:r>
      <w:r w:rsidRPr="008A75F8">
        <w:rPr>
          <w:rFonts w:eastAsia="Times New Roman"/>
          <w:szCs w:val="24"/>
          <w:lang w:eastAsia="de-DE"/>
        </w:rPr>
        <w:br/>
        <w:t>Dein Eigentum wird nun von Götzen rein,</w:t>
      </w:r>
      <w:r w:rsidRPr="008A75F8">
        <w:rPr>
          <w:rFonts w:eastAsia="Times New Roman"/>
          <w:szCs w:val="24"/>
          <w:lang w:eastAsia="de-DE"/>
        </w:rPr>
        <w:br/>
        <w:t xml:space="preserve">Die lange </w:t>
      </w:r>
      <w:proofErr w:type="spellStart"/>
      <w:r w:rsidRPr="008A75F8">
        <w:rPr>
          <w:rFonts w:eastAsia="Times New Roman"/>
          <w:szCs w:val="24"/>
          <w:lang w:eastAsia="de-DE"/>
        </w:rPr>
        <w:t>g’nug</w:t>
      </w:r>
      <w:proofErr w:type="spellEnd"/>
      <w:r w:rsidRPr="008A75F8">
        <w:rPr>
          <w:rFonts w:eastAsia="Times New Roman"/>
          <w:szCs w:val="24"/>
          <w:lang w:eastAsia="de-DE"/>
        </w:rPr>
        <w:t xml:space="preserve"> uns hielten in der Pein,</w:t>
      </w:r>
      <w:r w:rsidRPr="008A75F8">
        <w:rPr>
          <w:rFonts w:eastAsia="Times New Roman"/>
          <w:szCs w:val="24"/>
          <w:lang w:eastAsia="de-DE"/>
        </w:rPr>
        <w:br/>
        <w:t xml:space="preserve">Und neuer Lüste wird das Herz gewahr. </w:t>
      </w:r>
    </w:p>
    <w:p w14:paraId="340B872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Was aber hilft dein Pflanzen und Begießen,</w:t>
      </w:r>
      <w:r w:rsidRPr="008A75F8">
        <w:rPr>
          <w:rFonts w:eastAsia="Times New Roman"/>
          <w:szCs w:val="24"/>
          <w:lang w:eastAsia="de-DE"/>
        </w:rPr>
        <w:br/>
        <w:t>Wenn heimlich noch der Feind einschleichen kann,</w:t>
      </w:r>
      <w:r w:rsidRPr="008A75F8">
        <w:rPr>
          <w:rFonts w:eastAsia="Times New Roman"/>
          <w:szCs w:val="24"/>
          <w:lang w:eastAsia="de-DE"/>
        </w:rPr>
        <w:br/>
        <w:t>Wenn wir von seiner Brut noch etwas wissen,</w:t>
      </w:r>
      <w:r w:rsidRPr="008A75F8">
        <w:rPr>
          <w:rFonts w:eastAsia="Times New Roman"/>
          <w:szCs w:val="24"/>
          <w:lang w:eastAsia="de-DE"/>
        </w:rPr>
        <w:br/>
        <w:t>Und sein Gedankenmeer noch brandet an?</w:t>
      </w:r>
      <w:r w:rsidRPr="008A75F8">
        <w:rPr>
          <w:rFonts w:eastAsia="Times New Roman"/>
          <w:szCs w:val="24"/>
          <w:lang w:eastAsia="de-DE"/>
        </w:rPr>
        <w:br/>
        <w:t>Benimm uns doch auch diese schwere Last!</w:t>
      </w:r>
      <w:r w:rsidRPr="008A75F8">
        <w:rPr>
          <w:rFonts w:eastAsia="Times New Roman"/>
          <w:szCs w:val="24"/>
          <w:lang w:eastAsia="de-DE"/>
        </w:rPr>
        <w:br/>
        <w:t>Zerschlag‘, zertritt, zerreiß und brenne aus!</w:t>
      </w:r>
      <w:r w:rsidRPr="008A75F8">
        <w:rPr>
          <w:rFonts w:eastAsia="Times New Roman"/>
          <w:szCs w:val="24"/>
          <w:lang w:eastAsia="de-DE"/>
        </w:rPr>
        <w:br/>
        <w:t>Lass nah und fern nichts stehen um dein Haus,</w:t>
      </w:r>
      <w:r w:rsidRPr="008A75F8">
        <w:rPr>
          <w:rFonts w:eastAsia="Times New Roman"/>
          <w:szCs w:val="24"/>
          <w:lang w:eastAsia="de-DE"/>
        </w:rPr>
        <w:br/>
        <w:t xml:space="preserve">Als was Du selbst darein </w:t>
      </w:r>
      <w:proofErr w:type="spellStart"/>
      <w:r w:rsidRPr="008A75F8">
        <w:rPr>
          <w:rFonts w:eastAsia="Times New Roman"/>
          <w:szCs w:val="24"/>
          <w:lang w:eastAsia="de-DE"/>
        </w:rPr>
        <w:t>gepflanzet</w:t>
      </w:r>
      <w:proofErr w:type="spellEnd"/>
      <w:r w:rsidRPr="008A75F8">
        <w:rPr>
          <w:rFonts w:eastAsia="Times New Roman"/>
          <w:szCs w:val="24"/>
          <w:lang w:eastAsia="de-DE"/>
        </w:rPr>
        <w:t xml:space="preserve"> hast! </w:t>
      </w:r>
    </w:p>
    <w:p w14:paraId="394DBF2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Erhöh‘ den Mut, verstärk‘ des Geistes Glieder,</w:t>
      </w:r>
      <w:r w:rsidRPr="008A75F8">
        <w:rPr>
          <w:rFonts w:eastAsia="Times New Roman"/>
          <w:szCs w:val="24"/>
          <w:lang w:eastAsia="de-DE"/>
        </w:rPr>
        <w:br/>
        <w:t>Und gib ihm Waffen deiner Ritterschaft;</w:t>
      </w:r>
      <w:r w:rsidRPr="008A75F8">
        <w:rPr>
          <w:rFonts w:eastAsia="Times New Roman"/>
          <w:szCs w:val="24"/>
          <w:lang w:eastAsia="de-DE"/>
        </w:rPr>
        <w:br/>
        <w:t xml:space="preserve">Bring: Alles, was verloren war, </w:t>
      </w:r>
      <w:proofErr w:type="spellStart"/>
      <w:r w:rsidRPr="008A75F8">
        <w:rPr>
          <w:rFonts w:eastAsia="Times New Roman"/>
          <w:szCs w:val="24"/>
          <w:lang w:eastAsia="de-DE"/>
        </w:rPr>
        <w:t>herwieder</w:t>
      </w:r>
      <w:proofErr w:type="spellEnd"/>
      <w:r w:rsidRPr="008A75F8">
        <w:rPr>
          <w:rFonts w:eastAsia="Times New Roman"/>
          <w:szCs w:val="24"/>
          <w:lang w:eastAsia="de-DE"/>
        </w:rPr>
        <w:t>,</w:t>
      </w:r>
      <w:r w:rsidRPr="008A75F8">
        <w:rPr>
          <w:rFonts w:eastAsia="Times New Roman"/>
          <w:szCs w:val="24"/>
          <w:lang w:eastAsia="de-DE"/>
        </w:rPr>
        <w:br/>
        <w:t>Erwecke deines Eifers höchste Kraft!</w:t>
      </w:r>
      <w:r w:rsidRPr="008A75F8">
        <w:rPr>
          <w:rFonts w:eastAsia="Times New Roman"/>
          <w:szCs w:val="24"/>
          <w:lang w:eastAsia="de-DE"/>
        </w:rPr>
        <w:br/>
        <w:t>Auf starken Kampf folgt rechter Siegespreis;</w:t>
      </w:r>
      <w:r w:rsidRPr="008A75F8">
        <w:rPr>
          <w:rFonts w:eastAsia="Times New Roman"/>
          <w:szCs w:val="24"/>
          <w:lang w:eastAsia="de-DE"/>
        </w:rPr>
        <w:br/>
        <w:t>Wer glaubt wohl, dass der Feind sei abgetan,</w:t>
      </w:r>
      <w:r w:rsidRPr="008A75F8">
        <w:rPr>
          <w:rFonts w:eastAsia="Times New Roman"/>
          <w:szCs w:val="24"/>
          <w:lang w:eastAsia="de-DE"/>
        </w:rPr>
        <w:br/>
        <w:t>Wo er nach seinen Willen wüten kann?</w:t>
      </w:r>
      <w:r w:rsidRPr="008A75F8">
        <w:rPr>
          <w:rFonts w:eastAsia="Times New Roman"/>
          <w:szCs w:val="24"/>
          <w:lang w:eastAsia="de-DE"/>
        </w:rPr>
        <w:br/>
        <w:t xml:space="preserve">Drum schaff‘, dass man von deinen Taten weiß! </w:t>
      </w:r>
    </w:p>
    <w:p w14:paraId="76AA69D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Willst Du, o Weisheit, auf dein Werk nicht schauen?</w:t>
      </w:r>
      <w:r w:rsidRPr="008A75F8">
        <w:rPr>
          <w:rFonts w:eastAsia="Times New Roman"/>
          <w:szCs w:val="24"/>
          <w:lang w:eastAsia="de-DE"/>
        </w:rPr>
        <w:br/>
        <w:t>Soll nicht dein Grund und Boden sicher sein?</w:t>
      </w:r>
      <w:r w:rsidRPr="008A75F8">
        <w:rPr>
          <w:rFonts w:eastAsia="Times New Roman"/>
          <w:szCs w:val="24"/>
          <w:lang w:eastAsia="de-DE"/>
        </w:rPr>
        <w:br/>
        <w:t>Fang‘ an den Baum der Sinnen abzuhauen,</w:t>
      </w:r>
      <w:r w:rsidRPr="008A75F8">
        <w:rPr>
          <w:rFonts w:eastAsia="Times New Roman"/>
          <w:szCs w:val="24"/>
          <w:lang w:eastAsia="de-DE"/>
        </w:rPr>
        <w:br/>
        <w:t>Das Labyrinth der Lust zu reißen ein!</w:t>
      </w:r>
      <w:r w:rsidRPr="008A75F8">
        <w:rPr>
          <w:rFonts w:eastAsia="Times New Roman"/>
          <w:szCs w:val="24"/>
          <w:lang w:eastAsia="de-DE"/>
        </w:rPr>
        <w:br/>
        <w:t xml:space="preserve">Zerbrich den </w:t>
      </w:r>
      <w:proofErr w:type="spellStart"/>
      <w:r w:rsidRPr="008A75F8">
        <w:rPr>
          <w:rFonts w:eastAsia="Times New Roman"/>
          <w:szCs w:val="24"/>
          <w:lang w:eastAsia="de-DE"/>
        </w:rPr>
        <w:t>tiefverworr’nen</w:t>
      </w:r>
      <w:proofErr w:type="spellEnd"/>
      <w:r w:rsidRPr="008A75F8">
        <w:rPr>
          <w:rFonts w:eastAsia="Times New Roman"/>
          <w:szCs w:val="24"/>
          <w:lang w:eastAsia="de-DE"/>
        </w:rPr>
        <w:t xml:space="preserve"> Geist der Zeit,</w:t>
      </w:r>
      <w:r w:rsidRPr="008A75F8">
        <w:rPr>
          <w:rFonts w:eastAsia="Times New Roman"/>
          <w:szCs w:val="24"/>
          <w:lang w:eastAsia="de-DE"/>
        </w:rPr>
        <w:br/>
        <w:t>Die lauter falsche Bilder uns eindrückt,</w:t>
      </w:r>
      <w:r w:rsidRPr="008A75F8">
        <w:rPr>
          <w:rFonts w:eastAsia="Times New Roman"/>
          <w:szCs w:val="24"/>
          <w:lang w:eastAsia="de-DE"/>
        </w:rPr>
        <w:br/>
        <w:t>Und immer neue Brut ins Herze schickt,</w:t>
      </w:r>
      <w:r w:rsidRPr="008A75F8">
        <w:rPr>
          <w:rFonts w:eastAsia="Times New Roman"/>
          <w:szCs w:val="24"/>
          <w:lang w:eastAsia="de-DE"/>
        </w:rPr>
        <w:br/>
        <w:t>Womit man doch nicht kommt zur Herrlichkeit!</w:t>
      </w:r>
    </w:p>
    <w:p w14:paraId="02AC66C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Brich aus mit reichen Lieb‘- und Friedensgüssen,</w:t>
      </w:r>
      <w:r w:rsidRPr="008A75F8">
        <w:rPr>
          <w:rFonts w:eastAsia="Times New Roman"/>
          <w:szCs w:val="24"/>
          <w:lang w:eastAsia="de-DE"/>
        </w:rPr>
        <w:br/>
        <w:t xml:space="preserve">Und </w:t>
      </w:r>
      <w:proofErr w:type="spellStart"/>
      <w:r w:rsidRPr="008A75F8">
        <w:rPr>
          <w:rFonts w:eastAsia="Times New Roman"/>
          <w:szCs w:val="24"/>
          <w:lang w:eastAsia="de-DE"/>
        </w:rPr>
        <w:t>schwemm</w:t>
      </w:r>
      <w:proofErr w:type="spellEnd"/>
      <w:r w:rsidRPr="008A75F8">
        <w:rPr>
          <w:rFonts w:eastAsia="Times New Roman"/>
          <w:szCs w:val="24"/>
          <w:lang w:eastAsia="de-DE"/>
        </w:rPr>
        <w:t>‘ des Giftes Unflat von uns hin!</w:t>
      </w:r>
      <w:r w:rsidRPr="008A75F8">
        <w:rPr>
          <w:rFonts w:eastAsia="Times New Roman"/>
          <w:szCs w:val="24"/>
          <w:lang w:eastAsia="de-DE"/>
        </w:rPr>
        <w:br/>
        <w:t>Lass neue Gottheitskräfte in mich fließen,</w:t>
      </w:r>
      <w:r w:rsidRPr="008A75F8">
        <w:rPr>
          <w:rFonts w:eastAsia="Times New Roman"/>
          <w:szCs w:val="24"/>
          <w:lang w:eastAsia="de-DE"/>
        </w:rPr>
        <w:br/>
        <w:t>Bis ich Dir ein fruchtbarer Garten bin,</w:t>
      </w:r>
      <w:r w:rsidRPr="008A75F8">
        <w:rPr>
          <w:rFonts w:eastAsia="Times New Roman"/>
          <w:szCs w:val="24"/>
          <w:lang w:eastAsia="de-DE"/>
        </w:rPr>
        <w:br/>
        <w:t>Wo ewig Andres nichts mehr finde Platz,</w:t>
      </w:r>
      <w:r w:rsidRPr="008A75F8">
        <w:rPr>
          <w:rFonts w:eastAsia="Times New Roman"/>
          <w:szCs w:val="24"/>
          <w:lang w:eastAsia="de-DE"/>
        </w:rPr>
        <w:br/>
        <w:t>Als nur Du selbst, dein Wort und deine Frucht!</w:t>
      </w:r>
      <w:r w:rsidRPr="008A75F8">
        <w:rPr>
          <w:rFonts w:eastAsia="Times New Roman"/>
          <w:szCs w:val="24"/>
          <w:lang w:eastAsia="de-DE"/>
        </w:rPr>
        <w:br/>
        <w:t>So wie sein Geist des Wachstums Ende sucht,</w:t>
      </w:r>
      <w:r w:rsidRPr="008A75F8">
        <w:rPr>
          <w:rFonts w:eastAsia="Times New Roman"/>
          <w:szCs w:val="24"/>
          <w:lang w:eastAsia="de-DE"/>
        </w:rPr>
        <w:br/>
        <w:t>Musst Du mir immer sein, mein höchster Schatz!</w:t>
      </w:r>
    </w:p>
    <w:p w14:paraId="2AEFC752" w14:textId="77777777" w:rsidR="008E5F26" w:rsidRPr="008A75F8" w:rsidRDefault="008E5F26" w:rsidP="008E5F26">
      <w:pPr>
        <w:pStyle w:val="berschrift2"/>
      </w:pPr>
      <w:proofErr w:type="spellStart"/>
      <w:r w:rsidRPr="008A75F8">
        <w:t>Aufflug</w:t>
      </w:r>
      <w:proofErr w:type="spellEnd"/>
      <w:r w:rsidRPr="008A75F8">
        <w:t xml:space="preserve"> der Seele zu Gott.</w:t>
      </w:r>
    </w:p>
    <w:p w14:paraId="4BBE654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Schwing‘, o meine Seele, dich </w:t>
      </w:r>
      <w:proofErr w:type="spellStart"/>
      <w:r w:rsidRPr="008A75F8">
        <w:rPr>
          <w:rFonts w:eastAsia="Times New Roman"/>
          <w:szCs w:val="24"/>
          <w:lang w:eastAsia="de-DE"/>
        </w:rPr>
        <w:t>behende</w:t>
      </w:r>
      <w:proofErr w:type="spellEnd"/>
      <w:r w:rsidRPr="008A75F8">
        <w:rPr>
          <w:rFonts w:eastAsia="Times New Roman"/>
          <w:szCs w:val="24"/>
          <w:lang w:eastAsia="de-DE"/>
        </w:rPr>
        <w:t>,</w:t>
      </w:r>
      <w:r w:rsidRPr="008A75F8">
        <w:rPr>
          <w:rFonts w:eastAsia="Times New Roman"/>
          <w:szCs w:val="24"/>
          <w:lang w:eastAsia="de-DE"/>
        </w:rPr>
        <w:br/>
      </w:r>
      <w:proofErr w:type="spellStart"/>
      <w:r w:rsidRPr="008A75F8">
        <w:rPr>
          <w:rFonts w:eastAsia="Times New Roman"/>
          <w:szCs w:val="24"/>
          <w:lang w:eastAsia="de-DE"/>
        </w:rPr>
        <w:t>Fleug</w:t>
      </w:r>
      <w:proofErr w:type="spellEnd"/>
      <w:r w:rsidRPr="008A75F8">
        <w:rPr>
          <w:rFonts w:eastAsia="Times New Roman"/>
          <w:szCs w:val="24"/>
          <w:lang w:eastAsia="de-DE"/>
        </w:rPr>
        <w:t xml:space="preserve"> empor zu deinem Ziel und Ende;</w:t>
      </w:r>
      <w:r w:rsidRPr="008A75F8">
        <w:rPr>
          <w:rFonts w:eastAsia="Times New Roman"/>
          <w:szCs w:val="24"/>
          <w:lang w:eastAsia="de-DE"/>
        </w:rPr>
        <w:br/>
      </w:r>
      <w:proofErr w:type="spellStart"/>
      <w:r w:rsidRPr="008A75F8">
        <w:rPr>
          <w:rFonts w:eastAsia="Times New Roman"/>
          <w:szCs w:val="24"/>
          <w:lang w:eastAsia="de-DE"/>
        </w:rPr>
        <w:t>Fleug</w:t>
      </w:r>
      <w:proofErr w:type="spellEnd"/>
      <w:r w:rsidRPr="008A75F8">
        <w:rPr>
          <w:rFonts w:eastAsia="Times New Roman"/>
          <w:szCs w:val="24"/>
          <w:lang w:eastAsia="de-DE"/>
        </w:rPr>
        <w:t xml:space="preserve"> dahin vom irdischen Getümmel,</w:t>
      </w:r>
      <w:r w:rsidRPr="008A75F8">
        <w:rPr>
          <w:rFonts w:eastAsia="Times New Roman"/>
          <w:szCs w:val="24"/>
          <w:lang w:eastAsia="de-DE"/>
        </w:rPr>
        <w:br/>
        <w:t xml:space="preserve">Und gib dich in den stillen Himmel! </w:t>
      </w:r>
    </w:p>
    <w:p w14:paraId="623FAF5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Dein Erbarmer, dem du dich verbunden,</w:t>
      </w:r>
      <w:r w:rsidRPr="008A75F8">
        <w:rPr>
          <w:rFonts w:eastAsia="Times New Roman"/>
          <w:szCs w:val="24"/>
          <w:lang w:eastAsia="de-DE"/>
        </w:rPr>
        <w:br/>
        <w:t>Wird in keiner Unruh je gefunden;</w:t>
      </w:r>
      <w:r w:rsidRPr="008A75F8">
        <w:rPr>
          <w:rFonts w:eastAsia="Times New Roman"/>
          <w:szCs w:val="24"/>
          <w:lang w:eastAsia="de-DE"/>
        </w:rPr>
        <w:br/>
        <w:t>Drum, so du mit Ihm willst selig weben,</w:t>
      </w:r>
      <w:r w:rsidRPr="008A75F8">
        <w:rPr>
          <w:rFonts w:eastAsia="Times New Roman"/>
          <w:szCs w:val="24"/>
          <w:lang w:eastAsia="de-DE"/>
        </w:rPr>
        <w:br/>
        <w:t xml:space="preserve">Schwinge dich in sein </w:t>
      </w:r>
      <w:proofErr w:type="spellStart"/>
      <w:r w:rsidRPr="008A75F8">
        <w:rPr>
          <w:rFonts w:eastAsia="Times New Roman"/>
          <w:szCs w:val="24"/>
          <w:lang w:eastAsia="de-DE"/>
        </w:rPr>
        <w:t>verborg’nes</w:t>
      </w:r>
      <w:proofErr w:type="spellEnd"/>
      <w:r w:rsidRPr="008A75F8">
        <w:rPr>
          <w:rFonts w:eastAsia="Times New Roman"/>
          <w:szCs w:val="24"/>
          <w:lang w:eastAsia="de-DE"/>
        </w:rPr>
        <w:t xml:space="preserve"> Leben! </w:t>
      </w:r>
    </w:p>
    <w:p w14:paraId="40360A40" w14:textId="77777777" w:rsidR="008E5F26" w:rsidRPr="008A75F8" w:rsidRDefault="008E5F26" w:rsidP="008E5F26">
      <w:pPr>
        <w:spacing w:before="100" w:beforeAutospacing="1" w:after="100" w:afterAutospacing="1" w:line="240" w:lineRule="auto"/>
        <w:rPr>
          <w:rFonts w:eastAsia="Times New Roman"/>
          <w:szCs w:val="24"/>
          <w:lang w:eastAsia="de-DE"/>
        </w:rPr>
      </w:pPr>
      <w:proofErr w:type="spellStart"/>
      <w:r w:rsidRPr="008A75F8">
        <w:rPr>
          <w:rFonts w:eastAsia="Times New Roman"/>
          <w:szCs w:val="24"/>
          <w:lang w:eastAsia="de-DE"/>
        </w:rPr>
        <w:t>Töt</w:t>
      </w:r>
      <w:proofErr w:type="spellEnd"/>
      <w:r>
        <w:rPr>
          <w:rFonts w:eastAsia="Times New Roman"/>
          <w:szCs w:val="24"/>
          <w:lang w:eastAsia="de-DE"/>
        </w:rPr>
        <w:t>‘</w:t>
      </w:r>
      <w:r w:rsidRPr="008A75F8">
        <w:rPr>
          <w:rFonts w:eastAsia="Times New Roman"/>
          <w:szCs w:val="24"/>
          <w:lang w:eastAsia="de-DE"/>
        </w:rPr>
        <w:t xml:space="preserve"> in dir das eitle Verlangen,</w:t>
      </w:r>
      <w:r w:rsidRPr="008A75F8">
        <w:rPr>
          <w:rFonts w:eastAsia="Times New Roman"/>
          <w:szCs w:val="24"/>
          <w:lang w:eastAsia="de-DE"/>
        </w:rPr>
        <w:br/>
        <w:t>Und womit die Welt sich sonst gefangen:</w:t>
      </w:r>
      <w:r w:rsidRPr="008A75F8">
        <w:rPr>
          <w:rFonts w:eastAsia="Times New Roman"/>
          <w:szCs w:val="24"/>
          <w:lang w:eastAsia="de-DE"/>
        </w:rPr>
        <w:br/>
        <w:t xml:space="preserve">Halt dein Herz und deine </w:t>
      </w:r>
      <w:proofErr w:type="spellStart"/>
      <w:r w:rsidRPr="008A75F8">
        <w:rPr>
          <w:rFonts w:eastAsia="Times New Roman"/>
          <w:szCs w:val="24"/>
          <w:lang w:eastAsia="de-DE"/>
        </w:rPr>
        <w:t>Kräft</w:t>
      </w:r>
      <w:proofErr w:type="spellEnd"/>
      <w:r w:rsidRPr="008A75F8">
        <w:rPr>
          <w:rFonts w:eastAsia="Times New Roman"/>
          <w:szCs w:val="24"/>
          <w:lang w:eastAsia="de-DE"/>
        </w:rPr>
        <w:t>‘ und Sinnen</w:t>
      </w:r>
      <w:r w:rsidRPr="008A75F8">
        <w:rPr>
          <w:rFonts w:eastAsia="Times New Roman"/>
          <w:szCs w:val="24"/>
          <w:lang w:eastAsia="de-DE"/>
        </w:rPr>
        <w:br/>
        <w:t xml:space="preserve">Ledig und mit wahrer Andacht innen! </w:t>
      </w:r>
    </w:p>
    <w:p w14:paraId="7433FFD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Steig hinauf mit kindlichen Gebärden,</w:t>
      </w:r>
      <w:r w:rsidRPr="008A75F8">
        <w:rPr>
          <w:rFonts w:eastAsia="Times New Roman"/>
          <w:szCs w:val="24"/>
          <w:lang w:eastAsia="de-DE"/>
        </w:rPr>
        <w:br/>
        <w:t>Und vergiss der Dinge, die auf Erden;</w:t>
      </w:r>
      <w:r w:rsidRPr="008A75F8">
        <w:rPr>
          <w:rFonts w:eastAsia="Times New Roman"/>
          <w:szCs w:val="24"/>
          <w:lang w:eastAsia="de-DE"/>
        </w:rPr>
        <w:br/>
        <w:t xml:space="preserve">Bleibe bei dem </w:t>
      </w:r>
      <w:proofErr w:type="spellStart"/>
      <w:r w:rsidRPr="008A75F8">
        <w:rPr>
          <w:rFonts w:eastAsia="Times New Roman"/>
          <w:szCs w:val="24"/>
          <w:lang w:eastAsia="de-DE"/>
        </w:rPr>
        <w:t>Ein’gen</w:t>
      </w:r>
      <w:proofErr w:type="spellEnd"/>
      <w:r w:rsidRPr="008A75F8">
        <w:rPr>
          <w:rFonts w:eastAsia="Times New Roman"/>
          <w:szCs w:val="24"/>
          <w:lang w:eastAsia="de-DE"/>
        </w:rPr>
        <w:t xml:space="preserve"> abgeschieden,</w:t>
      </w:r>
      <w:r w:rsidRPr="008A75F8">
        <w:rPr>
          <w:rFonts w:eastAsia="Times New Roman"/>
          <w:szCs w:val="24"/>
          <w:lang w:eastAsia="de-DE"/>
        </w:rPr>
        <w:br/>
        <w:t xml:space="preserve">Der dich nähren will mit </w:t>
      </w:r>
      <w:proofErr w:type="spellStart"/>
      <w:r w:rsidRPr="008A75F8">
        <w:rPr>
          <w:rFonts w:eastAsia="Times New Roman"/>
          <w:szCs w:val="24"/>
          <w:lang w:eastAsia="de-DE"/>
        </w:rPr>
        <w:t>ew’gem</w:t>
      </w:r>
      <w:proofErr w:type="spellEnd"/>
      <w:r w:rsidRPr="008A75F8">
        <w:rPr>
          <w:rFonts w:eastAsia="Times New Roman"/>
          <w:szCs w:val="24"/>
          <w:lang w:eastAsia="de-DE"/>
        </w:rPr>
        <w:t xml:space="preserve"> Frieden. </w:t>
      </w:r>
    </w:p>
    <w:p w14:paraId="09EA6C4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Also wird der König dein begehren,</w:t>
      </w:r>
      <w:r w:rsidRPr="008A75F8">
        <w:rPr>
          <w:rFonts w:eastAsia="Times New Roman"/>
          <w:szCs w:val="24"/>
          <w:lang w:eastAsia="de-DE"/>
        </w:rPr>
        <w:br/>
        <w:t>Und sein Antlitz über dir verklären;</w:t>
      </w:r>
      <w:r w:rsidRPr="008A75F8">
        <w:rPr>
          <w:rFonts w:eastAsia="Times New Roman"/>
          <w:szCs w:val="24"/>
          <w:lang w:eastAsia="de-DE"/>
        </w:rPr>
        <w:br/>
        <w:t>Also wird der Seelenfreund dich küssen,</w:t>
      </w:r>
      <w:r w:rsidRPr="008A75F8">
        <w:rPr>
          <w:rFonts w:eastAsia="Times New Roman"/>
          <w:szCs w:val="24"/>
          <w:lang w:eastAsia="de-DE"/>
        </w:rPr>
        <w:br/>
        <w:t xml:space="preserve">Und du Seiner wonniglich genießen. </w:t>
      </w:r>
    </w:p>
    <w:p w14:paraId="0148371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Drum </w:t>
      </w:r>
      <w:proofErr w:type="spellStart"/>
      <w:r w:rsidRPr="008A75F8">
        <w:rPr>
          <w:rFonts w:eastAsia="Times New Roman"/>
          <w:szCs w:val="24"/>
          <w:lang w:eastAsia="de-DE"/>
        </w:rPr>
        <w:t>fleug</w:t>
      </w:r>
      <w:proofErr w:type="spellEnd"/>
      <w:r w:rsidRPr="008A75F8">
        <w:rPr>
          <w:rFonts w:eastAsia="Times New Roman"/>
          <w:szCs w:val="24"/>
          <w:lang w:eastAsia="de-DE"/>
        </w:rPr>
        <w:t xml:space="preserve"> auf, wie Tauben, meine Seele,</w:t>
      </w:r>
      <w:r w:rsidRPr="008A75F8">
        <w:rPr>
          <w:rFonts w:eastAsia="Times New Roman"/>
          <w:szCs w:val="24"/>
          <w:lang w:eastAsia="de-DE"/>
        </w:rPr>
        <w:br/>
        <w:t>Schwing‘ dich aus den Schranken deiner Höhle;</w:t>
      </w:r>
      <w:r w:rsidRPr="008A75F8">
        <w:rPr>
          <w:rFonts w:eastAsia="Times New Roman"/>
          <w:szCs w:val="24"/>
          <w:lang w:eastAsia="de-DE"/>
        </w:rPr>
        <w:br/>
      </w:r>
      <w:proofErr w:type="spellStart"/>
      <w:r w:rsidRPr="008A75F8">
        <w:rPr>
          <w:rFonts w:eastAsia="Times New Roman"/>
          <w:szCs w:val="24"/>
          <w:lang w:eastAsia="de-DE"/>
        </w:rPr>
        <w:t>Fleug</w:t>
      </w:r>
      <w:proofErr w:type="spellEnd"/>
      <w:r w:rsidRPr="008A75F8">
        <w:rPr>
          <w:rFonts w:eastAsia="Times New Roman"/>
          <w:szCs w:val="24"/>
          <w:lang w:eastAsia="de-DE"/>
        </w:rPr>
        <w:t xml:space="preserve"> zu Gott mit innigem Gemüte,</w:t>
      </w:r>
      <w:r w:rsidRPr="008A75F8">
        <w:rPr>
          <w:rFonts w:eastAsia="Times New Roman"/>
          <w:szCs w:val="24"/>
          <w:lang w:eastAsia="de-DE"/>
        </w:rPr>
        <w:br/>
        <w:t xml:space="preserve">Und </w:t>
      </w:r>
      <w:proofErr w:type="spellStart"/>
      <w:r w:rsidRPr="008A75F8">
        <w:rPr>
          <w:rFonts w:eastAsia="Times New Roman"/>
          <w:szCs w:val="24"/>
          <w:lang w:eastAsia="de-DE"/>
        </w:rPr>
        <w:t>empfah</w:t>
      </w:r>
      <w:proofErr w:type="spellEnd"/>
      <w:r w:rsidRPr="008A75F8">
        <w:rPr>
          <w:rFonts w:eastAsia="Times New Roman"/>
          <w:szCs w:val="24"/>
          <w:lang w:eastAsia="de-DE"/>
        </w:rPr>
        <w:t xml:space="preserve">‘ die </w:t>
      </w:r>
      <w:proofErr w:type="spellStart"/>
      <w:r w:rsidRPr="008A75F8">
        <w:rPr>
          <w:rFonts w:eastAsia="Times New Roman"/>
          <w:szCs w:val="24"/>
          <w:lang w:eastAsia="de-DE"/>
        </w:rPr>
        <w:t>ew’ge</w:t>
      </w:r>
      <w:proofErr w:type="spellEnd"/>
      <w:r w:rsidRPr="008A75F8">
        <w:rPr>
          <w:rFonts w:eastAsia="Times New Roman"/>
          <w:szCs w:val="24"/>
          <w:lang w:eastAsia="de-DE"/>
        </w:rPr>
        <w:t xml:space="preserve"> Lieb‘ und Güte!</w:t>
      </w:r>
    </w:p>
    <w:p w14:paraId="4A76EECF" w14:textId="77777777" w:rsidR="008E5F26" w:rsidRPr="008A75F8" w:rsidRDefault="008E5F26" w:rsidP="008E5F26">
      <w:pPr>
        <w:pStyle w:val="berschrift2"/>
      </w:pPr>
      <w:r w:rsidRPr="008A75F8">
        <w:t>Aufgang der Lebenssonne.</w:t>
      </w:r>
    </w:p>
    <w:p w14:paraId="4FB4598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Wer ist doch Die, die wie der Glanz am Morgen</w:t>
      </w:r>
      <w:r w:rsidRPr="008A75F8">
        <w:rPr>
          <w:rFonts w:eastAsia="Times New Roman"/>
          <w:szCs w:val="24"/>
          <w:lang w:eastAsia="de-DE"/>
        </w:rPr>
        <w:br/>
        <w:t>In meine Sinne fällt,</w:t>
      </w:r>
      <w:r w:rsidRPr="008A75F8">
        <w:rPr>
          <w:rFonts w:eastAsia="Times New Roman"/>
          <w:szCs w:val="24"/>
          <w:lang w:eastAsia="de-DE"/>
        </w:rPr>
        <w:br/>
        <w:t xml:space="preserve">Und mit dem Blitz mein </w:t>
      </w:r>
      <w:proofErr w:type="spellStart"/>
      <w:r w:rsidRPr="008A75F8">
        <w:rPr>
          <w:rFonts w:eastAsia="Times New Roman"/>
          <w:szCs w:val="24"/>
          <w:lang w:eastAsia="de-DE"/>
        </w:rPr>
        <w:t>düstres</w:t>
      </w:r>
      <w:proofErr w:type="spellEnd"/>
      <w:r w:rsidRPr="008A75F8">
        <w:rPr>
          <w:rFonts w:eastAsia="Times New Roman"/>
          <w:szCs w:val="24"/>
          <w:lang w:eastAsia="de-DE"/>
        </w:rPr>
        <w:t xml:space="preserve"> Herz erhellt?</w:t>
      </w:r>
      <w:r w:rsidRPr="008A75F8">
        <w:rPr>
          <w:rFonts w:eastAsia="Times New Roman"/>
          <w:szCs w:val="24"/>
          <w:lang w:eastAsia="de-DE"/>
        </w:rPr>
        <w:br/>
        <w:t xml:space="preserve">Was weht mir hin die lang </w:t>
      </w:r>
      <w:proofErr w:type="spellStart"/>
      <w:r w:rsidRPr="008A75F8">
        <w:rPr>
          <w:rFonts w:eastAsia="Times New Roman"/>
          <w:szCs w:val="24"/>
          <w:lang w:eastAsia="de-DE"/>
        </w:rPr>
        <w:t>getragnen</w:t>
      </w:r>
      <w:proofErr w:type="spellEnd"/>
      <w:r w:rsidRPr="008A75F8">
        <w:rPr>
          <w:rFonts w:eastAsia="Times New Roman"/>
          <w:szCs w:val="24"/>
          <w:lang w:eastAsia="de-DE"/>
        </w:rPr>
        <w:t xml:space="preserve"> Sorgen?</w:t>
      </w:r>
      <w:r w:rsidRPr="008A75F8">
        <w:rPr>
          <w:rFonts w:eastAsia="Times New Roman"/>
          <w:szCs w:val="24"/>
          <w:lang w:eastAsia="de-DE"/>
        </w:rPr>
        <w:br/>
        <w:t>Wer trägt mir solche Ruh</w:t>
      </w:r>
      <w:r w:rsidRPr="008A75F8">
        <w:rPr>
          <w:rFonts w:eastAsia="Times New Roman"/>
          <w:szCs w:val="24"/>
          <w:lang w:eastAsia="de-DE"/>
        </w:rPr>
        <w:br/>
        <w:t>Nach meiner Unruh zu,</w:t>
      </w:r>
      <w:r w:rsidRPr="008A75F8">
        <w:rPr>
          <w:rFonts w:eastAsia="Times New Roman"/>
          <w:szCs w:val="24"/>
          <w:lang w:eastAsia="de-DE"/>
        </w:rPr>
        <w:br/>
        <w:t>Nachdem mich stets des Zweifels Nacht besessen?</w:t>
      </w:r>
      <w:r w:rsidRPr="008A75F8">
        <w:rPr>
          <w:rFonts w:eastAsia="Times New Roman"/>
          <w:szCs w:val="24"/>
          <w:lang w:eastAsia="de-DE"/>
        </w:rPr>
        <w:br/>
        <w:t>Wer macht mich Das vergessen?</w:t>
      </w:r>
      <w:r w:rsidRPr="008A75F8">
        <w:rPr>
          <w:rFonts w:eastAsia="Times New Roman"/>
          <w:szCs w:val="24"/>
          <w:lang w:eastAsia="de-DE"/>
        </w:rPr>
        <w:br/>
        <w:t>Wo ist das Dunkle blieben?</w:t>
      </w:r>
      <w:r w:rsidRPr="008A75F8">
        <w:rPr>
          <w:rFonts w:eastAsia="Times New Roman"/>
          <w:szCs w:val="24"/>
          <w:lang w:eastAsia="de-DE"/>
        </w:rPr>
        <w:br/>
        <w:t>Welch‘ übergroße Freud‘</w:t>
      </w:r>
      <w:r w:rsidRPr="008A75F8">
        <w:rPr>
          <w:rFonts w:eastAsia="Times New Roman"/>
          <w:szCs w:val="24"/>
          <w:lang w:eastAsia="de-DE"/>
        </w:rPr>
        <w:br/>
        <w:t>Ergreift die Seele heut!</w:t>
      </w:r>
      <w:r w:rsidRPr="008A75F8">
        <w:rPr>
          <w:rFonts w:eastAsia="Times New Roman"/>
          <w:szCs w:val="24"/>
          <w:lang w:eastAsia="de-DE"/>
        </w:rPr>
        <w:br/>
        <w:t xml:space="preserve">Wer hat mich aus dem Zorn zur Liebe hingetrieben? </w:t>
      </w:r>
    </w:p>
    <w:p w14:paraId="54DBB60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Rennst du noch nicht der Gnade helles Blitzen,</w:t>
      </w:r>
      <w:r w:rsidRPr="008A75F8">
        <w:rPr>
          <w:rFonts w:eastAsia="Times New Roman"/>
          <w:szCs w:val="24"/>
          <w:lang w:eastAsia="de-DE"/>
        </w:rPr>
        <w:br/>
        <w:t>Die deinen dunklen Ort</w:t>
      </w:r>
      <w:r w:rsidRPr="008A75F8">
        <w:rPr>
          <w:rFonts w:eastAsia="Times New Roman"/>
          <w:szCs w:val="24"/>
          <w:lang w:eastAsia="de-DE"/>
        </w:rPr>
        <w:br/>
        <w:t>Unmittelbar mit ihrem Wort</w:t>
      </w:r>
      <w:r w:rsidRPr="008A75F8">
        <w:rPr>
          <w:rFonts w:eastAsia="Times New Roman"/>
          <w:szCs w:val="24"/>
          <w:lang w:eastAsia="de-DE"/>
        </w:rPr>
        <w:br/>
        <w:t>So oft gesucht in Liebe zu besitzen?</w:t>
      </w:r>
      <w:r w:rsidRPr="008A75F8">
        <w:rPr>
          <w:rFonts w:eastAsia="Times New Roman"/>
          <w:szCs w:val="24"/>
          <w:lang w:eastAsia="de-DE"/>
        </w:rPr>
        <w:br/>
        <w:t>Ist diese nicht das Licht,</w:t>
      </w:r>
      <w:r w:rsidRPr="008A75F8">
        <w:rPr>
          <w:rFonts w:eastAsia="Times New Roman"/>
          <w:szCs w:val="24"/>
          <w:lang w:eastAsia="de-DE"/>
        </w:rPr>
        <w:br/>
        <w:t>Das in den Seelen stets anbricht,</w:t>
      </w:r>
      <w:r w:rsidRPr="008A75F8">
        <w:rPr>
          <w:rFonts w:eastAsia="Times New Roman"/>
          <w:szCs w:val="24"/>
          <w:lang w:eastAsia="de-DE"/>
        </w:rPr>
        <w:br/>
        <w:t>Wenn sie nur nicht die Kräfte unterdrücken?</w:t>
      </w:r>
      <w:r w:rsidRPr="008A75F8">
        <w:rPr>
          <w:rFonts w:eastAsia="Times New Roman"/>
          <w:szCs w:val="24"/>
          <w:lang w:eastAsia="de-DE"/>
        </w:rPr>
        <w:br/>
        <w:t>Sie ist’s, die dich erfreuen</w:t>
      </w:r>
      <w:r w:rsidRPr="008A75F8">
        <w:rPr>
          <w:rFonts w:eastAsia="Times New Roman"/>
          <w:szCs w:val="24"/>
          <w:lang w:eastAsia="de-DE"/>
        </w:rPr>
        <w:br/>
        <w:t>Und ganz verklären kann,</w:t>
      </w:r>
      <w:r w:rsidRPr="008A75F8">
        <w:rPr>
          <w:rFonts w:eastAsia="Times New Roman"/>
          <w:szCs w:val="24"/>
          <w:lang w:eastAsia="de-DE"/>
        </w:rPr>
        <w:br/>
        <w:t xml:space="preserve">Wenn du sie </w:t>
      </w:r>
      <w:proofErr w:type="spellStart"/>
      <w:r w:rsidRPr="008A75F8">
        <w:rPr>
          <w:rFonts w:eastAsia="Times New Roman"/>
          <w:szCs w:val="24"/>
          <w:lang w:eastAsia="de-DE"/>
        </w:rPr>
        <w:t>nimmest</w:t>
      </w:r>
      <w:proofErr w:type="spellEnd"/>
      <w:r w:rsidRPr="008A75F8">
        <w:rPr>
          <w:rFonts w:eastAsia="Times New Roman"/>
          <w:szCs w:val="24"/>
          <w:lang w:eastAsia="de-DE"/>
        </w:rPr>
        <w:t xml:space="preserve"> an.</w:t>
      </w:r>
      <w:r w:rsidRPr="008A75F8">
        <w:rPr>
          <w:rFonts w:eastAsia="Times New Roman"/>
          <w:szCs w:val="24"/>
          <w:lang w:eastAsia="de-DE"/>
        </w:rPr>
        <w:br/>
        <w:t xml:space="preserve">O lass dich ihren Glanz im Innersten erneuen! </w:t>
      </w:r>
    </w:p>
    <w:p w14:paraId="0BE2516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Bist du’s, o Sonn‘, aus deren klarem Bronnen</w:t>
      </w:r>
      <w:r w:rsidRPr="008A75F8">
        <w:rPr>
          <w:rFonts w:eastAsia="Times New Roman"/>
          <w:szCs w:val="24"/>
          <w:lang w:eastAsia="de-DE"/>
        </w:rPr>
        <w:br/>
        <w:t>Mir so viel Licht und Kraft,</w:t>
      </w:r>
      <w:r w:rsidRPr="008A75F8">
        <w:rPr>
          <w:rFonts w:eastAsia="Times New Roman"/>
          <w:szCs w:val="24"/>
          <w:lang w:eastAsia="de-DE"/>
        </w:rPr>
        <w:br/>
        <w:t>Die lauter neues Wesen schafft,</w:t>
      </w:r>
      <w:r w:rsidRPr="008A75F8">
        <w:rPr>
          <w:rFonts w:eastAsia="Times New Roman"/>
          <w:szCs w:val="24"/>
          <w:lang w:eastAsia="de-DE"/>
        </w:rPr>
        <w:br/>
        <w:t>Mein ganzes Leben lang ist ins Gemüt geronnen?</w:t>
      </w:r>
      <w:r w:rsidRPr="008A75F8">
        <w:rPr>
          <w:rFonts w:eastAsia="Times New Roman"/>
          <w:szCs w:val="24"/>
          <w:lang w:eastAsia="de-DE"/>
        </w:rPr>
        <w:br/>
        <w:t>So geht’s! man kennt Dich nicht;</w:t>
      </w:r>
      <w:r w:rsidRPr="008A75F8">
        <w:rPr>
          <w:rFonts w:eastAsia="Times New Roman"/>
          <w:szCs w:val="24"/>
          <w:lang w:eastAsia="de-DE"/>
        </w:rPr>
        <w:br/>
        <w:t>So lange nicht dein Licht</w:t>
      </w:r>
      <w:r w:rsidRPr="008A75F8">
        <w:rPr>
          <w:rFonts w:eastAsia="Times New Roman"/>
          <w:szCs w:val="24"/>
          <w:lang w:eastAsia="de-DE"/>
        </w:rPr>
        <w:br/>
        <w:t>Zuvorkommt, weiß man nicht, woher wir haben</w:t>
      </w:r>
      <w:r w:rsidRPr="008A75F8">
        <w:rPr>
          <w:rFonts w:eastAsia="Times New Roman"/>
          <w:szCs w:val="24"/>
          <w:lang w:eastAsia="de-DE"/>
        </w:rPr>
        <w:br/>
        <w:t xml:space="preserve">Die </w:t>
      </w:r>
      <w:proofErr w:type="spellStart"/>
      <w:r w:rsidRPr="008A75F8">
        <w:rPr>
          <w:rFonts w:eastAsia="Times New Roman"/>
          <w:szCs w:val="24"/>
          <w:lang w:eastAsia="de-DE"/>
        </w:rPr>
        <w:t>ungesuchten</w:t>
      </w:r>
      <w:proofErr w:type="spellEnd"/>
      <w:r w:rsidRPr="008A75F8">
        <w:rPr>
          <w:rFonts w:eastAsia="Times New Roman"/>
          <w:szCs w:val="24"/>
          <w:lang w:eastAsia="de-DE"/>
        </w:rPr>
        <w:t xml:space="preserve"> Gaben.</w:t>
      </w:r>
      <w:r w:rsidRPr="008A75F8">
        <w:rPr>
          <w:rFonts w:eastAsia="Times New Roman"/>
          <w:szCs w:val="24"/>
          <w:lang w:eastAsia="de-DE"/>
        </w:rPr>
        <w:br/>
        <w:t>Nun aber will ich nehmen</w:t>
      </w:r>
      <w:r w:rsidRPr="008A75F8">
        <w:rPr>
          <w:rFonts w:eastAsia="Times New Roman"/>
          <w:szCs w:val="24"/>
          <w:lang w:eastAsia="de-DE"/>
        </w:rPr>
        <w:br/>
        <w:t>Was mir dein Geist darlegt,</w:t>
      </w:r>
      <w:r w:rsidRPr="008A75F8">
        <w:rPr>
          <w:rFonts w:eastAsia="Times New Roman"/>
          <w:szCs w:val="24"/>
          <w:lang w:eastAsia="de-DE"/>
        </w:rPr>
        <w:br/>
        <w:t>Und selbst ins Herze prägt!</w:t>
      </w:r>
      <w:r w:rsidRPr="008A75F8">
        <w:rPr>
          <w:rFonts w:eastAsia="Times New Roman"/>
          <w:szCs w:val="24"/>
          <w:lang w:eastAsia="de-DE"/>
        </w:rPr>
        <w:br/>
        <w:t>Heil mir! – Ach wolle mein</w:t>
      </w:r>
      <w:r w:rsidRPr="008A75F8">
        <w:rPr>
          <w:rFonts w:eastAsia="Times New Roman"/>
          <w:szCs w:val="24"/>
          <w:lang w:eastAsia="de-DE"/>
        </w:rPr>
        <w:br/>
        <w:t>Dich ewiglich nicht schämen!</w:t>
      </w:r>
    </w:p>
    <w:p w14:paraId="0458CA3D" w14:textId="77777777" w:rsidR="008E5F26" w:rsidRPr="008A75F8" w:rsidRDefault="008E5F26" w:rsidP="008E5F26">
      <w:pPr>
        <w:pStyle w:val="berschrift2"/>
      </w:pPr>
      <w:r w:rsidRPr="008A75F8">
        <w:t>Aufopferung an Christum.</w:t>
      </w:r>
    </w:p>
    <w:p w14:paraId="5D532B0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Liebe sonder Grund,</w:t>
      </w:r>
      <w:r w:rsidRPr="008A75F8">
        <w:rPr>
          <w:rFonts w:eastAsia="Times New Roman"/>
          <w:szCs w:val="24"/>
          <w:lang w:eastAsia="de-DE"/>
        </w:rPr>
        <w:br/>
        <w:t>Mein Leben und mein Herze!</w:t>
      </w:r>
      <w:r w:rsidRPr="008A75F8">
        <w:rPr>
          <w:rFonts w:eastAsia="Times New Roman"/>
          <w:szCs w:val="24"/>
          <w:lang w:eastAsia="de-DE"/>
        </w:rPr>
        <w:br/>
        <w:t>Komm, stille mich mit Dir</w:t>
      </w:r>
      <w:r w:rsidRPr="008A75F8">
        <w:rPr>
          <w:rFonts w:eastAsia="Times New Roman"/>
          <w:szCs w:val="24"/>
          <w:lang w:eastAsia="de-DE"/>
        </w:rPr>
        <w:br/>
        <w:t>In meinem Liebesschmerze,</w:t>
      </w:r>
      <w:r w:rsidRPr="008A75F8">
        <w:rPr>
          <w:rFonts w:eastAsia="Times New Roman"/>
          <w:szCs w:val="24"/>
          <w:lang w:eastAsia="de-DE"/>
        </w:rPr>
        <w:br/>
        <w:t>Und leere völlig aus,</w:t>
      </w:r>
      <w:r w:rsidRPr="008A75F8">
        <w:rPr>
          <w:rFonts w:eastAsia="Times New Roman"/>
          <w:szCs w:val="24"/>
          <w:lang w:eastAsia="de-DE"/>
        </w:rPr>
        <w:br/>
        <w:t>Was Dir zuwider ist;</w:t>
      </w:r>
      <w:r w:rsidRPr="008A75F8">
        <w:rPr>
          <w:rFonts w:eastAsia="Times New Roman"/>
          <w:szCs w:val="24"/>
          <w:lang w:eastAsia="de-DE"/>
        </w:rPr>
        <w:br/>
        <w:t>La</w:t>
      </w:r>
      <w:r>
        <w:rPr>
          <w:rFonts w:eastAsia="Times New Roman"/>
          <w:szCs w:val="24"/>
          <w:lang w:eastAsia="de-DE"/>
        </w:rPr>
        <w:t>ss</w:t>
      </w:r>
      <w:r w:rsidRPr="008A75F8">
        <w:rPr>
          <w:rFonts w:eastAsia="Times New Roman"/>
          <w:szCs w:val="24"/>
          <w:lang w:eastAsia="de-DE"/>
        </w:rPr>
        <w:t xml:space="preserve"> Alles weichen Dir,</w:t>
      </w:r>
      <w:r w:rsidRPr="008A75F8">
        <w:rPr>
          <w:rFonts w:eastAsia="Times New Roman"/>
          <w:szCs w:val="24"/>
          <w:lang w:eastAsia="de-DE"/>
        </w:rPr>
        <w:br/>
        <w:t xml:space="preserve">Was Du nicht selber bist! </w:t>
      </w:r>
    </w:p>
    <w:p w14:paraId="5AA66D1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bist mein licht allein,</w:t>
      </w:r>
      <w:r w:rsidRPr="008A75F8">
        <w:rPr>
          <w:rFonts w:eastAsia="Times New Roman"/>
          <w:szCs w:val="24"/>
          <w:lang w:eastAsia="de-DE"/>
        </w:rPr>
        <w:br/>
        <w:t>Du bist mein zartes Leben. –</w:t>
      </w:r>
      <w:r w:rsidRPr="008A75F8">
        <w:rPr>
          <w:rFonts w:eastAsia="Times New Roman"/>
          <w:szCs w:val="24"/>
          <w:lang w:eastAsia="de-DE"/>
        </w:rPr>
        <w:br/>
        <w:t>Ach, bleib‘, erwärme mich,</w:t>
      </w:r>
      <w:r w:rsidRPr="008A75F8">
        <w:rPr>
          <w:rFonts w:eastAsia="Times New Roman"/>
          <w:szCs w:val="24"/>
          <w:lang w:eastAsia="de-DE"/>
        </w:rPr>
        <w:br/>
        <w:t>Dass ich Dir bleib‘ ergeben!</w:t>
      </w:r>
      <w:r w:rsidRPr="008A75F8">
        <w:rPr>
          <w:rFonts w:eastAsia="Times New Roman"/>
          <w:szCs w:val="24"/>
          <w:lang w:eastAsia="de-DE"/>
        </w:rPr>
        <w:br/>
        <w:t>Denn Du mein Heil, mein Hirt,</w:t>
      </w:r>
      <w:r w:rsidRPr="008A75F8">
        <w:rPr>
          <w:rFonts w:eastAsia="Times New Roman"/>
          <w:szCs w:val="24"/>
          <w:lang w:eastAsia="de-DE"/>
        </w:rPr>
        <w:br/>
        <w:t>Mein Harnisch und mein Schild;</w:t>
      </w:r>
      <w:r w:rsidRPr="008A75F8">
        <w:rPr>
          <w:rFonts w:eastAsia="Times New Roman"/>
          <w:szCs w:val="24"/>
          <w:lang w:eastAsia="de-DE"/>
        </w:rPr>
        <w:br/>
        <w:t>Kannst alles werden mir,</w:t>
      </w:r>
      <w:r w:rsidRPr="008A75F8">
        <w:rPr>
          <w:rFonts w:eastAsia="Times New Roman"/>
          <w:szCs w:val="24"/>
          <w:lang w:eastAsia="de-DE"/>
        </w:rPr>
        <w:br/>
        <w:t xml:space="preserve">Wenn Du aus Gnaden wilt. </w:t>
      </w:r>
    </w:p>
    <w:p w14:paraId="3DB47C2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Führ‘ mich ins Vaterherz</w:t>
      </w:r>
      <w:r w:rsidRPr="008A75F8">
        <w:rPr>
          <w:rFonts w:eastAsia="Times New Roman"/>
          <w:szCs w:val="24"/>
          <w:lang w:eastAsia="de-DE"/>
        </w:rPr>
        <w:br/>
        <w:t>Und fülle mich von innen,</w:t>
      </w:r>
      <w:r w:rsidRPr="008A75F8">
        <w:rPr>
          <w:rFonts w:eastAsia="Times New Roman"/>
          <w:szCs w:val="24"/>
          <w:lang w:eastAsia="de-DE"/>
        </w:rPr>
        <w:br/>
        <w:t xml:space="preserve">So liebt der </w:t>
      </w:r>
      <w:proofErr w:type="spellStart"/>
      <w:r w:rsidRPr="008A75F8">
        <w:rPr>
          <w:rFonts w:eastAsia="Times New Roman"/>
          <w:szCs w:val="24"/>
          <w:lang w:eastAsia="de-DE"/>
        </w:rPr>
        <w:t>Heil‘ge</w:t>
      </w:r>
      <w:proofErr w:type="spellEnd"/>
      <w:r w:rsidRPr="008A75F8">
        <w:rPr>
          <w:rFonts w:eastAsia="Times New Roman"/>
          <w:szCs w:val="24"/>
          <w:lang w:eastAsia="de-DE"/>
        </w:rPr>
        <w:t xml:space="preserve"> mich,</w:t>
      </w:r>
      <w:r w:rsidRPr="008A75F8">
        <w:rPr>
          <w:rFonts w:eastAsia="Times New Roman"/>
          <w:szCs w:val="24"/>
          <w:lang w:eastAsia="de-DE"/>
        </w:rPr>
        <w:br/>
        <w:t>Du Labsal meiner Sinnen!</w:t>
      </w:r>
      <w:r w:rsidRPr="008A75F8">
        <w:rPr>
          <w:rFonts w:eastAsia="Times New Roman"/>
          <w:szCs w:val="24"/>
          <w:lang w:eastAsia="de-DE"/>
        </w:rPr>
        <w:br/>
        <w:t>Dein Gnadenbund und Wort</w:t>
      </w:r>
      <w:r w:rsidRPr="008A75F8">
        <w:rPr>
          <w:rFonts w:eastAsia="Times New Roman"/>
          <w:szCs w:val="24"/>
          <w:lang w:eastAsia="de-DE"/>
        </w:rPr>
        <w:br/>
        <w:t>Ist meiner Seele Halt;</w:t>
      </w:r>
      <w:r w:rsidRPr="008A75F8">
        <w:rPr>
          <w:rFonts w:eastAsia="Times New Roman"/>
          <w:szCs w:val="24"/>
          <w:lang w:eastAsia="de-DE"/>
        </w:rPr>
        <w:br/>
        <w:t>Dein Bild allein gibt mir</w:t>
      </w:r>
      <w:r w:rsidRPr="008A75F8">
        <w:rPr>
          <w:rFonts w:eastAsia="Times New Roman"/>
          <w:szCs w:val="24"/>
          <w:lang w:eastAsia="de-DE"/>
        </w:rPr>
        <w:br/>
        <w:t xml:space="preserve">Die himmlische Gestalt. </w:t>
      </w:r>
    </w:p>
    <w:p w14:paraId="500C9C3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O gib mir </w:t>
      </w:r>
      <w:proofErr w:type="spellStart"/>
      <w:r w:rsidRPr="008A75F8">
        <w:rPr>
          <w:rFonts w:eastAsia="Times New Roman"/>
          <w:szCs w:val="24"/>
          <w:lang w:eastAsia="de-DE"/>
        </w:rPr>
        <w:t>ew’ge</w:t>
      </w:r>
      <w:proofErr w:type="spellEnd"/>
      <w:r w:rsidRPr="008A75F8">
        <w:rPr>
          <w:rFonts w:eastAsia="Times New Roman"/>
          <w:szCs w:val="24"/>
          <w:lang w:eastAsia="de-DE"/>
        </w:rPr>
        <w:t xml:space="preserve"> Freud‘,</w:t>
      </w:r>
      <w:r w:rsidRPr="008A75F8">
        <w:rPr>
          <w:rFonts w:eastAsia="Times New Roman"/>
          <w:szCs w:val="24"/>
          <w:lang w:eastAsia="de-DE"/>
        </w:rPr>
        <w:br/>
        <w:t>Mit Weisheit mich bekleide,</w:t>
      </w:r>
      <w:r w:rsidRPr="008A75F8">
        <w:rPr>
          <w:rFonts w:eastAsia="Times New Roman"/>
          <w:szCs w:val="24"/>
          <w:lang w:eastAsia="de-DE"/>
        </w:rPr>
        <w:br/>
        <w:t>Und die Gerechtigkeit</w:t>
      </w:r>
      <w:r w:rsidRPr="008A75F8">
        <w:rPr>
          <w:rFonts w:eastAsia="Times New Roman"/>
          <w:szCs w:val="24"/>
          <w:lang w:eastAsia="de-DE"/>
        </w:rPr>
        <w:br/>
        <w:t>Sei meine weiße Seide,</w:t>
      </w:r>
      <w:r w:rsidRPr="008A75F8">
        <w:rPr>
          <w:rFonts w:eastAsia="Times New Roman"/>
          <w:szCs w:val="24"/>
          <w:lang w:eastAsia="de-DE"/>
        </w:rPr>
        <w:br/>
        <w:t>Darin ich steh‘ vor Dir,</w:t>
      </w:r>
      <w:r w:rsidRPr="008A75F8">
        <w:rPr>
          <w:rFonts w:eastAsia="Times New Roman"/>
          <w:szCs w:val="24"/>
          <w:lang w:eastAsia="de-DE"/>
        </w:rPr>
        <w:br/>
      </w:r>
      <w:proofErr w:type="spellStart"/>
      <w:r w:rsidRPr="008A75F8">
        <w:rPr>
          <w:rFonts w:eastAsia="Times New Roman"/>
          <w:szCs w:val="24"/>
          <w:lang w:eastAsia="de-DE"/>
        </w:rPr>
        <w:t>Holdsel’ger</w:t>
      </w:r>
      <w:proofErr w:type="spellEnd"/>
      <w:r w:rsidRPr="008A75F8">
        <w:rPr>
          <w:rFonts w:eastAsia="Times New Roman"/>
          <w:szCs w:val="24"/>
          <w:lang w:eastAsia="de-DE"/>
        </w:rPr>
        <w:t xml:space="preserve"> Heiland Du!</w:t>
      </w:r>
      <w:r w:rsidRPr="008A75F8">
        <w:rPr>
          <w:rFonts w:eastAsia="Times New Roman"/>
          <w:szCs w:val="24"/>
          <w:lang w:eastAsia="de-DE"/>
        </w:rPr>
        <w:br/>
        <w:t>Se</w:t>
      </w:r>
      <w:r>
        <w:rPr>
          <w:rFonts w:eastAsia="Times New Roman"/>
          <w:szCs w:val="24"/>
          <w:lang w:eastAsia="de-DE"/>
        </w:rPr>
        <w:t>i</w:t>
      </w:r>
      <w:r w:rsidRPr="008A75F8">
        <w:rPr>
          <w:rFonts w:eastAsia="Times New Roman"/>
          <w:szCs w:val="24"/>
          <w:lang w:eastAsia="de-DE"/>
        </w:rPr>
        <w:t xml:space="preserve"> Du das helle Licht,</w:t>
      </w:r>
      <w:r w:rsidRPr="008A75F8">
        <w:rPr>
          <w:rFonts w:eastAsia="Times New Roman"/>
          <w:szCs w:val="24"/>
          <w:lang w:eastAsia="de-DE"/>
        </w:rPr>
        <w:br/>
        <w:t>Darin ich ewig ruh‘!</w:t>
      </w:r>
    </w:p>
    <w:p w14:paraId="0ED2E4D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So kann ich ohne Furcht</w:t>
      </w:r>
      <w:r w:rsidRPr="008A75F8">
        <w:rPr>
          <w:rFonts w:eastAsia="Times New Roman"/>
          <w:szCs w:val="24"/>
          <w:lang w:eastAsia="de-DE"/>
        </w:rPr>
        <w:br/>
        <w:t>Zum Thron des Vaters treten,</w:t>
      </w:r>
      <w:r w:rsidRPr="008A75F8">
        <w:rPr>
          <w:rFonts w:eastAsia="Times New Roman"/>
          <w:szCs w:val="24"/>
          <w:lang w:eastAsia="de-DE"/>
        </w:rPr>
        <w:br/>
        <w:t>Und in dem Heiligtum</w:t>
      </w:r>
      <w:r w:rsidRPr="008A75F8">
        <w:rPr>
          <w:rFonts w:eastAsia="Times New Roman"/>
          <w:szCs w:val="24"/>
          <w:lang w:eastAsia="de-DE"/>
        </w:rPr>
        <w:br/>
        <w:t xml:space="preserve">Ihn </w:t>
      </w:r>
      <w:proofErr w:type="spellStart"/>
      <w:r w:rsidRPr="008A75F8">
        <w:rPr>
          <w:rFonts w:eastAsia="Times New Roman"/>
          <w:szCs w:val="24"/>
          <w:lang w:eastAsia="de-DE"/>
        </w:rPr>
        <w:t>heiliglich</w:t>
      </w:r>
      <w:proofErr w:type="spellEnd"/>
      <w:r w:rsidRPr="008A75F8">
        <w:rPr>
          <w:rFonts w:eastAsia="Times New Roman"/>
          <w:szCs w:val="24"/>
          <w:lang w:eastAsia="de-DE"/>
        </w:rPr>
        <w:t xml:space="preserve"> anbeten,</w:t>
      </w:r>
      <w:r w:rsidRPr="008A75F8">
        <w:rPr>
          <w:rFonts w:eastAsia="Times New Roman"/>
          <w:szCs w:val="24"/>
          <w:lang w:eastAsia="de-DE"/>
        </w:rPr>
        <w:br/>
        <w:t>Wo keine Spur mehr ist</w:t>
      </w:r>
      <w:r w:rsidRPr="008A75F8">
        <w:rPr>
          <w:rFonts w:eastAsia="Times New Roman"/>
          <w:szCs w:val="24"/>
          <w:lang w:eastAsia="de-DE"/>
        </w:rPr>
        <w:br/>
        <w:t>Von meiner Schmählichkeit!</w:t>
      </w:r>
      <w:r w:rsidRPr="008A75F8">
        <w:rPr>
          <w:rFonts w:eastAsia="Times New Roman"/>
          <w:szCs w:val="24"/>
          <w:lang w:eastAsia="de-DE"/>
        </w:rPr>
        <w:br/>
        <w:t xml:space="preserve">Denn diese muss </w:t>
      </w:r>
      <w:proofErr w:type="spellStart"/>
      <w:r w:rsidRPr="008A75F8">
        <w:rPr>
          <w:rFonts w:eastAsia="Times New Roman"/>
          <w:szCs w:val="24"/>
          <w:lang w:eastAsia="de-DE"/>
        </w:rPr>
        <w:t>vergeh’n</w:t>
      </w:r>
      <w:proofErr w:type="spellEnd"/>
      <w:r w:rsidRPr="008A75F8">
        <w:rPr>
          <w:rFonts w:eastAsia="Times New Roman"/>
          <w:szCs w:val="24"/>
          <w:lang w:eastAsia="de-DE"/>
        </w:rPr>
        <w:t>,</w:t>
      </w:r>
      <w:r w:rsidRPr="008A75F8">
        <w:rPr>
          <w:rFonts w:eastAsia="Times New Roman"/>
          <w:szCs w:val="24"/>
          <w:lang w:eastAsia="de-DE"/>
        </w:rPr>
        <w:br/>
        <w:t>Wo Gott ein Herz sich weiht.</w:t>
      </w:r>
    </w:p>
    <w:p w14:paraId="4BA10E2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Ich </w:t>
      </w:r>
      <w:proofErr w:type="spellStart"/>
      <w:r w:rsidRPr="008A75F8">
        <w:rPr>
          <w:rFonts w:eastAsia="Times New Roman"/>
          <w:szCs w:val="24"/>
          <w:lang w:eastAsia="de-DE"/>
        </w:rPr>
        <w:t>änd’re</w:t>
      </w:r>
      <w:proofErr w:type="spellEnd"/>
      <w:r w:rsidRPr="008A75F8">
        <w:rPr>
          <w:rFonts w:eastAsia="Times New Roman"/>
          <w:szCs w:val="24"/>
          <w:lang w:eastAsia="de-DE"/>
        </w:rPr>
        <w:t xml:space="preserve"> nicht den Sinn,</w:t>
      </w:r>
      <w:r w:rsidRPr="008A75F8">
        <w:rPr>
          <w:rFonts w:eastAsia="Times New Roman"/>
          <w:szCs w:val="24"/>
          <w:lang w:eastAsia="de-DE"/>
        </w:rPr>
        <w:br/>
        <w:t>Denn Du hast mich erwählet</w:t>
      </w:r>
      <w:r w:rsidRPr="008A75F8">
        <w:rPr>
          <w:rFonts w:eastAsia="Times New Roman"/>
          <w:szCs w:val="24"/>
          <w:lang w:eastAsia="de-DE"/>
        </w:rPr>
        <w:br/>
        <w:t>Und zur erkauften Schar</w:t>
      </w:r>
      <w:r w:rsidRPr="008A75F8">
        <w:rPr>
          <w:rFonts w:eastAsia="Times New Roman"/>
          <w:szCs w:val="24"/>
          <w:lang w:eastAsia="de-DE"/>
        </w:rPr>
        <w:br/>
        <w:t xml:space="preserve">Von Ewigkeit </w:t>
      </w:r>
      <w:proofErr w:type="spellStart"/>
      <w:r w:rsidRPr="008A75F8">
        <w:rPr>
          <w:rFonts w:eastAsia="Times New Roman"/>
          <w:szCs w:val="24"/>
          <w:lang w:eastAsia="de-DE"/>
        </w:rPr>
        <w:t>gezählet</w:t>
      </w:r>
      <w:proofErr w:type="spellEnd"/>
      <w:r w:rsidRPr="008A75F8">
        <w:rPr>
          <w:rFonts w:eastAsia="Times New Roman"/>
          <w:szCs w:val="24"/>
          <w:lang w:eastAsia="de-DE"/>
        </w:rPr>
        <w:t>.</w:t>
      </w:r>
      <w:r w:rsidRPr="008A75F8">
        <w:rPr>
          <w:rFonts w:eastAsia="Times New Roman"/>
          <w:szCs w:val="24"/>
          <w:lang w:eastAsia="de-DE"/>
        </w:rPr>
        <w:br/>
        <w:t>So gib mir, Gottes Lamm,</w:t>
      </w:r>
      <w:r w:rsidRPr="008A75F8">
        <w:rPr>
          <w:rFonts w:eastAsia="Times New Roman"/>
          <w:szCs w:val="24"/>
          <w:lang w:eastAsia="de-DE"/>
        </w:rPr>
        <w:br/>
        <w:t>Was dein ist, – gib mir Dich!</w:t>
      </w:r>
      <w:r w:rsidRPr="008A75F8">
        <w:rPr>
          <w:rFonts w:eastAsia="Times New Roman"/>
          <w:szCs w:val="24"/>
          <w:lang w:eastAsia="de-DE"/>
        </w:rPr>
        <w:br/>
        <w:t>Und nimm, was mein ist, hin, –</w:t>
      </w:r>
      <w:r w:rsidRPr="008A75F8">
        <w:rPr>
          <w:rFonts w:eastAsia="Times New Roman"/>
          <w:szCs w:val="24"/>
          <w:lang w:eastAsia="de-DE"/>
        </w:rPr>
        <w:br/>
        <w:t>Dich lieb‘ ich ewiglich!</w:t>
      </w:r>
    </w:p>
    <w:p w14:paraId="7CA8BB0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In deine Willensmacht</w:t>
      </w:r>
      <w:r w:rsidRPr="008A75F8">
        <w:rPr>
          <w:rFonts w:eastAsia="Times New Roman"/>
          <w:szCs w:val="24"/>
          <w:lang w:eastAsia="de-DE"/>
        </w:rPr>
        <w:br/>
        <w:t>Bleib‘ ich nun ganz ergeben,</w:t>
      </w:r>
      <w:r w:rsidRPr="008A75F8">
        <w:rPr>
          <w:rFonts w:eastAsia="Times New Roman"/>
          <w:szCs w:val="24"/>
          <w:lang w:eastAsia="de-DE"/>
        </w:rPr>
        <w:br/>
        <w:t>Und grüß‘ in Ehrfurcht Dich,</w:t>
      </w:r>
      <w:r w:rsidRPr="008A75F8">
        <w:rPr>
          <w:rFonts w:eastAsia="Times New Roman"/>
          <w:szCs w:val="24"/>
          <w:lang w:eastAsia="de-DE"/>
        </w:rPr>
        <w:br/>
        <w:t xml:space="preserve">Du liebstes, </w:t>
      </w:r>
      <w:proofErr w:type="spellStart"/>
      <w:r w:rsidRPr="008A75F8">
        <w:rPr>
          <w:rFonts w:eastAsia="Times New Roman"/>
          <w:szCs w:val="24"/>
          <w:lang w:eastAsia="de-DE"/>
        </w:rPr>
        <w:t>ew’ges</w:t>
      </w:r>
      <w:proofErr w:type="spellEnd"/>
      <w:r w:rsidRPr="008A75F8">
        <w:rPr>
          <w:rFonts w:eastAsia="Times New Roman"/>
          <w:szCs w:val="24"/>
          <w:lang w:eastAsia="de-DE"/>
        </w:rPr>
        <w:t xml:space="preserve"> Leben!</w:t>
      </w:r>
      <w:r w:rsidRPr="008A75F8">
        <w:rPr>
          <w:rFonts w:eastAsia="Times New Roman"/>
          <w:szCs w:val="24"/>
          <w:lang w:eastAsia="de-DE"/>
        </w:rPr>
        <w:br/>
        <w:t>Ich werfe Dir mich hin</w:t>
      </w:r>
      <w:r w:rsidRPr="008A75F8">
        <w:rPr>
          <w:rFonts w:eastAsia="Times New Roman"/>
          <w:szCs w:val="24"/>
          <w:lang w:eastAsia="de-DE"/>
        </w:rPr>
        <w:br/>
        <w:t xml:space="preserve">In </w:t>
      </w:r>
      <w:proofErr w:type="spellStart"/>
      <w:r w:rsidRPr="008A75F8">
        <w:rPr>
          <w:rFonts w:eastAsia="Times New Roman"/>
          <w:szCs w:val="24"/>
          <w:lang w:eastAsia="de-DE"/>
        </w:rPr>
        <w:t>Lieb</w:t>
      </w:r>
      <w:r>
        <w:rPr>
          <w:rFonts w:eastAsia="Times New Roman"/>
          <w:szCs w:val="24"/>
          <w:lang w:eastAsia="de-DE"/>
        </w:rPr>
        <w:t>‘</w:t>
      </w:r>
      <w:r w:rsidRPr="008A75F8">
        <w:rPr>
          <w:rFonts w:eastAsia="Times New Roman"/>
          <w:szCs w:val="24"/>
          <w:lang w:eastAsia="de-DE"/>
        </w:rPr>
        <w:t>szerflossenheit</w:t>
      </w:r>
      <w:proofErr w:type="spellEnd"/>
      <w:r w:rsidRPr="008A75F8">
        <w:rPr>
          <w:rFonts w:eastAsia="Times New Roman"/>
          <w:szCs w:val="24"/>
          <w:lang w:eastAsia="de-DE"/>
        </w:rPr>
        <w:t>;</w:t>
      </w:r>
      <w:r w:rsidRPr="008A75F8">
        <w:rPr>
          <w:rFonts w:eastAsia="Times New Roman"/>
          <w:szCs w:val="24"/>
          <w:lang w:eastAsia="de-DE"/>
        </w:rPr>
        <w:br/>
        <w:t>Du bist mein Element</w:t>
      </w:r>
      <w:r w:rsidRPr="008A75F8">
        <w:rPr>
          <w:rFonts w:eastAsia="Times New Roman"/>
          <w:szCs w:val="24"/>
          <w:lang w:eastAsia="de-DE"/>
        </w:rPr>
        <w:br/>
        <w:t>Nun und in Ewigkeit!</w:t>
      </w:r>
    </w:p>
    <w:p w14:paraId="701C7CC5" w14:textId="77777777" w:rsidR="008E5F26" w:rsidRPr="008A75F8" w:rsidRDefault="008E5F26" w:rsidP="008E5F26">
      <w:pPr>
        <w:pStyle w:val="berschrift2"/>
      </w:pPr>
      <w:r w:rsidRPr="008A75F8">
        <w:t>Aufschwung durch Gnade.</w:t>
      </w:r>
    </w:p>
    <w:p w14:paraId="0FEB817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Wenn Gott die Sterblichkeit durch Gnad‘ erquickt,</w:t>
      </w:r>
      <w:r w:rsidRPr="008A75F8">
        <w:rPr>
          <w:rFonts w:eastAsia="Times New Roman"/>
          <w:szCs w:val="24"/>
          <w:lang w:eastAsia="de-DE"/>
        </w:rPr>
        <w:br/>
        <w:t>Muss die Natur dem reinen Wesen weichen,</w:t>
      </w:r>
      <w:r w:rsidRPr="008A75F8">
        <w:rPr>
          <w:rFonts w:eastAsia="Times New Roman"/>
          <w:szCs w:val="24"/>
          <w:lang w:eastAsia="de-DE"/>
        </w:rPr>
        <w:br/>
        <w:t>Der Leib kann nicht den hohen Flug erreichen,</w:t>
      </w:r>
      <w:r w:rsidRPr="008A75F8">
        <w:rPr>
          <w:rFonts w:eastAsia="Times New Roman"/>
          <w:szCs w:val="24"/>
          <w:lang w:eastAsia="de-DE"/>
        </w:rPr>
        <w:br/>
        <w:t>Weil Gottes Geist uns allem Tod entrückt.</w:t>
      </w:r>
      <w:r w:rsidRPr="008A75F8">
        <w:rPr>
          <w:rFonts w:eastAsia="Times New Roman"/>
          <w:szCs w:val="24"/>
          <w:lang w:eastAsia="de-DE"/>
        </w:rPr>
        <w:br/>
        <w:t>Da folgen wir dem Fuß des Herrn mit schnellem Schritt,</w:t>
      </w:r>
      <w:r w:rsidRPr="008A75F8">
        <w:rPr>
          <w:rFonts w:eastAsia="Times New Roman"/>
          <w:szCs w:val="24"/>
          <w:lang w:eastAsia="de-DE"/>
        </w:rPr>
        <w:br/>
        <w:t xml:space="preserve">Er geht uns vor, er zieht uns nach, wir gehen mit. </w:t>
      </w:r>
    </w:p>
    <w:p w14:paraId="58D16081" w14:textId="77777777" w:rsidR="008E5F26" w:rsidRPr="008A75F8" w:rsidRDefault="008E5F26" w:rsidP="008E5F26">
      <w:pPr>
        <w:pStyle w:val="berschrift2"/>
      </w:pPr>
      <w:r w:rsidRPr="008A75F8">
        <w:t>Bekenntnis der Liebe.</w:t>
      </w:r>
    </w:p>
    <w:p w14:paraId="7370254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meiner Liebe Ziel, du edle Seelenpein!</w:t>
      </w:r>
      <w:r w:rsidRPr="008A75F8">
        <w:rPr>
          <w:rFonts w:eastAsia="Times New Roman"/>
          <w:szCs w:val="24"/>
          <w:lang w:eastAsia="de-DE"/>
        </w:rPr>
        <w:br/>
        <w:t>Nun werd‘ ich ewig wohl an Dich gebunden sein!</w:t>
      </w:r>
      <w:r w:rsidRPr="008A75F8">
        <w:rPr>
          <w:rFonts w:eastAsia="Times New Roman"/>
          <w:szCs w:val="24"/>
          <w:lang w:eastAsia="de-DE"/>
        </w:rPr>
        <w:br/>
        <w:t xml:space="preserve">Kann meiner Seufzer Flug nur immer zu Dir </w:t>
      </w:r>
      <w:proofErr w:type="spellStart"/>
      <w:r w:rsidRPr="008A75F8">
        <w:rPr>
          <w:rFonts w:eastAsia="Times New Roman"/>
          <w:szCs w:val="24"/>
          <w:lang w:eastAsia="de-DE"/>
        </w:rPr>
        <w:t>geh’n</w:t>
      </w:r>
      <w:proofErr w:type="spellEnd"/>
      <w:r w:rsidRPr="008A75F8">
        <w:rPr>
          <w:rFonts w:eastAsia="Times New Roman"/>
          <w:szCs w:val="24"/>
          <w:lang w:eastAsia="de-DE"/>
        </w:rPr>
        <w:t>,</w:t>
      </w:r>
      <w:r w:rsidRPr="008A75F8">
        <w:rPr>
          <w:rFonts w:eastAsia="Times New Roman"/>
          <w:szCs w:val="24"/>
          <w:lang w:eastAsia="de-DE"/>
        </w:rPr>
        <w:br/>
        <w:t xml:space="preserve">So bleib‘ ich sicherlich in deiner Liebe </w:t>
      </w:r>
      <w:proofErr w:type="spellStart"/>
      <w:r w:rsidRPr="008A75F8">
        <w:rPr>
          <w:rFonts w:eastAsia="Times New Roman"/>
          <w:szCs w:val="24"/>
          <w:lang w:eastAsia="de-DE"/>
        </w:rPr>
        <w:t>steh’n</w:t>
      </w:r>
      <w:proofErr w:type="spellEnd"/>
      <w:r w:rsidRPr="008A75F8">
        <w:rPr>
          <w:rFonts w:eastAsia="Times New Roman"/>
          <w:szCs w:val="24"/>
          <w:lang w:eastAsia="de-DE"/>
        </w:rPr>
        <w:t xml:space="preserve">. </w:t>
      </w:r>
    </w:p>
    <w:p w14:paraId="30521A2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Wie oft hat mich dein Blick im Geist schon angelacht,</w:t>
      </w:r>
      <w:r w:rsidRPr="008A75F8">
        <w:rPr>
          <w:rFonts w:eastAsia="Times New Roman"/>
          <w:szCs w:val="24"/>
          <w:lang w:eastAsia="de-DE"/>
        </w:rPr>
        <w:br/>
        <w:t>Und dein geheimer Gruß mir tausend Trost gebracht,</w:t>
      </w:r>
      <w:r w:rsidRPr="008A75F8">
        <w:rPr>
          <w:rFonts w:eastAsia="Times New Roman"/>
          <w:szCs w:val="24"/>
          <w:lang w:eastAsia="de-DE"/>
        </w:rPr>
        <w:br/>
        <w:t>Dass von der Erdenwelt mein freier Mut und Sinn</w:t>
      </w:r>
      <w:r w:rsidRPr="008A75F8">
        <w:rPr>
          <w:rFonts w:eastAsia="Times New Roman"/>
          <w:szCs w:val="24"/>
          <w:lang w:eastAsia="de-DE"/>
        </w:rPr>
        <w:br/>
        <w:t xml:space="preserve">Gelächelt seliglich zu Deinem Himmel hin! </w:t>
      </w:r>
    </w:p>
    <w:p w14:paraId="58C17D5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Was freut mich, als die Freud‘, die mir Dein Auge gibt,</w:t>
      </w:r>
      <w:r w:rsidRPr="008A75F8">
        <w:rPr>
          <w:rFonts w:eastAsia="Times New Roman"/>
          <w:szCs w:val="24"/>
          <w:lang w:eastAsia="de-DE"/>
        </w:rPr>
        <w:br/>
        <w:t>Wenn ich Dich finden kann, den meine Seele liebt,</w:t>
      </w:r>
      <w:r w:rsidRPr="008A75F8">
        <w:rPr>
          <w:rFonts w:eastAsia="Times New Roman"/>
          <w:szCs w:val="24"/>
          <w:lang w:eastAsia="de-DE"/>
        </w:rPr>
        <w:br/>
        <w:t>Wenn mir aufs Neue glänzt der reinen Liebe Licht,</w:t>
      </w:r>
      <w:r w:rsidRPr="008A75F8">
        <w:rPr>
          <w:rFonts w:eastAsia="Times New Roman"/>
          <w:szCs w:val="24"/>
          <w:lang w:eastAsia="de-DE"/>
        </w:rPr>
        <w:br/>
        <w:t xml:space="preserve">Die mir im Herzen spricht: „Dich lass ich ewig nicht!“ </w:t>
      </w:r>
    </w:p>
    <w:p w14:paraId="11F3520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Liebe! Dir sei Dank viel tausendmal gesagt,</w:t>
      </w:r>
      <w:r w:rsidRPr="008A75F8">
        <w:rPr>
          <w:rFonts w:eastAsia="Times New Roman"/>
          <w:szCs w:val="24"/>
          <w:lang w:eastAsia="de-DE"/>
        </w:rPr>
        <w:br/>
        <w:t>Dass meine Sehnsucht nicht hinfort im Dunkeln klagt,</w:t>
      </w:r>
      <w:r w:rsidRPr="008A75F8">
        <w:rPr>
          <w:rFonts w:eastAsia="Times New Roman"/>
          <w:szCs w:val="24"/>
          <w:lang w:eastAsia="de-DE"/>
        </w:rPr>
        <w:br/>
        <w:t>Dass Deine Gegenwart mir nicht mehr wird geraubt,</w:t>
      </w:r>
      <w:r w:rsidRPr="008A75F8">
        <w:rPr>
          <w:rFonts w:eastAsia="Times New Roman"/>
          <w:szCs w:val="24"/>
          <w:lang w:eastAsia="de-DE"/>
        </w:rPr>
        <w:br/>
        <w:t xml:space="preserve">Weil freier Zugang mir zum Gnadenthron erlaubt! </w:t>
      </w:r>
    </w:p>
    <w:p w14:paraId="3E9E5F9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Mein hoher Liebesfürst! ich küsse Dir die Hand,</w:t>
      </w:r>
      <w:r w:rsidRPr="008A75F8">
        <w:rPr>
          <w:rFonts w:eastAsia="Times New Roman"/>
          <w:szCs w:val="24"/>
          <w:lang w:eastAsia="de-DE"/>
        </w:rPr>
        <w:br/>
        <w:t xml:space="preserve">Und gebe Hand und Herz Dir hin zum </w:t>
      </w:r>
      <w:proofErr w:type="spellStart"/>
      <w:r w:rsidRPr="008A75F8">
        <w:rPr>
          <w:rFonts w:eastAsia="Times New Roman"/>
          <w:szCs w:val="24"/>
          <w:lang w:eastAsia="de-DE"/>
        </w:rPr>
        <w:t>ew’gen</w:t>
      </w:r>
      <w:proofErr w:type="spellEnd"/>
      <w:r w:rsidRPr="008A75F8">
        <w:rPr>
          <w:rFonts w:eastAsia="Times New Roman"/>
          <w:szCs w:val="24"/>
          <w:lang w:eastAsia="de-DE"/>
        </w:rPr>
        <w:t xml:space="preserve"> Pfand!</w:t>
      </w:r>
      <w:r w:rsidRPr="008A75F8">
        <w:rPr>
          <w:rFonts w:eastAsia="Times New Roman"/>
          <w:szCs w:val="24"/>
          <w:lang w:eastAsia="de-DE"/>
        </w:rPr>
        <w:br/>
        <w:t>Du trägst den schwachen Staub, wenn er gibt liebe kund:</w:t>
      </w:r>
      <w:r w:rsidRPr="008A75F8">
        <w:rPr>
          <w:rFonts w:eastAsia="Times New Roman"/>
          <w:szCs w:val="24"/>
          <w:lang w:eastAsia="de-DE"/>
        </w:rPr>
        <w:br/>
        <w:t xml:space="preserve">Denn was das Herz erfährt, verschweiget nicht der Mund! </w:t>
      </w:r>
    </w:p>
    <w:p w14:paraId="5CC6BCAF" w14:textId="77777777" w:rsidR="008E5F26" w:rsidRPr="00093083" w:rsidRDefault="008E5F26" w:rsidP="008E5F26">
      <w:pPr>
        <w:pStyle w:val="berschrift2"/>
        <w:rPr>
          <w:b/>
          <w:bCs/>
        </w:rPr>
      </w:pPr>
      <w:r w:rsidRPr="00093083">
        <w:rPr>
          <w:b/>
          <w:bCs/>
        </w:rPr>
        <w:t>Betrug der weltlichen Geschäftigkeit.</w:t>
      </w:r>
    </w:p>
    <w:p w14:paraId="4F417DAF" w14:textId="77777777" w:rsidR="008E5F26" w:rsidRPr="00093083" w:rsidRDefault="008E5F26" w:rsidP="008E5F26">
      <w:r w:rsidRPr="00093083">
        <w:t>Ach Sündentrug! – ihr zauberischen Kräfte</w:t>
      </w:r>
      <w:r w:rsidRPr="00093083">
        <w:br/>
        <w:t>Der falschen Liebe, giftig-süßes Gut</w:t>
      </w:r>
      <w:r w:rsidRPr="00093083">
        <w:br/>
        <w:t>Der falschen Freud‘, ihr scheinbaren Geschäfte</w:t>
      </w:r>
      <w:r w:rsidRPr="00093083">
        <w:br/>
        <w:t xml:space="preserve">Des falschen </w:t>
      </w:r>
      <w:proofErr w:type="spellStart"/>
      <w:r w:rsidRPr="00093083">
        <w:t>Dienst’s</w:t>
      </w:r>
      <w:proofErr w:type="spellEnd"/>
      <w:r w:rsidRPr="00093083">
        <w:t xml:space="preserve"> – ihr </w:t>
      </w:r>
      <w:proofErr w:type="spellStart"/>
      <w:r w:rsidRPr="00093083">
        <w:t>seid’s</w:t>
      </w:r>
      <w:proofErr w:type="spellEnd"/>
      <w:r w:rsidRPr="00093083">
        <w:t xml:space="preserve">, die ihr das tut! </w:t>
      </w:r>
    </w:p>
    <w:p w14:paraId="1E7F82EF" w14:textId="77777777" w:rsidR="008E5F26" w:rsidRPr="00093083" w:rsidRDefault="008E5F26" w:rsidP="008E5F26">
      <w:r w:rsidRPr="00093083">
        <w:t>Der eitle Wahn, was Nützliches zu lehren,</w:t>
      </w:r>
      <w:r w:rsidRPr="00093083">
        <w:br/>
        <w:t>Zog mich aus mir und meines Jesu Ruh</w:t>
      </w:r>
      <w:r w:rsidRPr="00093083">
        <w:br/>
        <w:t>In fremde Pflicht, Sein Werk in mir zu stören;</w:t>
      </w:r>
      <w:r w:rsidRPr="00093083">
        <w:br/>
        <w:t xml:space="preserve">Ich ließ mich selbst, und lief auf </w:t>
      </w:r>
      <w:proofErr w:type="spellStart"/>
      <w:r w:rsidRPr="00093083">
        <w:t>And’re</w:t>
      </w:r>
      <w:proofErr w:type="spellEnd"/>
      <w:r w:rsidRPr="00093083">
        <w:t xml:space="preserve"> zu. </w:t>
      </w:r>
    </w:p>
    <w:p w14:paraId="1CCED4EE" w14:textId="77777777" w:rsidR="008E5F26" w:rsidRPr="00093083" w:rsidRDefault="008E5F26" w:rsidP="008E5F26">
      <w:r w:rsidRPr="00093083">
        <w:t>Da ward mir Lieb‘ und Zeit und Kraft benommen;</w:t>
      </w:r>
      <w:r w:rsidRPr="00093083">
        <w:br/>
        <w:t>Die Freiheit des Gewissens ward gekränkt.</w:t>
      </w:r>
      <w:r w:rsidRPr="00093083">
        <w:br/>
        <w:t>Der Geist kann nicht zu seiner Fülle kommen,</w:t>
      </w:r>
      <w:r w:rsidRPr="00093083">
        <w:br/>
        <w:t>Wenn ihm die Welt aus ihrem Becher schenkt.</w:t>
      </w:r>
    </w:p>
    <w:p w14:paraId="45CB7A97" w14:textId="77777777" w:rsidR="008E5F26" w:rsidRPr="00093083" w:rsidRDefault="008E5F26" w:rsidP="008E5F26">
      <w:r w:rsidRPr="00093083">
        <w:t>Die Eigensucht macht kleine, schwache Seelen,</w:t>
      </w:r>
      <w:r w:rsidRPr="00093083">
        <w:br/>
        <w:t xml:space="preserve">Die Zauberei bringt so lang‘ ins </w:t>
      </w:r>
      <w:proofErr w:type="spellStart"/>
      <w:r w:rsidRPr="00093083">
        <w:t>Gedräng</w:t>
      </w:r>
      <w:proofErr w:type="spellEnd"/>
      <w:r w:rsidRPr="00093083">
        <w:t>,</w:t>
      </w:r>
      <w:r w:rsidRPr="00093083">
        <w:br/>
        <w:t>Und kann auch wohl den stärksten Helden quälen,</w:t>
      </w:r>
      <w:r w:rsidRPr="00093083">
        <w:br/>
        <w:t xml:space="preserve">Bis sie ihn lähmt mit ihrem </w:t>
      </w:r>
      <w:proofErr w:type="spellStart"/>
      <w:r w:rsidRPr="00093083">
        <w:t>Netzgepräng</w:t>
      </w:r>
      <w:proofErr w:type="spellEnd"/>
      <w:r w:rsidRPr="00093083">
        <w:t xml:space="preserve">; </w:t>
      </w:r>
    </w:p>
    <w:p w14:paraId="2A2ABB50" w14:textId="77777777" w:rsidR="008E5F26" w:rsidRPr="00093083" w:rsidRDefault="008E5F26" w:rsidP="008E5F26">
      <w:r w:rsidRPr="00093083">
        <w:t>Da ruft sie alle Feinde über ihn;</w:t>
      </w:r>
      <w:r w:rsidRPr="00093083">
        <w:br/>
        <w:t>Die falsche Kraft verblendet ihm die Augen,</w:t>
      </w:r>
      <w:r w:rsidRPr="00093083">
        <w:br/>
        <w:t>Nimmt vollends gar den letzten Mut dahin;</w:t>
      </w:r>
      <w:r w:rsidRPr="00093083">
        <w:br/>
        <w:t xml:space="preserve">Wozu soll dann ein so Geschwächter taugen? </w:t>
      </w:r>
    </w:p>
    <w:p w14:paraId="4460B857" w14:textId="77777777" w:rsidR="008E5F26" w:rsidRPr="00093083" w:rsidRDefault="008E5F26" w:rsidP="008E5F26">
      <w:r w:rsidRPr="00093083">
        <w:t>Ach, Jesu! gib mir meine vorige Kraft!</w:t>
      </w:r>
      <w:r w:rsidRPr="00093083">
        <w:br/>
        <w:t>Ich will gern mich vor allen Dingen scheiden;</w:t>
      </w:r>
      <w:r w:rsidRPr="00093083">
        <w:br/>
        <w:t>Ich bin nur Dein! Was keinen Frieden schafft,</w:t>
      </w:r>
      <w:r w:rsidRPr="00093083">
        <w:br/>
        <w:t xml:space="preserve">Herr, das lass mich und alle Seelen meiden! </w:t>
      </w:r>
    </w:p>
    <w:p w14:paraId="4D8CB7FF" w14:textId="77777777" w:rsidR="008E5F26" w:rsidRPr="00093083" w:rsidRDefault="008E5F26" w:rsidP="008E5F26">
      <w:pPr>
        <w:pStyle w:val="berschrift2"/>
      </w:pPr>
      <w:r w:rsidRPr="00093083">
        <w:t>Bewachung der Gnadentriebe.</w:t>
      </w:r>
    </w:p>
    <w:p w14:paraId="2A7B9C09" w14:textId="77777777" w:rsidR="008E5F26" w:rsidRPr="00093083" w:rsidRDefault="008E5F26" w:rsidP="008E5F26">
      <w:r w:rsidRPr="00093083">
        <w:t>Ach Seele, sei gewarnt vor Schaden,</w:t>
      </w:r>
      <w:r w:rsidRPr="00093083">
        <w:br/>
        <w:t>Damit die falsche Freiheit nicht,</w:t>
      </w:r>
      <w:r w:rsidRPr="00093083">
        <w:br/>
        <w:t>Die deinem Sinn von Hoheit spricht,</w:t>
      </w:r>
      <w:r w:rsidRPr="00093083">
        <w:br/>
        <w:t>Dich führe zu des Leichtsinns Pfaden,</w:t>
      </w:r>
      <w:r w:rsidRPr="00093083">
        <w:br/>
        <w:t>Wenn etwa Gottes Licht zur Freude,</w:t>
      </w:r>
      <w:r w:rsidRPr="00093083">
        <w:br/>
        <w:t>Lieb‘, Andacht eine Glut in dir,</w:t>
      </w:r>
      <w:r w:rsidRPr="00093083">
        <w:br/>
        <w:t>Bei seines Geistes süßer Weide,</w:t>
      </w:r>
      <w:r w:rsidRPr="00093083">
        <w:br/>
        <w:t xml:space="preserve">Erweckt mit starker </w:t>
      </w:r>
      <w:proofErr w:type="spellStart"/>
      <w:r w:rsidRPr="00093083">
        <w:t>Lobsbegier</w:t>
      </w:r>
      <w:proofErr w:type="spellEnd"/>
      <w:r w:rsidRPr="00093083">
        <w:t xml:space="preserve">! </w:t>
      </w:r>
    </w:p>
    <w:p w14:paraId="631DDC69" w14:textId="77777777" w:rsidR="008E5F26" w:rsidRPr="00093083" w:rsidRDefault="008E5F26" w:rsidP="008E5F26">
      <w:r w:rsidRPr="00093083">
        <w:t>Denn bleibst du nicht in Demut stehen,</w:t>
      </w:r>
      <w:r w:rsidRPr="00093083">
        <w:br/>
        <w:t>Mit Wachsamkeit und Treu verwahrt,</w:t>
      </w:r>
      <w:r w:rsidRPr="00093083">
        <w:br/>
        <w:t xml:space="preserve">Im Geist </w:t>
      </w:r>
      <w:proofErr w:type="spellStart"/>
      <w:r w:rsidRPr="00093083">
        <w:t>gebücket</w:t>
      </w:r>
      <w:proofErr w:type="spellEnd"/>
      <w:r w:rsidRPr="00093083">
        <w:t>, nach der Art,</w:t>
      </w:r>
      <w:r w:rsidRPr="00093083">
        <w:br/>
        <w:t>Wie bei der Weisheit Zucht zu sehen:</w:t>
      </w:r>
      <w:r w:rsidRPr="00093083">
        <w:br/>
        <w:t>So wird dein Herz gar bald erkalten,</w:t>
      </w:r>
      <w:r w:rsidRPr="00093083">
        <w:br/>
        <w:t>So weicht sein weiser Liebesgeist;</w:t>
      </w:r>
      <w:r w:rsidRPr="00093083">
        <w:br/>
        <w:t>Du wirst nicht seine Kraft behalten,</w:t>
      </w:r>
      <w:r w:rsidRPr="00093083">
        <w:br/>
        <w:t xml:space="preserve">Er selber scheint dir fern gereist. </w:t>
      </w:r>
    </w:p>
    <w:p w14:paraId="0B9D8B81" w14:textId="77777777" w:rsidR="008E5F26" w:rsidRPr="00093083" w:rsidRDefault="008E5F26" w:rsidP="008E5F26">
      <w:r w:rsidRPr="00093083">
        <w:t>Drum lerne auch mit Fried‘ und Freuden</w:t>
      </w:r>
      <w:r w:rsidRPr="00093083">
        <w:br/>
        <w:t xml:space="preserve">In </w:t>
      </w:r>
      <w:proofErr w:type="spellStart"/>
      <w:r w:rsidRPr="00093083">
        <w:t>tiefgelassner</w:t>
      </w:r>
      <w:proofErr w:type="spellEnd"/>
      <w:r w:rsidRPr="00093083">
        <w:t xml:space="preserve"> Niedrigkeit</w:t>
      </w:r>
      <w:r w:rsidRPr="00093083">
        <w:br/>
        <w:t>Und wahrer Gottgelassenheit</w:t>
      </w:r>
      <w:r w:rsidRPr="00093083">
        <w:br/>
        <w:t>Im Kreuze ungezwungen leiden!</w:t>
      </w:r>
      <w:r w:rsidRPr="00093083">
        <w:br/>
        <w:t>Dann darfst du nicht um Schaden klagen,</w:t>
      </w:r>
      <w:r w:rsidRPr="00093083">
        <w:br/>
        <w:t>Denn Jesus wird dir Alles sein,</w:t>
      </w:r>
      <w:r w:rsidRPr="00093083">
        <w:br/>
        <w:t>In Freud‘ und Leid wird Er dich tragen;</w:t>
      </w:r>
      <w:r w:rsidRPr="00093083">
        <w:br/>
        <w:t>Senk nur in Ihn dich gänzlich ein!</w:t>
      </w:r>
    </w:p>
    <w:p w14:paraId="35FD81CC" w14:textId="77777777" w:rsidR="008E5F26" w:rsidRDefault="008E5F26" w:rsidP="008E5F26">
      <w:pPr>
        <w:pStyle w:val="berschrift2"/>
      </w:pPr>
      <w:r w:rsidRPr="00B62494">
        <w:t>Bitten um Vollendung im Geist.</w:t>
      </w:r>
    </w:p>
    <w:p w14:paraId="59692FD9" w14:textId="77777777" w:rsidR="008E5F26" w:rsidRDefault="008E5F26" w:rsidP="008E5F26">
      <w:pPr>
        <w:pStyle w:val="StandardWeb"/>
      </w:pPr>
      <w:r>
        <w:t>Herzog unsrer Seligkeiten!</w:t>
      </w:r>
      <w:r>
        <w:br/>
        <w:t>Zeuch uns in dein Heiligtum,</w:t>
      </w:r>
      <w:r>
        <w:br/>
        <w:t>Da Du uns die Statt bereiten,</w:t>
      </w:r>
      <w:r>
        <w:br/>
        <w:t>Und zu deines Namens Ruhm</w:t>
      </w:r>
      <w:r>
        <w:br/>
        <w:t>Als deine Erlösten siegprächtig willst führen!</w:t>
      </w:r>
      <w:r>
        <w:br/>
        <w:t>Lass unsere Bitten dein Herze jetzt rühren!</w:t>
      </w:r>
      <w:r>
        <w:br/>
        <w:t xml:space="preserve">Wir wollen dem Vater zum Opfer </w:t>
      </w:r>
      <w:proofErr w:type="spellStart"/>
      <w:r>
        <w:t>dasteh’n</w:t>
      </w:r>
      <w:proofErr w:type="spellEnd"/>
      <w:r>
        <w:t>,</w:t>
      </w:r>
      <w:r>
        <w:br/>
        <w:t xml:space="preserve">Und mit Dir durch Leiden zur Herrlichkeit </w:t>
      </w:r>
      <w:proofErr w:type="spellStart"/>
      <w:r>
        <w:t>geh’n</w:t>
      </w:r>
      <w:proofErr w:type="spellEnd"/>
      <w:r>
        <w:t xml:space="preserve">. </w:t>
      </w:r>
    </w:p>
    <w:p w14:paraId="335D6F46" w14:textId="77777777" w:rsidR="008E5F26" w:rsidRDefault="008E5F26" w:rsidP="008E5F26">
      <w:pPr>
        <w:pStyle w:val="StandardWeb"/>
      </w:pPr>
      <w:r>
        <w:t>Er hat uns zu Dir gezogen,</w:t>
      </w:r>
      <w:r>
        <w:br/>
        <w:t>Und Du wieder zu Ihm hin;</w:t>
      </w:r>
      <w:r>
        <w:br/>
        <w:t>Liebe hat uns überwogen,</w:t>
      </w:r>
      <w:r>
        <w:br/>
        <w:t>Dass an Dir hängt Herz und Sinn.</w:t>
      </w:r>
      <w:r>
        <w:br/>
        <w:t xml:space="preserve">Nun wollen wir gerne mit Dir auch </w:t>
      </w:r>
      <w:proofErr w:type="spellStart"/>
      <w:r>
        <w:t>abfterben</w:t>
      </w:r>
      <w:proofErr w:type="spellEnd"/>
      <w:r>
        <w:br/>
        <w:t>Dem ganzen natürlichen Sündenverderben;</w:t>
      </w:r>
      <w:r>
        <w:br/>
      </w:r>
      <w:proofErr w:type="spellStart"/>
      <w:r>
        <w:t>Ac</w:t>
      </w:r>
      <w:proofErr w:type="spellEnd"/>
      <w:r>
        <w:t>, lass in dein Sterben versetzet uns sein,</w:t>
      </w:r>
      <w:r>
        <w:br/>
        <w:t xml:space="preserve">Sonst dringen wir nimmer </w:t>
      </w:r>
      <w:proofErr w:type="spellStart"/>
      <w:r>
        <w:t>in’s</w:t>
      </w:r>
      <w:proofErr w:type="spellEnd"/>
      <w:r>
        <w:t xml:space="preserve"> Leben hinein! </w:t>
      </w:r>
    </w:p>
    <w:p w14:paraId="2282A94C" w14:textId="77777777" w:rsidR="008E5F26" w:rsidRDefault="008E5F26" w:rsidP="008E5F26">
      <w:pPr>
        <w:pStyle w:val="StandardWeb"/>
      </w:pPr>
      <w:r>
        <w:t>Aber hier erdenkt die Schlange</w:t>
      </w:r>
      <w:r>
        <w:br/>
        <w:t>So viel Ausflucht überall;</w:t>
      </w:r>
      <w:r>
        <w:br/>
        <w:t>Bald macht sie dem Willen bange,</w:t>
      </w:r>
      <w:r>
        <w:br/>
        <w:t>Bald bringt uns die Luft zu Fall.</w:t>
      </w:r>
      <w:r>
        <w:br/>
        <w:t>Es bleibet das Leben am Kleinsten oft kleben,</w:t>
      </w:r>
      <w:r>
        <w:br/>
        <w:t>Und will sich nicht gänzlich zum Sterben ergeben;</w:t>
      </w:r>
      <w:r>
        <w:br/>
        <w:t>Es schätzet die besten Absichten noch vor,</w:t>
      </w:r>
      <w:r>
        <w:br/>
        <w:t xml:space="preserve">Und bauet so Höhen und Festung empor. </w:t>
      </w:r>
    </w:p>
    <w:p w14:paraId="09A58C6C" w14:textId="77777777" w:rsidR="008E5F26" w:rsidRDefault="008E5F26" w:rsidP="008E5F26">
      <w:pPr>
        <w:pStyle w:val="StandardWeb"/>
      </w:pPr>
      <w:r>
        <w:t>Drum, o Fürst des Lebens, eile,</w:t>
      </w:r>
      <w:r>
        <w:br/>
        <w:t>Führ des Todes Urteil aus;</w:t>
      </w:r>
      <w:r>
        <w:br/>
        <w:t>Brich entzwei des Mörders Pfeile,</w:t>
      </w:r>
      <w:r>
        <w:br/>
        <w:t>Reut‘ das Unkraut völlig aus!</w:t>
      </w:r>
      <w:r>
        <w:br/>
        <w:t>Ach, lass sich dein neues erstandenes Leben</w:t>
      </w:r>
      <w:r>
        <w:br/>
        <w:t>In unsern erstorbenen Herzen erheben;</w:t>
      </w:r>
      <w:r>
        <w:br/>
        <w:t>Erzeig‘ Dich verkläret und herrlich noch hier,</w:t>
      </w:r>
      <w:r>
        <w:br/>
        <w:t xml:space="preserve">Und bringe dein neues Geschöpfe herfür! </w:t>
      </w:r>
    </w:p>
    <w:p w14:paraId="2F08CD79" w14:textId="77777777" w:rsidR="008E5F26" w:rsidRDefault="008E5F26" w:rsidP="008E5F26">
      <w:pPr>
        <w:pStyle w:val="StandardWeb"/>
      </w:pPr>
      <w:r>
        <w:t>Kehre die zerstreuten Sinnen</w:t>
      </w:r>
      <w:r>
        <w:br/>
        <w:t>Aus der Vielheit in das Ein‘,</w:t>
      </w:r>
      <w:r>
        <w:br/>
        <w:t>Dass sie wieder Raum gewinnen,</w:t>
      </w:r>
      <w:r>
        <w:br/>
        <w:t>Nur von Dir erfüllt zu sein!</w:t>
      </w:r>
      <w:r>
        <w:br/>
        <w:t>Ach wirf Du die Mächte der Finsternis nieder,</w:t>
      </w:r>
      <w:r>
        <w:br/>
        <w:t>Erneure die Kräfte des Geistes uns wieder,</w:t>
      </w:r>
      <w:r>
        <w:br/>
        <w:t xml:space="preserve">Dass er aus der Fülle der Gnaden sich </w:t>
      </w:r>
      <w:proofErr w:type="spellStart"/>
      <w:r>
        <w:t>nähr</w:t>
      </w:r>
      <w:proofErr w:type="spellEnd"/>
      <w:r>
        <w:t>‘,</w:t>
      </w:r>
      <w:r>
        <w:br/>
        <w:t xml:space="preserve">Und ritterlich gegen Versuchung sich wehr‘! </w:t>
      </w:r>
    </w:p>
    <w:p w14:paraId="7FBF644F" w14:textId="77777777" w:rsidR="008E5F26" w:rsidRDefault="008E5F26" w:rsidP="008E5F26">
      <w:pPr>
        <w:pStyle w:val="StandardWeb"/>
      </w:pPr>
      <w:r>
        <w:t>Lebe denn, und lieb‘ und labe</w:t>
      </w:r>
      <w:r>
        <w:br/>
        <w:t>In der neuen Kreatur,</w:t>
      </w:r>
      <w:r>
        <w:br/>
        <w:t>Lebensfürst, durch deine Gabe</w:t>
      </w:r>
      <w:r>
        <w:br/>
        <w:t>Die genesene Natur!</w:t>
      </w:r>
      <w:r>
        <w:br/>
        <w:t>Erwecke dein Eden uns wieder im Grunde</w:t>
      </w:r>
      <w:r>
        <w:br/>
        <w:t>Der Seelen, und bringe noch näher die Stunde,</w:t>
      </w:r>
      <w:r>
        <w:br/>
        <w:t>Da Du Dich in allen den Deinen verklärst,</w:t>
      </w:r>
      <w:r>
        <w:br/>
        <w:t xml:space="preserve">Sie hier noch des ewigen Lebens gewährst, </w:t>
      </w:r>
    </w:p>
    <w:p w14:paraId="6C78243B" w14:textId="77777777" w:rsidR="008E5F26" w:rsidRDefault="008E5F26" w:rsidP="008E5F26">
      <w:pPr>
        <w:pStyle w:val="StandardWeb"/>
      </w:pPr>
      <w:r>
        <w:t>Gönne uns noch Frist auf Erden,</w:t>
      </w:r>
      <w:r>
        <w:br/>
        <w:t>Zeugen deiner Kraft zu sein,</w:t>
      </w:r>
      <w:r>
        <w:br/>
        <w:t>Deinem Bilde gleich zu werden,</w:t>
      </w:r>
      <w:r>
        <w:br/>
        <w:t>In dem Tod zu nehmen ein</w:t>
      </w:r>
      <w:r>
        <w:br/>
        <w:t>Des Lebens vollkommene Freiheit und Rechte,</w:t>
      </w:r>
      <w:r>
        <w:br/>
        <w:t>Als eines vollendeten Heilands Geschlechte!</w:t>
      </w:r>
      <w:r>
        <w:br/>
        <w:t>Der Unglaub‘ mag denken, wir bitten zu viel,</w:t>
      </w:r>
      <w:r>
        <w:br/>
        <w:t xml:space="preserve">So tust Du doch über der Bittenden Ziel! </w:t>
      </w:r>
    </w:p>
    <w:p w14:paraId="5812DD40" w14:textId="77777777" w:rsidR="008E5F26" w:rsidRPr="008A75F8" w:rsidRDefault="008E5F26" w:rsidP="008E5F26">
      <w:pPr>
        <w:pStyle w:val="berschrift2"/>
      </w:pPr>
      <w:r w:rsidRPr="008A75F8">
        <w:t>Bundesgesang</w:t>
      </w:r>
    </w:p>
    <w:p w14:paraId="66BEB6C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Füll uns mit deiner Liebe,</w:t>
      </w:r>
      <w:r w:rsidRPr="008A75F8">
        <w:rPr>
          <w:rFonts w:eastAsia="Times New Roman"/>
          <w:szCs w:val="24"/>
          <w:lang w:eastAsia="de-DE"/>
        </w:rPr>
        <w:br/>
        <w:t>Du Freund der Heiligkeit,</w:t>
      </w:r>
      <w:r w:rsidRPr="008A75F8">
        <w:rPr>
          <w:rFonts w:eastAsia="Times New Roman"/>
          <w:szCs w:val="24"/>
          <w:lang w:eastAsia="de-DE"/>
        </w:rPr>
        <w:br/>
        <w:t>Dass unser Geist sich übe</w:t>
      </w:r>
      <w:r w:rsidRPr="008A75F8">
        <w:rPr>
          <w:rFonts w:eastAsia="Times New Roman"/>
          <w:szCs w:val="24"/>
          <w:lang w:eastAsia="de-DE"/>
        </w:rPr>
        <w:br/>
        <w:t>Mit Freuden allezeit,</w:t>
      </w:r>
      <w:r w:rsidRPr="008A75F8">
        <w:rPr>
          <w:rFonts w:eastAsia="Times New Roman"/>
          <w:szCs w:val="24"/>
          <w:lang w:eastAsia="de-DE"/>
        </w:rPr>
        <w:br/>
        <w:t>Dir liebend anzuhangen,</w:t>
      </w:r>
      <w:r w:rsidRPr="008A75F8">
        <w:rPr>
          <w:rFonts w:eastAsia="Times New Roman"/>
          <w:szCs w:val="24"/>
          <w:lang w:eastAsia="de-DE"/>
        </w:rPr>
        <w:br/>
        <w:t>Getrieben und gefangen</w:t>
      </w:r>
      <w:r w:rsidRPr="008A75F8">
        <w:rPr>
          <w:rFonts w:eastAsia="Times New Roman"/>
          <w:szCs w:val="24"/>
          <w:lang w:eastAsia="de-DE"/>
        </w:rPr>
        <w:br/>
        <w:t xml:space="preserve">Durch deinen sanften Zug! </w:t>
      </w:r>
    </w:p>
    <w:p w14:paraId="3D775BB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Vertraue Dich den Seelen,</w:t>
      </w:r>
      <w:r w:rsidRPr="008A75F8">
        <w:rPr>
          <w:rFonts w:eastAsia="Times New Roman"/>
          <w:szCs w:val="24"/>
          <w:lang w:eastAsia="de-DE"/>
        </w:rPr>
        <w:br/>
        <w:t>Die Dich mit Herz und Mut</w:t>
      </w:r>
      <w:r w:rsidRPr="008A75F8">
        <w:rPr>
          <w:rFonts w:eastAsia="Times New Roman"/>
          <w:szCs w:val="24"/>
          <w:lang w:eastAsia="de-DE"/>
        </w:rPr>
        <w:br/>
        <w:t>In wahrem Sinn erwählen</w:t>
      </w:r>
      <w:r w:rsidRPr="008A75F8">
        <w:rPr>
          <w:rFonts w:eastAsia="Times New Roman"/>
          <w:szCs w:val="24"/>
          <w:lang w:eastAsia="de-DE"/>
        </w:rPr>
        <w:br/>
        <w:t>Zu ihrem höchsten Gut.</w:t>
      </w:r>
      <w:r w:rsidRPr="008A75F8">
        <w:rPr>
          <w:rFonts w:eastAsia="Times New Roman"/>
          <w:szCs w:val="24"/>
          <w:lang w:eastAsia="de-DE"/>
        </w:rPr>
        <w:br/>
        <w:t>lass sie schon hier auf Erden</w:t>
      </w:r>
      <w:r w:rsidRPr="008A75F8">
        <w:rPr>
          <w:rFonts w:eastAsia="Times New Roman"/>
          <w:szCs w:val="24"/>
          <w:lang w:eastAsia="de-DE"/>
        </w:rPr>
        <w:br/>
        <w:t>Ein Herz und Seele werden</w:t>
      </w:r>
      <w:r w:rsidRPr="008A75F8">
        <w:rPr>
          <w:rFonts w:eastAsia="Times New Roman"/>
          <w:szCs w:val="24"/>
          <w:lang w:eastAsia="de-DE"/>
        </w:rPr>
        <w:br/>
        <w:t xml:space="preserve">Mit Dir durch deinen Geist! </w:t>
      </w:r>
    </w:p>
    <w:p w14:paraId="270670B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suchst ja solche Herzen,</w:t>
      </w:r>
      <w:r w:rsidRPr="008A75F8">
        <w:rPr>
          <w:rFonts w:eastAsia="Times New Roman"/>
          <w:szCs w:val="24"/>
          <w:lang w:eastAsia="de-DE"/>
        </w:rPr>
        <w:br/>
        <w:t>Die, durch dein Licht erhellt,</w:t>
      </w:r>
      <w:r w:rsidRPr="008A75F8">
        <w:rPr>
          <w:rFonts w:eastAsia="Times New Roman"/>
          <w:szCs w:val="24"/>
          <w:lang w:eastAsia="de-DE"/>
        </w:rPr>
        <w:br/>
        <w:t>Durch deine Todesschmerzen</w:t>
      </w:r>
      <w:r w:rsidRPr="008A75F8">
        <w:rPr>
          <w:rFonts w:eastAsia="Times New Roman"/>
          <w:szCs w:val="24"/>
          <w:lang w:eastAsia="de-DE"/>
        </w:rPr>
        <w:br/>
        <w:t>Gestorben sind der Welt;</w:t>
      </w:r>
      <w:r w:rsidRPr="008A75F8">
        <w:rPr>
          <w:rFonts w:eastAsia="Times New Roman"/>
          <w:szCs w:val="24"/>
          <w:lang w:eastAsia="de-DE"/>
        </w:rPr>
        <w:br/>
        <w:t>Die Alles willig lassen,</w:t>
      </w:r>
      <w:r w:rsidRPr="008A75F8">
        <w:rPr>
          <w:rFonts w:eastAsia="Times New Roman"/>
          <w:szCs w:val="24"/>
          <w:lang w:eastAsia="de-DE"/>
        </w:rPr>
        <w:br/>
        <w:t>Was deine Augen hassen,</w:t>
      </w:r>
      <w:r w:rsidRPr="008A75F8">
        <w:rPr>
          <w:rFonts w:eastAsia="Times New Roman"/>
          <w:szCs w:val="24"/>
          <w:lang w:eastAsia="de-DE"/>
        </w:rPr>
        <w:br/>
        <w:t xml:space="preserve">Was deine Liebe stört. </w:t>
      </w:r>
    </w:p>
    <w:p w14:paraId="3D200D2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Lass uns nicht mehr voll Schmerzen,</w:t>
      </w:r>
      <w:r w:rsidRPr="008A75F8">
        <w:rPr>
          <w:rFonts w:eastAsia="Times New Roman"/>
          <w:szCs w:val="24"/>
          <w:lang w:eastAsia="de-DE"/>
        </w:rPr>
        <w:br/>
        <w:t xml:space="preserve">Wie bisher oft </w:t>
      </w:r>
      <w:proofErr w:type="spellStart"/>
      <w:r w:rsidRPr="008A75F8">
        <w:rPr>
          <w:rFonts w:eastAsia="Times New Roman"/>
          <w:szCs w:val="24"/>
          <w:lang w:eastAsia="de-DE"/>
        </w:rPr>
        <w:t>gescheh’n</w:t>
      </w:r>
      <w:proofErr w:type="spellEnd"/>
      <w:r w:rsidRPr="008A75F8">
        <w:rPr>
          <w:rFonts w:eastAsia="Times New Roman"/>
          <w:szCs w:val="24"/>
          <w:lang w:eastAsia="de-DE"/>
        </w:rPr>
        <w:t>‘,</w:t>
      </w:r>
      <w:r w:rsidRPr="008A75F8">
        <w:rPr>
          <w:rFonts w:eastAsia="Times New Roman"/>
          <w:szCs w:val="24"/>
          <w:lang w:eastAsia="de-DE"/>
        </w:rPr>
        <w:br/>
        <w:t>Entfernt von deinem Herzen</w:t>
      </w:r>
      <w:r w:rsidRPr="008A75F8">
        <w:rPr>
          <w:rFonts w:eastAsia="Times New Roman"/>
          <w:szCs w:val="24"/>
          <w:lang w:eastAsia="de-DE"/>
        </w:rPr>
        <w:br/>
        <w:t xml:space="preserve">Im äußern Vorhof </w:t>
      </w:r>
      <w:proofErr w:type="spellStart"/>
      <w:r w:rsidRPr="008A75F8">
        <w:rPr>
          <w:rFonts w:eastAsia="Times New Roman"/>
          <w:szCs w:val="24"/>
          <w:lang w:eastAsia="de-DE"/>
        </w:rPr>
        <w:t>steh’n</w:t>
      </w:r>
      <w:proofErr w:type="spellEnd"/>
      <w:r w:rsidRPr="008A75F8">
        <w:rPr>
          <w:rFonts w:eastAsia="Times New Roman"/>
          <w:szCs w:val="24"/>
          <w:lang w:eastAsia="de-DE"/>
        </w:rPr>
        <w:t>!</w:t>
      </w:r>
      <w:r w:rsidRPr="008A75F8">
        <w:rPr>
          <w:rFonts w:eastAsia="Times New Roman"/>
          <w:szCs w:val="24"/>
          <w:lang w:eastAsia="de-DE"/>
        </w:rPr>
        <w:br/>
        <w:t>Komm, führ‘ uns durch die Triebe</w:t>
      </w:r>
      <w:r w:rsidRPr="008A75F8">
        <w:rPr>
          <w:rFonts w:eastAsia="Times New Roman"/>
          <w:szCs w:val="24"/>
          <w:lang w:eastAsia="de-DE"/>
        </w:rPr>
        <w:br/>
        <w:t>Der allerreinsten Liebe</w:t>
      </w:r>
      <w:r w:rsidRPr="008A75F8">
        <w:rPr>
          <w:rFonts w:eastAsia="Times New Roman"/>
          <w:szCs w:val="24"/>
          <w:lang w:eastAsia="de-DE"/>
        </w:rPr>
        <w:br/>
        <w:t xml:space="preserve">Ins </w:t>
      </w:r>
      <w:proofErr w:type="spellStart"/>
      <w:r w:rsidRPr="008A75F8">
        <w:rPr>
          <w:rFonts w:eastAsia="Times New Roman"/>
          <w:szCs w:val="24"/>
          <w:lang w:eastAsia="de-DE"/>
        </w:rPr>
        <w:t>inn’re</w:t>
      </w:r>
      <w:proofErr w:type="spellEnd"/>
      <w:r w:rsidRPr="008A75F8">
        <w:rPr>
          <w:rFonts w:eastAsia="Times New Roman"/>
          <w:szCs w:val="24"/>
          <w:lang w:eastAsia="de-DE"/>
        </w:rPr>
        <w:t xml:space="preserve"> Heiligtum!</w:t>
      </w:r>
    </w:p>
    <w:p w14:paraId="11A4783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Halt deine Christgemeinde</w:t>
      </w:r>
      <w:r w:rsidRPr="008A75F8">
        <w:rPr>
          <w:rFonts w:eastAsia="Times New Roman"/>
          <w:szCs w:val="24"/>
          <w:lang w:eastAsia="de-DE"/>
        </w:rPr>
        <w:br/>
        <w:t xml:space="preserve">Im Glauben </w:t>
      </w:r>
      <w:proofErr w:type="spellStart"/>
      <w:r w:rsidRPr="008A75F8">
        <w:rPr>
          <w:rFonts w:eastAsia="Times New Roman"/>
          <w:szCs w:val="24"/>
          <w:lang w:eastAsia="de-DE"/>
        </w:rPr>
        <w:t>auferbaut</w:t>
      </w:r>
      <w:proofErr w:type="spellEnd"/>
      <w:r w:rsidRPr="008A75F8">
        <w:rPr>
          <w:rFonts w:eastAsia="Times New Roman"/>
          <w:szCs w:val="24"/>
          <w:lang w:eastAsia="de-DE"/>
        </w:rPr>
        <w:t>,</w:t>
      </w:r>
      <w:r w:rsidRPr="008A75F8">
        <w:rPr>
          <w:rFonts w:eastAsia="Times New Roman"/>
          <w:szCs w:val="24"/>
          <w:lang w:eastAsia="de-DE"/>
        </w:rPr>
        <w:br/>
        <w:t>Die trotz dem Grimm der Feinde</w:t>
      </w:r>
      <w:r w:rsidRPr="008A75F8">
        <w:rPr>
          <w:rFonts w:eastAsia="Times New Roman"/>
          <w:szCs w:val="24"/>
          <w:lang w:eastAsia="de-DE"/>
        </w:rPr>
        <w:br/>
        <w:t>Auf deine Güte traut!</w:t>
      </w:r>
      <w:r w:rsidRPr="008A75F8">
        <w:rPr>
          <w:rFonts w:eastAsia="Times New Roman"/>
          <w:szCs w:val="24"/>
          <w:lang w:eastAsia="de-DE"/>
        </w:rPr>
        <w:br/>
        <w:t>Umschließ sie voll Erbarmen</w:t>
      </w:r>
      <w:r w:rsidRPr="008A75F8">
        <w:rPr>
          <w:rFonts w:eastAsia="Times New Roman"/>
          <w:szCs w:val="24"/>
          <w:lang w:eastAsia="de-DE"/>
        </w:rPr>
        <w:br/>
        <w:t>Mit seinen Segensarmen,</w:t>
      </w:r>
      <w:r w:rsidRPr="008A75F8">
        <w:rPr>
          <w:rFonts w:eastAsia="Times New Roman"/>
          <w:szCs w:val="24"/>
          <w:lang w:eastAsia="de-DE"/>
        </w:rPr>
        <w:br/>
        <w:t xml:space="preserve">Versorg‘ und schirme sie! </w:t>
      </w:r>
    </w:p>
    <w:p w14:paraId="6DA5A06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Stell Dir durch deinen Segen</w:t>
      </w:r>
      <w:r w:rsidRPr="008A75F8">
        <w:rPr>
          <w:rFonts w:eastAsia="Times New Roman"/>
          <w:szCs w:val="24"/>
          <w:lang w:eastAsia="de-DE"/>
        </w:rPr>
        <w:br/>
        <w:t>Viel Gotteskinder dar,</w:t>
      </w:r>
      <w:r w:rsidRPr="008A75F8">
        <w:rPr>
          <w:rFonts w:eastAsia="Times New Roman"/>
          <w:szCs w:val="24"/>
          <w:lang w:eastAsia="de-DE"/>
        </w:rPr>
        <w:br/>
        <w:t>Damit wir sehen mögen</w:t>
      </w:r>
      <w:r w:rsidRPr="008A75F8">
        <w:rPr>
          <w:rFonts w:eastAsia="Times New Roman"/>
          <w:szCs w:val="24"/>
          <w:lang w:eastAsia="de-DE"/>
        </w:rPr>
        <w:br/>
        <w:t>Das Wachstum Deiner Schar;</w:t>
      </w:r>
      <w:r w:rsidRPr="008A75F8">
        <w:rPr>
          <w:rFonts w:eastAsia="Times New Roman"/>
          <w:szCs w:val="24"/>
          <w:lang w:eastAsia="de-DE"/>
        </w:rPr>
        <w:br/>
        <w:t>lass sie den Schmuck erlangen,</w:t>
      </w:r>
      <w:r w:rsidRPr="008A75F8">
        <w:rPr>
          <w:rFonts w:eastAsia="Times New Roman"/>
          <w:szCs w:val="24"/>
          <w:lang w:eastAsia="de-DE"/>
        </w:rPr>
        <w:br/>
        <w:t>Darin sie ewig prangen</w:t>
      </w:r>
      <w:r w:rsidRPr="008A75F8">
        <w:rPr>
          <w:rFonts w:eastAsia="Times New Roman"/>
          <w:szCs w:val="24"/>
          <w:lang w:eastAsia="de-DE"/>
        </w:rPr>
        <w:br/>
        <w:t>Und Dich verklären kann!</w:t>
      </w:r>
    </w:p>
    <w:p w14:paraId="0607DDB3" w14:textId="77777777" w:rsidR="008E5F26" w:rsidRPr="00093083" w:rsidRDefault="008E5F26" w:rsidP="008E5F26">
      <w:pPr>
        <w:pStyle w:val="berschrift2"/>
      </w:pPr>
      <w:proofErr w:type="spellStart"/>
      <w:r w:rsidRPr="00093083">
        <w:t>Bußklage</w:t>
      </w:r>
      <w:proofErr w:type="spellEnd"/>
      <w:r w:rsidRPr="00093083">
        <w:t>.</w:t>
      </w:r>
    </w:p>
    <w:p w14:paraId="76D0D1BF" w14:textId="77777777" w:rsidR="008E5F26" w:rsidRPr="00093083" w:rsidRDefault="008E5F26" w:rsidP="008E5F26">
      <w:r w:rsidRPr="00093083">
        <w:t>Ach, Herr! wo ist nun meine vorige Kraft?</w:t>
      </w:r>
      <w:r w:rsidRPr="00093083">
        <w:br/>
        <w:t>Kann ich mehr, wie vormals, ein und aus</w:t>
      </w:r>
      <w:r w:rsidRPr="00093083">
        <w:br/>
        <w:t>Vor Dir so gehen, was hat mich daraus</w:t>
      </w:r>
      <w:r w:rsidRPr="00093083">
        <w:br/>
        <w:t xml:space="preserve">Gebracht, und mir verzehrt den Lebenssaft? </w:t>
      </w:r>
    </w:p>
    <w:p w14:paraId="440B95A8" w14:textId="77777777" w:rsidR="008E5F26" w:rsidRPr="00093083" w:rsidRDefault="008E5F26" w:rsidP="008E5F26">
      <w:r w:rsidRPr="00093083">
        <w:t xml:space="preserve">Einst war ich wie ein schnelles, </w:t>
      </w:r>
      <w:proofErr w:type="spellStart"/>
      <w:r w:rsidRPr="00093083">
        <w:t>muntres</w:t>
      </w:r>
      <w:proofErr w:type="spellEnd"/>
      <w:r w:rsidRPr="00093083">
        <w:t xml:space="preserve"> Reh,</w:t>
      </w:r>
      <w:r w:rsidRPr="00093083">
        <w:br/>
        <w:t>Voll Geistesstärke, Leben voller Lieb,</w:t>
      </w:r>
      <w:r w:rsidRPr="00093083">
        <w:br/>
        <w:t xml:space="preserve">Frei, </w:t>
      </w:r>
      <w:proofErr w:type="spellStart"/>
      <w:r w:rsidRPr="00093083">
        <w:t>unverstrickt</w:t>
      </w:r>
      <w:proofErr w:type="spellEnd"/>
      <w:r w:rsidRPr="00093083">
        <w:t>, geführt von deinem Trieb,</w:t>
      </w:r>
      <w:r w:rsidRPr="00093083">
        <w:br/>
        <w:t xml:space="preserve">Nichts wissend von der Leidenschaften Weh. </w:t>
      </w:r>
    </w:p>
    <w:p w14:paraId="0B791EE2" w14:textId="77777777" w:rsidR="008E5F26" w:rsidRPr="00093083" w:rsidRDefault="008E5F26" w:rsidP="008E5F26">
      <w:r w:rsidRPr="00093083">
        <w:t>Nun aber ist die Herrlichkeit fast hin,</w:t>
      </w:r>
      <w:r w:rsidRPr="00093083">
        <w:br/>
        <w:t xml:space="preserve">Der </w:t>
      </w:r>
      <w:proofErr w:type="spellStart"/>
      <w:r w:rsidRPr="00093083">
        <w:t>tapf’re</w:t>
      </w:r>
      <w:proofErr w:type="spellEnd"/>
      <w:r w:rsidRPr="00093083">
        <w:t xml:space="preserve"> Mut, das männlich-</w:t>
      </w:r>
      <w:proofErr w:type="spellStart"/>
      <w:r w:rsidRPr="00093083">
        <w:t>wack’re</w:t>
      </w:r>
      <w:proofErr w:type="spellEnd"/>
      <w:r w:rsidRPr="00093083">
        <w:t xml:space="preserve"> Herz,</w:t>
      </w:r>
      <w:r w:rsidRPr="00093083">
        <w:br/>
        <w:t>Voll Glaubenslicht in Ohnmacht und in Schmerz;</w:t>
      </w:r>
      <w:r w:rsidRPr="00093083">
        <w:br/>
        <w:t xml:space="preserve">Nun </w:t>
      </w:r>
      <w:proofErr w:type="spellStart"/>
      <w:r w:rsidRPr="00093083">
        <w:t>seh</w:t>
      </w:r>
      <w:proofErr w:type="spellEnd"/>
      <w:r w:rsidRPr="00093083">
        <w:t>‘ ich erst; ich bin nicht, wer ich bin!</w:t>
      </w:r>
    </w:p>
    <w:p w14:paraId="40A27734" w14:textId="77777777" w:rsidR="008E5F26" w:rsidRPr="008A75F8" w:rsidRDefault="008E5F26" w:rsidP="008E5F26">
      <w:pPr>
        <w:pStyle w:val="berschrift2"/>
      </w:pPr>
      <w:r w:rsidRPr="008A75F8">
        <w:t>Christo, dem Brot des Lebens.</w:t>
      </w:r>
    </w:p>
    <w:p w14:paraId="33C3DB1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Mein Bräutigam,</w:t>
      </w:r>
      <w:r w:rsidRPr="008A75F8">
        <w:rPr>
          <w:rFonts w:eastAsia="Times New Roman"/>
          <w:szCs w:val="24"/>
          <w:lang w:eastAsia="de-DE"/>
        </w:rPr>
        <w:br/>
        <w:t>Du zartes Gotteslamm!</w:t>
      </w:r>
      <w:r w:rsidRPr="008A75F8">
        <w:rPr>
          <w:rFonts w:eastAsia="Times New Roman"/>
          <w:szCs w:val="24"/>
          <w:lang w:eastAsia="de-DE"/>
        </w:rPr>
        <w:br/>
        <w:t>Herr Zebaoth, mein Mann!</w:t>
      </w:r>
      <w:r w:rsidRPr="008A75F8">
        <w:rPr>
          <w:rFonts w:eastAsia="Times New Roman"/>
          <w:szCs w:val="24"/>
          <w:lang w:eastAsia="de-DE"/>
        </w:rPr>
        <w:br/>
        <w:t xml:space="preserve">Du </w:t>
      </w:r>
      <w:proofErr w:type="spellStart"/>
      <w:r w:rsidRPr="008A75F8">
        <w:rPr>
          <w:rFonts w:eastAsia="Times New Roman"/>
          <w:szCs w:val="24"/>
          <w:lang w:eastAsia="de-DE"/>
        </w:rPr>
        <w:t>wollst</w:t>
      </w:r>
      <w:proofErr w:type="spellEnd"/>
      <w:r w:rsidRPr="008A75F8">
        <w:rPr>
          <w:rFonts w:eastAsia="Times New Roman"/>
          <w:szCs w:val="24"/>
          <w:lang w:eastAsia="de-DE"/>
        </w:rPr>
        <w:t xml:space="preserve"> Dich geben</w:t>
      </w:r>
      <w:r w:rsidRPr="008A75F8">
        <w:rPr>
          <w:rFonts w:eastAsia="Times New Roman"/>
          <w:szCs w:val="24"/>
          <w:lang w:eastAsia="de-DE"/>
        </w:rPr>
        <w:br/>
        <w:t>Zur Speise mir,</w:t>
      </w:r>
      <w:r w:rsidRPr="008A75F8">
        <w:rPr>
          <w:rFonts w:eastAsia="Times New Roman"/>
          <w:szCs w:val="24"/>
          <w:lang w:eastAsia="de-DE"/>
        </w:rPr>
        <w:br/>
        <w:t>Die meinen Geist zu Dir</w:t>
      </w:r>
      <w:r w:rsidRPr="008A75F8">
        <w:rPr>
          <w:rFonts w:eastAsia="Times New Roman"/>
          <w:szCs w:val="24"/>
          <w:lang w:eastAsia="de-DE"/>
        </w:rPr>
        <w:br/>
        <w:t>Hinziehe für und für,</w:t>
      </w:r>
      <w:r w:rsidRPr="008A75F8">
        <w:rPr>
          <w:rFonts w:eastAsia="Times New Roman"/>
          <w:szCs w:val="24"/>
          <w:lang w:eastAsia="de-DE"/>
        </w:rPr>
        <w:br/>
        <w:t xml:space="preserve">Mein einzig Leben! </w:t>
      </w:r>
    </w:p>
    <w:p w14:paraId="7BB8A29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lieblich Los!</w:t>
      </w:r>
      <w:r w:rsidRPr="008A75F8">
        <w:rPr>
          <w:rFonts w:eastAsia="Times New Roman"/>
          <w:szCs w:val="24"/>
          <w:lang w:eastAsia="de-DE"/>
        </w:rPr>
        <w:br/>
        <w:t xml:space="preserve">Geheimnis, </w:t>
      </w:r>
      <w:proofErr w:type="spellStart"/>
      <w:r w:rsidRPr="008A75F8">
        <w:rPr>
          <w:rFonts w:eastAsia="Times New Roman"/>
          <w:szCs w:val="24"/>
          <w:lang w:eastAsia="de-DE"/>
        </w:rPr>
        <w:t>kundbar</w:t>
      </w:r>
      <w:proofErr w:type="spellEnd"/>
      <w:r w:rsidRPr="008A75F8">
        <w:rPr>
          <w:rFonts w:eastAsia="Times New Roman"/>
          <w:szCs w:val="24"/>
          <w:lang w:eastAsia="de-DE"/>
        </w:rPr>
        <w:t xml:space="preserve"> groß,</w:t>
      </w:r>
      <w:r w:rsidRPr="008A75F8">
        <w:rPr>
          <w:rFonts w:eastAsia="Times New Roman"/>
          <w:szCs w:val="24"/>
          <w:lang w:eastAsia="de-DE"/>
        </w:rPr>
        <w:br/>
        <w:t>Das, aus des Vaters Schoß</w:t>
      </w:r>
      <w:r w:rsidRPr="008A75F8">
        <w:rPr>
          <w:rFonts w:eastAsia="Times New Roman"/>
          <w:szCs w:val="24"/>
          <w:lang w:eastAsia="de-DE"/>
        </w:rPr>
        <w:br/>
        <w:t>für uns geboren,</w:t>
      </w:r>
      <w:r w:rsidRPr="008A75F8">
        <w:rPr>
          <w:rFonts w:eastAsia="Times New Roman"/>
          <w:szCs w:val="24"/>
          <w:lang w:eastAsia="de-DE"/>
        </w:rPr>
        <w:br/>
        <w:t>Ais Gottes Herz</w:t>
      </w:r>
      <w:r w:rsidRPr="008A75F8">
        <w:rPr>
          <w:rFonts w:eastAsia="Times New Roman"/>
          <w:szCs w:val="24"/>
          <w:lang w:eastAsia="de-DE"/>
        </w:rPr>
        <w:br/>
        <w:t>Sich senket niederwärts,</w:t>
      </w:r>
      <w:r w:rsidRPr="008A75F8">
        <w:rPr>
          <w:rFonts w:eastAsia="Times New Roman"/>
          <w:szCs w:val="24"/>
          <w:lang w:eastAsia="de-DE"/>
        </w:rPr>
        <w:br/>
        <w:t>Und sucht aus Liebesschmerz</w:t>
      </w:r>
      <w:r w:rsidRPr="008A75F8">
        <w:rPr>
          <w:rFonts w:eastAsia="Times New Roman"/>
          <w:szCs w:val="24"/>
          <w:lang w:eastAsia="de-DE"/>
        </w:rPr>
        <w:br/>
        <w:t xml:space="preserve">Was war verloren! </w:t>
      </w:r>
    </w:p>
    <w:p w14:paraId="7543A07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Komm, lehre mich,</w:t>
      </w:r>
      <w:r w:rsidRPr="008A75F8">
        <w:rPr>
          <w:rFonts w:eastAsia="Times New Roman"/>
          <w:szCs w:val="24"/>
          <w:lang w:eastAsia="de-DE"/>
        </w:rPr>
        <w:br/>
        <w:t>Herr, Dich, ewig dich</w:t>
      </w:r>
      <w:r w:rsidRPr="008A75F8">
        <w:rPr>
          <w:rFonts w:eastAsia="Times New Roman"/>
          <w:szCs w:val="24"/>
          <w:lang w:eastAsia="de-DE"/>
        </w:rPr>
        <w:br/>
        <w:t xml:space="preserve">Zu lieben </w:t>
      </w:r>
      <w:proofErr w:type="spellStart"/>
      <w:r w:rsidRPr="008A75F8">
        <w:rPr>
          <w:rFonts w:eastAsia="Times New Roman"/>
          <w:szCs w:val="24"/>
          <w:lang w:eastAsia="de-DE"/>
        </w:rPr>
        <w:t>brünstiglich</w:t>
      </w:r>
      <w:proofErr w:type="spellEnd"/>
      <w:r w:rsidRPr="008A75F8">
        <w:rPr>
          <w:rFonts w:eastAsia="Times New Roman"/>
          <w:szCs w:val="24"/>
          <w:lang w:eastAsia="de-DE"/>
        </w:rPr>
        <w:t>,</w:t>
      </w:r>
      <w:r w:rsidRPr="008A75F8">
        <w:rPr>
          <w:rFonts w:eastAsia="Times New Roman"/>
          <w:szCs w:val="24"/>
          <w:lang w:eastAsia="de-DE"/>
        </w:rPr>
        <w:br/>
        <w:t>Als Dir verschrieben!</w:t>
      </w:r>
      <w:r w:rsidRPr="008A75F8">
        <w:rPr>
          <w:rFonts w:eastAsia="Times New Roman"/>
          <w:szCs w:val="24"/>
          <w:lang w:eastAsia="de-DE"/>
        </w:rPr>
        <w:br/>
        <w:t>Mein einzig Teil</w:t>
      </w:r>
      <w:r w:rsidRPr="008A75F8">
        <w:rPr>
          <w:rFonts w:eastAsia="Times New Roman"/>
          <w:szCs w:val="24"/>
          <w:lang w:eastAsia="de-DE"/>
        </w:rPr>
        <w:br/>
        <w:t>Und allerbestes Heil!</w:t>
      </w:r>
      <w:r w:rsidRPr="008A75F8">
        <w:rPr>
          <w:rFonts w:eastAsia="Times New Roman"/>
          <w:szCs w:val="24"/>
          <w:lang w:eastAsia="de-DE"/>
        </w:rPr>
        <w:br/>
        <w:t xml:space="preserve">Komm stets und nie </w:t>
      </w:r>
      <w:proofErr w:type="spellStart"/>
      <w:r w:rsidRPr="008A75F8">
        <w:rPr>
          <w:rFonts w:eastAsia="Times New Roman"/>
          <w:szCs w:val="24"/>
          <w:lang w:eastAsia="de-DE"/>
        </w:rPr>
        <w:t>verweil</w:t>
      </w:r>
      <w:proofErr w:type="spellEnd"/>
      <w:r w:rsidRPr="008A75F8">
        <w:rPr>
          <w:rFonts w:eastAsia="Times New Roman"/>
          <w:szCs w:val="24"/>
          <w:lang w:eastAsia="de-DE"/>
        </w:rPr>
        <w:br/>
        <w:t xml:space="preserve">Mit deinem Lieben! </w:t>
      </w:r>
    </w:p>
    <w:p w14:paraId="3E7045C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leide Not,</w:t>
      </w:r>
      <w:r w:rsidRPr="008A75F8">
        <w:rPr>
          <w:rFonts w:eastAsia="Times New Roman"/>
          <w:szCs w:val="24"/>
          <w:lang w:eastAsia="de-DE"/>
        </w:rPr>
        <w:br/>
        <w:t>Und bin lebendig tot</w:t>
      </w:r>
      <w:r w:rsidRPr="008A75F8">
        <w:rPr>
          <w:rFonts w:eastAsia="Times New Roman"/>
          <w:szCs w:val="24"/>
          <w:lang w:eastAsia="de-DE"/>
        </w:rPr>
        <w:br/>
        <w:t>Ohn‘ Dich, du Lebensbrot!</w:t>
      </w:r>
      <w:r w:rsidRPr="008A75F8">
        <w:rPr>
          <w:rFonts w:eastAsia="Times New Roman"/>
          <w:szCs w:val="24"/>
          <w:lang w:eastAsia="de-DE"/>
        </w:rPr>
        <w:br/>
      </w:r>
      <w:proofErr w:type="spellStart"/>
      <w:r w:rsidRPr="008A75F8">
        <w:rPr>
          <w:rFonts w:eastAsia="Times New Roman"/>
          <w:szCs w:val="24"/>
          <w:lang w:eastAsia="de-DE"/>
        </w:rPr>
        <w:t>D’rum</w:t>
      </w:r>
      <w:proofErr w:type="spellEnd"/>
      <w:r w:rsidRPr="008A75F8">
        <w:rPr>
          <w:rFonts w:eastAsia="Times New Roman"/>
          <w:szCs w:val="24"/>
          <w:lang w:eastAsia="de-DE"/>
        </w:rPr>
        <w:t xml:space="preserve"> bleib‘ mein Leben,</w:t>
      </w:r>
      <w:r w:rsidRPr="008A75F8">
        <w:rPr>
          <w:rFonts w:eastAsia="Times New Roman"/>
          <w:szCs w:val="24"/>
          <w:lang w:eastAsia="de-DE"/>
        </w:rPr>
        <w:br/>
        <w:t xml:space="preserve">Und </w:t>
      </w:r>
      <w:proofErr w:type="spellStart"/>
      <w:r w:rsidRPr="008A75F8">
        <w:rPr>
          <w:rFonts w:eastAsia="Times New Roman"/>
          <w:szCs w:val="24"/>
          <w:lang w:eastAsia="de-DE"/>
        </w:rPr>
        <w:t>sätt’ge</w:t>
      </w:r>
      <w:proofErr w:type="spellEnd"/>
      <w:r w:rsidRPr="008A75F8">
        <w:rPr>
          <w:rFonts w:eastAsia="Times New Roman"/>
          <w:szCs w:val="24"/>
          <w:lang w:eastAsia="de-DE"/>
        </w:rPr>
        <w:t xml:space="preserve"> mich,</w:t>
      </w:r>
      <w:r w:rsidRPr="008A75F8">
        <w:rPr>
          <w:rFonts w:eastAsia="Times New Roman"/>
          <w:szCs w:val="24"/>
          <w:lang w:eastAsia="de-DE"/>
        </w:rPr>
        <w:br/>
        <w:t>Dann wird mein Herz an Dich</w:t>
      </w:r>
      <w:r w:rsidRPr="008A75F8">
        <w:rPr>
          <w:rFonts w:eastAsia="Times New Roman"/>
          <w:szCs w:val="24"/>
          <w:lang w:eastAsia="de-DE"/>
        </w:rPr>
        <w:br/>
        <w:t xml:space="preserve">Auch froh und </w:t>
      </w:r>
      <w:proofErr w:type="spellStart"/>
      <w:r w:rsidRPr="008A75F8">
        <w:rPr>
          <w:rFonts w:eastAsia="Times New Roman"/>
          <w:szCs w:val="24"/>
          <w:lang w:eastAsia="de-DE"/>
        </w:rPr>
        <w:t>dankbarlich</w:t>
      </w:r>
      <w:proofErr w:type="spellEnd"/>
      <w:r w:rsidRPr="008A75F8">
        <w:rPr>
          <w:rFonts w:eastAsia="Times New Roman"/>
          <w:szCs w:val="24"/>
          <w:lang w:eastAsia="de-DE"/>
        </w:rPr>
        <w:br/>
        <w:t xml:space="preserve">Sich ewig geben! </w:t>
      </w:r>
    </w:p>
    <w:p w14:paraId="7430EA6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bin nicht mein;</w:t>
      </w:r>
      <w:r w:rsidRPr="008A75F8">
        <w:rPr>
          <w:rFonts w:eastAsia="Times New Roman"/>
          <w:szCs w:val="24"/>
          <w:lang w:eastAsia="de-DE"/>
        </w:rPr>
        <w:br/>
        <w:t>Nur Dein, o Herr, allein</w:t>
      </w:r>
      <w:r w:rsidRPr="008A75F8">
        <w:rPr>
          <w:rFonts w:eastAsia="Times New Roman"/>
          <w:szCs w:val="24"/>
          <w:lang w:eastAsia="de-DE"/>
        </w:rPr>
        <w:br/>
        <w:t>Lass mich auf ewig sein!</w:t>
      </w:r>
      <w:r w:rsidRPr="008A75F8">
        <w:rPr>
          <w:rFonts w:eastAsia="Times New Roman"/>
          <w:szCs w:val="24"/>
          <w:lang w:eastAsia="de-DE"/>
        </w:rPr>
        <w:br/>
        <w:t>Ich muss Dich sehen</w:t>
      </w:r>
      <w:r w:rsidRPr="008A75F8">
        <w:rPr>
          <w:rFonts w:eastAsia="Times New Roman"/>
          <w:szCs w:val="24"/>
          <w:lang w:eastAsia="de-DE"/>
        </w:rPr>
        <w:br/>
        <w:t>Ganz, wie Du bist,</w:t>
      </w:r>
      <w:r w:rsidRPr="008A75F8">
        <w:rPr>
          <w:rFonts w:eastAsia="Times New Roman"/>
          <w:szCs w:val="24"/>
          <w:lang w:eastAsia="de-DE"/>
        </w:rPr>
        <w:br/>
        <w:t>Weil der Dein nicht vergisst,</w:t>
      </w:r>
      <w:r w:rsidRPr="008A75F8">
        <w:rPr>
          <w:rFonts w:eastAsia="Times New Roman"/>
          <w:szCs w:val="24"/>
          <w:lang w:eastAsia="de-DE"/>
        </w:rPr>
        <w:br/>
        <w:t>Dem Hilf‘ und Labsal ist</w:t>
      </w:r>
      <w:r w:rsidRPr="008A75F8">
        <w:rPr>
          <w:rFonts w:eastAsia="Times New Roman"/>
          <w:szCs w:val="24"/>
          <w:lang w:eastAsia="de-DE"/>
        </w:rPr>
        <w:br/>
        <w:t xml:space="preserve">Von Dir geschehen. </w:t>
      </w:r>
    </w:p>
    <w:p w14:paraId="139E7EB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mach‘ mich licht,</w:t>
      </w:r>
      <w:r w:rsidRPr="008A75F8">
        <w:rPr>
          <w:rFonts w:eastAsia="Times New Roman"/>
          <w:szCs w:val="24"/>
          <w:lang w:eastAsia="de-DE"/>
        </w:rPr>
        <w:br/>
        <w:t>Du helles Angesicht,</w:t>
      </w:r>
      <w:r w:rsidRPr="008A75F8">
        <w:rPr>
          <w:rFonts w:eastAsia="Times New Roman"/>
          <w:szCs w:val="24"/>
          <w:lang w:eastAsia="de-DE"/>
        </w:rPr>
        <w:br/>
        <w:t>Ohn‘ das mir Kraft gebricht</w:t>
      </w:r>
      <w:r w:rsidRPr="008A75F8">
        <w:rPr>
          <w:rFonts w:eastAsia="Times New Roman"/>
          <w:szCs w:val="24"/>
          <w:lang w:eastAsia="de-DE"/>
        </w:rPr>
        <w:br/>
        <w:t>Dich zu verehren!</w:t>
      </w:r>
      <w:r w:rsidRPr="008A75F8">
        <w:rPr>
          <w:rFonts w:eastAsia="Times New Roman"/>
          <w:szCs w:val="24"/>
          <w:lang w:eastAsia="de-DE"/>
        </w:rPr>
        <w:br/>
        <w:t>Ja, leb‘ in mir,</w:t>
      </w:r>
      <w:r w:rsidRPr="008A75F8">
        <w:rPr>
          <w:rFonts w:eastAsia="Times New Roman"/>
          <w:szCs w:val="24"/>
          <w:lang w:eastAsia="de-DE"/>
        </w:rPr>
        <w:br/>
        <w:t>Und rede für und für!</w:t>
      </w:r>
      <w:r w:rsidRPr="008A75F8">
        <w:rPr>
          <w:rFonts w:eastAsia="Times New Roman"/>
          <w:szCs w:val="24"/>
          <w:lang w:eastAsia="de-DE"/>
        </w:rPr>
        <w:br/>
        <w:t>Ich will, gebeugt vor Dir,</w:t>
      </w:r>
      <w:r w:rsidRPr="008A75F8">
        <w:rPr>
          <w:rFonts w:eastAsia="Times New Roman"/>
          <w:szCs w:val="24"/>
          <w:lang w:eastAsia="de-DE"/>
        </w:rPr>
        <w:br/>
        <w:t xml:space="preserve">Dich ewig hören! </w:t>
      </w:r>
    </w:p>
    <w:p w14:paraId="426F022D" w14:textId="77777777" w:rsidR="008E5F26" w:rsidRPr="008A75F8" w:rsidRDefault="008E5F26" w:rsidP="008E5F26">
      <w:pPr>
        <w:pStyle w:val="berschrift2"/>
      </w:pPr>
      <w:r w:rsidRPr="008A75F8">
        <w:t>Christus im Herzen.</w:t>
      </w:r>
    </w:p>
    <w:p w14:paraId="37B342D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Denkst Du nicht, Maria, mehr an die </w:t>
      </w:r>
      <w:proofErr w:type="spellStart"/>
      <w:r w:rsidRPr="008A75F8">
        <w:rPr>
          <w:rFonts w:eastAsia="Times New Roman"/>
          <w:szCs w:val="24"/>
          <w:lang w:eastAsia="de-DE"/>
        </w:rPr>
        <w:t>ausgestand’nen</w:t>
      </w:r>
      <w:proofErr w:type="spellEnd"/>
      <w:r w:rsidRPr="008A75F8">
        <w:rPr>
          <w:rFonts w:eastAsia="Times New Roman"/>
          <w:szCs w:val="24"/>
          <w:lang w:eastAsia="de-DE"/>
        </w:rPr>
        <w:t xml:space="preserve"> Schmerzen,</w:t>
      </w:r>
      <w:r w:rsidRPr="008A75F8">
        <w:rPr>
          <w:rFonts w:eastAsia="Times New Roman"/>
          <w:szCs w:val="24"/>
          <w:lang w:eastAsia="de-DE"/>
        </w:rPr>
        <w:br/>
        <w:t>Als der zarte Menschensohn in dir die Gestalt gewann:</w:t>
      </w:r>
      <w:r w:rsidRPr="008A75F8">
        <w:rPr>
          <w:rFonts w:eastAsia="Times New Roman"/>
          <w:szCs w:val="24"/>
          <w:lang w:eastAsia="de-DE"/>
        </w:rPr>
        <w:br/>
        <w:t xml:space="preserve">O, wie sollt ich nicht vielmehr mich nun </w:t>
      </w:r>
      <w:proofErr w:type="spellStart"/>
      <w:r w:rsidRPr="008A75F8">
        <w:rPr>
          <w:rFonts w:eastAsia="Times New Roman"/>
          <w:szCs w:val="24"/>
          <w:lang w:eastAsia="de-DE"/>
        </w:rPr>
        <w:t>freu’n</w:t>
      </w:r>
      <w:proofErr w:type="spellEnd"/>
      <w:r w:rsidRPr="008A75F8">
        <w:rPr>
          <w:rFonts w:eastAsia="Times New Roman"/>
          <w:szCs w:val="24"/>
          <w:lang w:eastAsia="de-DE"/>
        </w:rPr>
        <w:t xml:space="preserve"> im tiefsten Herzen,</w:t>
      </w:r>
      <w:r w:rsidRPr="008A75F8">
        <w:rPr>
          <w:rFonts w:eastAsia="Times New Roman"/>
          <w:szCs w:val="24"/>
          <w:lang w:eastAsia="de-DE"/>
        </w:rPr>
        <w:br/>
        <w:t xml:space="preserve">Da Er nur zusehends </w:t>
      </w:r>
      <w:proofErr w:type="spellStart"/>
      <w:r w:rsidRPr="008A75F8">
        <w:rPr>
          <w:rFonts w:eastAsia="Times New Roman"/>
          <w:szCs w:val="24"/>
          <w:lang w:eastAsia="de-DE"/>
        </w:rPr>
        <w:t>wächset</w:t>
      </w:r>
      <w:proofErr w:type="spellEnd"/>
      <w:r w:rsidRPr="008A75F8">
        <w:rPr>
          <w:rFonts w:eastAsia="Times New Roman"/>
          <w:szCs w:val="24"/>
          <w:lang w:eastAsia="de-DE"/>
        </w:rPr>
        <w:t xml:space="preserve"> als mein König, Gott und Mann?</w:t>
      </w:r>
    </w:p>
    <w:p w14:paraId="7317879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 Johannes nicht vor Freud‘ einst im Mutterleib gesprungen?</w:t>
      </w:r>
      <w:r w:rsidRPr="008A75F8">
        <w:rPr>
          <w:rFonts w:eastAsia="Times New Roman"/>
          <w:szCs w:val="24"/>
          <w:lang w:eastAsia="de-DE"/>
        </w:rPr>
        <w:br/>
        <w:t>Begrüßte er nicht seinen Heiland, eh bevor er kam ans Licht?</w:t>
      </w:r>
      <w:r w:rsidRPr="008A75F8">
        <w:rPr>
          <w:rFonts w:eastAsia="Times New Roman"/>
          <w:szCs w:val="24"/>
          <w:lang w:eastAsia="de-DE"/>
        </w:rPr>
        <w:br/>
        <w:t>Hat mir nicht des Geistes Mund auch von Seinem Fest gesungen?</w:t>
      </w:r>
      <w:r w:rsidRPr="008A75F8">
        <w:rPr>
          <w:rFonts w:eastAsia="Times New Roman"/>
          <w:szCs w:val="24"/>
          <w:lang w:eastAsia="de-DE"/>
        </w:rPr>
        <w:br/>
        <w:t xml:space="preserve">Hat Er mir nicht hold inwendig dieses Kind </w:t>
      </w:r>
      <w:proofErr w:type="spellStart"/>
      <w:r w:rsidRPr="008A75F8">
        <w:rPr>
          <w:rFonts w:eastAsia="Times New Roman"/>
          <w:szCs w:val="24"/>
          <w:lang w:eastAsia="de-DE"/>
        </w:rPr>
        <w:t>gezeiget</w:t>
      </w:r>
      <w:proofErr w:type="spellEnd"/>
      <w:r w:rsidRPr="008A75F8">
        <w:rPr>
          <w:rFonts w:eastAsia="Times New Roman"/>
          <w:szCs w:val="24"/>
          <w:lang w:eastAsia="de-DE"/>
        </w:rPr>
        <w:t xml:space="preserve"> schon? </w:t>
      </w:r>
    </w:p>
    <w:p w14:paraId="68BAB8F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Ja, Er wohnet auch in mir! Nun hab‘ ich dies Lamm vor Augen!</w:t>
      </w:r>
      <w:r w:rsidRPr="008A75F8">
        <w:rPr>
          <w:rFonts w:eastAsia="Times New Roman"/>
          <w:szCs w:val="24"/>
          <w:lang w:eastAsia="de-DE"/>
        </w:rPr>
        <w:br/>
        <w:t>Schaue, wie es mir zur Wonne treibt so manches süße Spiel!</w:t>
      </w:r>
      <w:r w:rsidRPr="008A75F8">
        <w:rPr>
          <w:rFonts w:eastAsia="Times New Roman"/>
          <w:szCs w:val="24"/>
          <w:lang w:eastAsia="de-DE"/>
        </w:rPr>
        <w:br/>
        <w:t xml:space="preserve">Ist dies nicht mein </w:t>
      </w:r>
      <w:proofErr w:type="spellStart"/>
      <w:r w:rsidRPr="008A75F8">
        <w:rPr>
          <w:rFonts w:eastAsia="Times New Roman"/>
          <w:szCs w:val="24"/>
          <w:lang w:eastAsia="de-DE"/>
        </w:rPr>
        <w:t>sel’ger</w:t>
      </w:r>
      <w:proofErr w:type="spellEnd"/>
      <w:r w:rsidRPr="008A75F8">
        <w:rPr>
          <w:rFonts w:eastAsia="Times New Roman"/>
          <w:szCs w:val="24"/>
          <w:lang w:eastAsia="de-DE"/>
        </w:rPr>
        <w:t xml:space="preserve"> Freund, dem ich soll zur Wohnung taugen?</w:t>
      </w:r>
      <w:r w:rsidRPr="008A75F8">
        <w:rPr>
          <w:rFonts w:eastAsia="Times New Roman"/>
          <w:szCs w:val="24"/>
          <w:lang w:eastAsia="de-DE"/>
        </w:rPr>
        <w:br/>
        <w:t>Lieb‘ und grüß‘ ich diesen König je im Seelengrund zu viel?</w:t>
      </w:r>
    </w:p>
    <w:p w14:paraId="5E571CF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Ja, Er ist und was ich will, kann ich in dem Einen finden!</w:t>
      </w:r>
      <w:r w:rsidRPr="008A75F8">
        <w:rPr>
          <w:rFonts w:eastAsia="Times New Roman"/>
          <w:szCs w:val="24"/>
          <w:lang w:eastAsia="de-DE"/>
        </w:rPr>
        <w:br/>
        <w:t>Kind und Mann und Siegesfürste heißt und ist Er in der Tat.</w:t>
      </w:r>
      <w:r w:rsidRPr="008A75F8">
        <w:rPr>
          <w:rFonts w:eastAsia="Times New Roman"/>
          <w:szCs w:val="24"/>
          <w:lang w:eastAsia="de-DE"/>
        </w:rPr>
        <w:br/>
        <w:t>Seine Gottesliebe kann Ihn so nahe mir verbinden,</w:t>
      </w:r>
      <w:r w:rsidRPr="008A75F8">
        <w:rPr>
          <w:rFonts w:eastAsia="Times New Roman"/>
          <w:szCs w:val="24"/>
          <w:lang w:eastAsia="de-DE"/>
        </w:rPr>
        <w:br/>
        <w:t>Dass die Seel‘ Ihn voller Unschuld lieber als sich selber hat!</w:t>
      </w:r>
    </w:p>
    <w:p w14:paraId="4EFF413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Nun, so schäm‘ ich mich auch nicht, tief, wie Du, herabzusteigen</w:t>
      </w:r>
      <w:r w:rsidRPr="008A75F8">
        <w:rPr>
          <w:rFonts w:eastAsia="Times New Roman"/>
          <w:szCs w:val="24"/>
          <w:lang w:eastAsia="de-DE"/>
        </w:rPr>
        <w:br/>
        <w:t>Aus den Höhen aller Hoffart! Ich will sein ein armes Kind,</w:t>
      </w:r>
      <w:r w:rsidRPr="008A75F8">
        <w:rPr>
          <w:rFonts w:eastAsia="Times New Roman"/>
          <w:szCs w:val="24"/>
          <w:lang w:eastAsia="de-DE"/>
        </w:rPr>
        <w:br/>
        <w:t xml:space="preserve">Kindlich lieben, kindlich </w:t>
      </w:r>
      <w:proofErr w:type="spellStart"/>
      <w:r w:rsidRPr="008A75F8">
        <w:rPr>
          <w:rFonts w:eastAsia="Times New Roman"/>
          <w:szCs w:val="24"/>
          <w:lang w:eastAsia="de-DE"/>
        </w:rPr>
        <w:t>seh’n</w:t>
      </w:r>
      <w:proofErr w:type="spellEnd"/>
      <w:r w:rsidRPr="008A75F8">
        <w:rPr>
          <w:rFonts w:eastAsia="Times New Roman"/>
          <w:szCs w:val="24"/>
          <w:lang w:eastAsia="de-DE"/>
        </w:rPr>
        <w:t>, kindlich spielen, kindlich schweigen,</w:t>
      </w:r>
      <w:r w:rsidRPr="008A75F8">
        <w:rPr>
          <w:rFonts w:eastAsia="Times New Roman"/>
          <w:szCs w:val="24"/>
          <w:lang w:eastAsia="de-DE"/>
        </w:rPr>
        <w:br/>
        <w:t xml:space="preserve">Kindlich bitten, bis ich immer Dich in meiner Seele find‘! </w:t>
      </w:r>
    </w:p>
    <w:p w14:paraId="3176B79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Hülle Du mich in Dich ein! leg‘ mich in die Friedenswiege!</w:t>
      </w:r>
      <w:r w:rsidRPr="008A75F8">
        <w:rPr>
          <w:rFonts w:eastAsia="Times New Roman"/>
          <w:szCs w:val="24"/>
          <w:lang w:eastAsia="de-DE"/>
        </w:rPr>
        <w:br/>
        <w:t>Singe vor der armen Seele, was Du von dem Vater weißt!</w:t>
      </w:r>
      <w:r w:rsidRPr="008A75F8">
        <w:rPr>
          <w:rFonts w:eastAsia="Times New Roman"/>
          <w:szCs w:val="24"/>
          <w:lang w:eastAsia="de-DE"/>
        </w:rPr>
        <w:br/>
        <w:t>Nähre mich mit Mannakost! gib mir himmlische Genüge</w:t>
      </w:r>
      <w:r w:rsidRPr="008A75F8">
        <w:rPr>
          <w:rFonts w:eastAsia="Times New Roman"/>
          <w:szCs w:val="24"/>
          <w:lang w:eastAsia="de-DE"/>
        </w:rPr>
        <w:br/>
        <w:t xml:space="preserve">Aus der </w:t>
      </w:r>
      <w:proofErr w:type="spellStart"/>
      <w:r w:rsidRPr="008A75F8">
        <w:rPr>
          <w:rFonts w:eastAsia="Times New Roman"/>
          <w:szCs w:val="24"/>
          <w:lang w:eastAsia="de-DE"/>
        </w:rPr>
        <w:t>lautern</w:t>
      </w:r>
      <w:proofErr w:type="spellEnd"/>
      <w:r w:rsidRPr="008A75F8">
        <w:rPr>
          <w:rFonts w:eastAsia="Times New Roman"/>
          <w:szCs w:val="24"/>
          <w:lang w:eastAsia="de-DE"/>
        </w:rPr>
        <w:t xml:space="preserve"> Lebensquelle, die Dein Wort des Friedens heißt!</w:t>
      </w:r>
    </w:p>
    <w:p w14:paraId="326F2F4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Bin ich matt, so stärke mich; lass mich nach der Liebe schreien,</w:t>
      </w:r>
      <w:r w:rsidRPr="008A75F8">
        <w:rPr>
          <w:rFonts w:eastAsia="Times New Roman"/>
          <w:szCs w:val="24"/>
          <w:lang w:eastAsia="de-DE"/>
        </w:rPr>
        <w:br/>
        <w:t>Und wenn’s außen, innen stürmet, decke mich mit Deiner Ruh‘!</w:t>
      </w:r>
      <w:r w:rsidRPr="008A75F8">
        <w:rPr>
          <w:rFonts w:eastAsia="Times New Roman"/>
          <w:szCs w:val="24"/>
          <w:lang w:eastAsia="de-DE"/>
        </w:rPr>
        <w:br/>
        <w:t>Wehr in mir der Feinde Macht! Lass mir Deine Milch gedeihen!</w:t>
      </w:r>
      <w:r w:rsidRPr="008A75F8">
        <w:rPr>
          <w:rFonts w:eastAsia="Times New Roman"/>
          <w:szCs w:val="24"/>
          <w:lang w:eastAsia="de-DE"/>
        </w:rPr>
        <w:br/>
        <w:t>Und wenn Du mich willst entwöhnen, leg mir starke Speise zu!</w:t>
      </w:r>
    </w:p>
    <w:p w14:paraId="6E75421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Dann will ich auch als ein Mann streiten, und gewachsen werden</w:t>
      </w:r>
      <w:r w:rsidRPr="008A75F8">
        <w:rPr>
          <w:rFonts w:eastAsia="Times New Roman"/>
          <w:szCs w:val="24"/>
          <w:lang w:eastAsia="de-DE"/>
        </w:rPr>
        <w:br/>
        <w:t xml:space="preserve">Allen Feinden Deines Reiches, und einst bei den </w:t>
      </w:r>
      <w:proofErr w:type="spellStart"/>
      <w:r w:rsidRPr="008A75F8">
        <w:rPr>
          <w:rFonts w:eastAsia="Times New Roman"/>
          <w:szCs w:val="24"/>
          <w:lang w:eastAsia="de-DE"/>
        </w:rPr>
        <w:t>Ält’sten</w:t>
      </w:r>
      <w:proofErr w:type="spellEnd"/>
      <w:r w:rsidRPr="008A75F8">
        <w:rPr>
          <w:rFonts w:eastAsia="Times New Roman"/>
          <w:szCs w:val="24"/>
          <w:lang w:eastAsia="de-DE"/>
        </w:rPr>
        <w:t xml:space="preserve"> </w:t>
      </w:r>
      <w:proofErr w:type="spellStart"/>
      <w:r w:rsidRPr="008A75F8">
        <w:rPr>
          <w:rFonts w:eastAsia="Times New Roman"/>
          <w:szCs w:val="24"/>
          <w:lang w:eastAsia="de-DE"/>
        </w:rPr>
        <w:t>steh’n</w:t>
      </w:r>
      <w:proofErr w:type="spellEnd"/>
      <w:r w:rsidRPr="008A75F8">
        <w:rPr>
          <w:rFonts w:eastAsia="Times New Roman"/>
          <w:szCs w:val="24"/>
          <w:lang w:eastAsia="de-DE"/>
        </w:rPr>
        <w:t>,</w:t>
      </w:r>
      <w:r w:rsidRPr="008A75F8">
        <w:rPr>
          <w:rFonts w:eastAsia="Times New Roman"/>
          <w:szCs w:val="24"/>
          <w:lang w:eastAsia="de-DE"/>
        </w:rPr>
        <w:br/>
        <w:t>Die vor Deinem Throne sind, und erkaufet von der Erden,</w:t>
      </w:r>
      <w:r w:rsidRPr="008A75F8">
        <w:rPr>
          <w:rFonts w:eastAsia="Times New Roman"/>
          <w:szCs w:val="24"/>
          <w:lang w:eastAsia="de-DE"/>
        </w:rPr>
        <w:br/>
        <w:t xml:space="preserve">Und kein Flug der Ewigkeiten soll mir Deinen Preis </w:t>
      </w:r>
      <w:proofErr w:type="spellStart"/>
      <w:r w:rsidRPr="008A75F8">
        <w:rPr>
          <w:rFonts w:eastAsia="Times New Roman"/>
          <w:szCs w:val="24"/>
          <w:lang w:eastAsia="de-DE"/>
        </w:rPr>
        <w:t>verweh’n</w:t>
      </w:r>
      <w:proofErr w:type="spellEnd"/>
      <w:r w:rsidRPr="008A75F8">
        <w:rPr>
          <w:rFonts w:eastAsia="Times New Roman"/>
          <w:szCs w:val="24"/>
          <w:lang w:eastAsia="de-DE"/>
        </w:rPr>
        <w:t>!</w:t>
      </w:r>
    </w:p>
    <w:p w14:paraId="2375F00F" w14:textId="77777777" w:rsidR="008E5F26" w:rsidRDefault="008E5F26" w:rsidP="008E5F26">
      <w:pPr>
        <w:pStyle w:val="berschrift2"/>
      </w:pPr>
      <w:r w:rsidRPr="00B62494">
        <w:t>Das beste Gut.</w:t>
      </w:r>
    </w:p>
    <w:p w14:paraId="7E8738CD" w14:textId="77777777" w:rsidR="008E5F26" w:rsidRDefault="008E5F26" w:rsidP="008E5F26">
      <w:pPr>
        <w:pStyle w:val="StandardWeb"/>
      </w:pPr>
      <w:r>
        <w:t>Die rechte Liebe zielt auf Tugend,</w:t>
      </w:r>
      <w:r>
        <w:br/>
        <w:t>Sie kennet keinen falschen Schein;</w:t>
      </w:r>
      <w:r>
        <w:br/>
        <w:t>Sie zieht auch in der zarten Jugend</w:t>
      </w:r>
      <w:r>
        <w:br/>
        <w:t xml:space="preserve">Bei </w:t>
      </w:r>
      <w:proofErr w:type="spellStart"/>
      <w:r>
        <w:t>gottgelass’nen</w:t>
      </w:r>
      <w:proofErr w:type="spellEnd"/>
      <w:r>
        <w:t xml:space="preserve"> Herzen ein.</w:t>
      </w:r>
      <w:r>
        <w:br/>
        <w:t>Wer seinen Sinn vor Allem Gott ergibt,</w:t>
      </w:r>
      <w:r>
        <w:br/>
        <w:t xml:space="preserve">Von Solchem wird das beste Gut geliebt. </w:t>
      </w:r>
    </w:p>
    <w:p w14:paraId="249B0A02" w14:textId="77777777" w:rsidR="008E5F26" w:rsidRDefault="008E5F26" w:rsidP="008E5F26">
      <w:pPr>
        <w:pStyle w:val="StandardWeb"/>
      </w:pPr>
      <w:r>
        <w:t>Das tröstet reichlich sein Gemüte,</w:t>
      </w:r>
      <w:r>
        <w:br/>
        <w:t>Wenn er auch noch so einsam ist,</w:t>
      </w:r>
      <w:r>
        <w:br/>
        <w:t>Weil stets ein Glanz von Gottes Güte</w:t>
      </w:r>
      <w:r>
        <w:br/>
        <w:t>Das wohlgeübte Herz begrüßt.</w:t>
      </w:r>
      <w:r>
        <w:br/>
        <w:t>Die Liebe scheut den größten Kummer nicht,</w:t>
      </w:r>
      <w:r>
        <w:br/>
        <w:t>Warum? weil sie das liebste Gut verspricht.</w:t>
      </w:r>
    </w:p>
    <w:p w14:paraId="6ADBBA2D" w14:textId="77777777" w:rsidR="008E5F26" w:rsidRDefault="008E5F26" w:rsidP="008E5F26">
      <w:pPr>
        <w:pStyle w:val="StandardWeb"/>
      </w:pPr>
      <w:r>
        <w:t>Wo aber die verkehrten Sinnen</w:t>
      </w:r>
      <w:r>
        <w:br/>
        <w:t>Auf eitle Torheit sind bedacht,</w:t>
      </w:r>
      <w:r>
        <w:br/>
        <w:t>Da muss wohl Lieb und Trost zerrinnen,</w:t>
      </w:r>
      <w:r>
        <w:br/>
        <w:t>Und was die Seele vor sich bracht;</w:t>
      </w:r>
      <w:r>
        <w:br/>
        <w:t>Warum? Man hat die Vielheit zwar erwählt,</w:t>
      </w:r>
      <w:r>
        <w:br/>
        <w:t xml:space="preserve">Wo bei der Lust das </w:t>
      </w:r>
      <w:proofErr w:type="spellStart"/>
      <w:r>
        <w:t>ein’ge</w:t>
      </w:r>
      <w:proofErr w:type="spellEnd"/>
      <w:r>
        <w:t xml:space="preserve"> Gut doch fehlt. </w:t>
      </w:r>
    </w:p>
    <w:p w14:paraId="0A824D2F" w14:textId="77777777" w:rsidR="008E5F26" w:rsidRDefault="008E5F26" w:rsidP="008E5F26">
      <w:pPr>
        <w:pStyle w:val="StandardWeb"/>
      </w:pPr>
      <w:r>
        <w:t>So wenig als der Sonne Blicken</w:t>
      </w:r>
      <w:r>
        <w:br/>
        <w:t>Jemals kann ohne Wärme sein,</w:t>
      </w:r>
      <w:r>
        <w:br/>
        <w:t>So wenig kommt auch ohn‘ Erquicken</w:t>
      </w:r>
      <w:r>
        <w:br/>
        <w:t>Das höchste Gut gezogen ein.</w:t>
      </w:r>
      <w:r>
        <w:br/>
        <w:t>Drum wer sich treu nach diesem Gut umsieht,</w:t>
      </w:r>
      <w:r>
        <w:br/>
        <w:t xml:space="preserve">Der bleibe dann um Alles </w:t>
      </w:r>
      <w:proofErr w:type="spellStart"/>
      <w:r>
        <w:t>unbemüht</w:t>
      </w:r>
      <w:proofErr w:type="spellEnd"/>
      <w:r>
        <w:t>!</w:t>
      </w:r>
    </w:p>
    <w:p w14:paraId="43D7A8DD" w14:textId="77777777" w:rsidR="008E5F26" w:rsidRPr="008A75F8" w:rsidRDefault="008E5F26" w:rsidP="008E5F26">
      <w:pPr>
        <w:pStyle w:val="berschrift2"/>
      </w:pPr>
      <w:r w:rsidRPr="008A75F8">
        <w:t>Das gütige Wort Gottes.</w:t>
      </w:r>
    </w:p>
    <w:p w14:paraId="4376073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Ist die</w:t>
      </w:r>
      <w:r>
        <w:rPr>
          <w:rFonts w:eastAsia="Times New Roman"/>
          <w:szCs w:val="24"/>
          <w:lang w:eastAsia="de-DE"/>
        </w:rPr>
        <w:t>s</w:t>
      </w:r>
      <w:r w:rsidRPr="008A75F8">
        <w:rPr>
          <w:rFonts w:eastAsia="Times New Roman"/>
          <w:szCs w:val="24"/>
          <w:lang w:eastAsia="de-DE"/>
        </w:rPr>
        <w:t xml:space="preserve"> nicht meines Hirten Wort,</w:t>
      </w:r>
      <w:r w:rsidRPr="008A75F8">
        <w:rPr>
          <w:rFonts w:eastAsia="Times New Roman"/>
          <w:szCs w:val="24"/>
          <w:lang w:eastAsia="de-DE"/>
        </w:rPr>
        <w:br/>
        <w:t>Der immerdar so gerne</w:t>
      </w:r>
      <w:r w:rsidRPr="008A75F8">
        <w:rPr>
          <w:rFonts w:eastAsia="Times New Roman"/>
          <w:szCs w:val="24"/>
          <w:lang w:eastAsia="de-DE"/>
        </w:rPr>
        <w:br/>
        <w:t xml:space="preserve">Anklopft vor meines Herzens </w:t>
      </w:r>
      <w:proofErr w:type="spellStart"/>
      <w:r w:rsidRPr="008A75F8">
        <w:rPr>
          <w:rFonts w:eastAsia="Times New Roman"/>
          <w:szCs w:val="24"/>
          <w:lang w:eastAsia="de-DE"/>
        </w:rPr>
        <w:t>Pfort</w:t>
      </w:r>
      <w:proofErr w:type="spellEnd"/>
      <w:r w:rsidRPr="008A75F8">
        <w:rPr>
          <w:rFonts w:eastAsia="Times New Roman"/>
          <w:szCs w:val="24"/>
          <w:lang w:eastAsia="de-DE"/>
        </w:rPr>
        <w:t>‘,</w:t>
      </w:r>
      <w:r w:rsidRPr="008A75F8">
        <w:rPr>
          <w:rFonts w:eastAsia="Times New Roman"/>
          <w:szCs w:val="24"/>
          <w:lang w:eastAsia="de-DE"/>
        </w:rPr>
        <w:br/>
        <w:t>Und nicht nur steht von ferne?</w:t>
      </w:r>
      <w:r w:rsidRPr="008A75F8">
        <w:rPr>
          <w:rFonts w:eastAsia="Times New Roman"/>
          <w:szCs w:val="24"/>
          <w:lang w:eastAsia="de-DE"/>
        </w:rPr>
        <w:br/>
        <w:t>Ja, ja, Er ist’s! Sein Gnadenlicht,</w:t>
      </w:r>
      <w:r w:rsidRPr="008A75F8">
        <w:rPr>
          <w:rFonts w:eastAsia="Times New Roman"/>
          <w:szCs w:val="24"/>
          <w:lang w:eastAsia="de-DE"/>
        </w:rPr>
        <w:br/>
        <w:t>Das mir im Dunkeln stets anbricht,</w:t>
      </w:r>
      <w:r w:rsidRPr="008A75F8">
        <w:rPr>
          <w:rFonts w:eastAsia="Times New Roman"/>
          <w:szCs w:val="24"/>
          <w:lang w:eastAsia="de-DE"/>
        </w:rPr>
        <w:br/>
        <w:t xml:space="preserve">Zeugt von dem Morgensterne. </w:t>
      </w:r>
    </w:p>
    <w:p w14:paraId="2200B10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Zuvor war mir der Unterscheid</w:t>
      </w:r>
      <w:r w:rsidRPr="008A75F8">
        <w:rPr>
          <w:rFonts w:eastAsia="Times New Roman"/>
          <w:szCs w:val="24"/>
          <w:lang w:eastAsia="de-DE"/>
        </w:rPr>
        <w:br/>
        <w:t>Der rechten Stimm‘ Verborgen;</w:t>
      </w:r>
      <w:r w:rsidRPr="008A75F8">
        <w:rPr>
          <w:rFonts w:eastAsia="Times New Roman"/>
          <w:szCs w:val="24"/>
          <w:lang w:eastAsia="de-DE"/>
        </w:rPr>
        <w:br/>
        <w:t xml:space="preserve">Des falschen Lichtes </w:t>
      </w:r>
      <w:proofErr w:type="spellStart"/>
      <w:r w:rsidRPr="008A75F8">
        <w:rPr>
          <w:rFonts w:eastAsia="Times New Roman"/>
          <w:szCs w:val="24"/>
          <w:lang w:eastAsia="de-DE"/>
        </w:rPr>
        <w:t>Trüglichkeit</w:t>
      </w:r>
      <w:proofErr w:type="spellEnd"/>
      <w:r w:rsidRPr="008A75F8">
        <w:rPr>
          <w:rFonts w:eastAsia="Times New Roman"/>
          <w:szCs w:val="24"/>
          <w:lang w:eastAsia="de-DE"/>
        </w:rPr>
        <w:br/>
        <w:t>Erweckte mir viel Sorgen.</w:t>
      </w:r>
      <w:r w:rsidRPr="008A75F8">
        <w:rPr>
          <w:rFonts w:eastAsia="Times New Roman"/>
          <w:szCs w:val="24"/>
          <w:lang w:eastAsia="de-DE"/>
        </w:rPr>
        <w:br/>
        <w:t>Die Schlang‘ in englischer Gestalt</w:t>
      </w:r>
      <w:r w:rsidRPr="008A75F8">
        <w:rPr>
          <w:rFonts w:eastAsia="Times New Roman"/>
          <w:szCs w:val="24"/>
          <w:lang w:eastAsia="de-DE"/>
        </w:rPr>
        <w:br/>
        <w:t xml:space="preserve">Macht, dass mein Aug </w:t>
      </w:r>
      <w:proofErr w:type="spellStart"/>
      <w:r w:rsidRPr="008A75F8">
        <w:rPr>
          <w:rFonts w:eastAsia="Times New Roman"/>
          <w:szCs w:val="24"/>
          <w:lang w:eastAsia="de-DE"/>
        </w:rPr>
        <w:t>zurückeprallt</w:t>
      </w:r>
      <w:proofErr w:type="spellEnd"/>
      <w:r w:rsidRPr="008A75F8">
        <w:rPr>
          <w:rFonts w:eastAsia="Times New Roman"/>
          <w:szCs w:val="24"/>
          <w:lang w:eastAsia="de-DE"/>
        </w:rPr>
        <w:br/>
        <w:t xml:space="preserve">Vorm Sonnenstrahl am Morgen. </w:t>
      </w:r>
    </w:p>
    <w:p w14:paraId="0F93919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Zuweilen hat Kleinmütigkeit</w:t>
      </w:r>
      <w:r w:rsidRPr="008A75F8">
        <w:rPr>
          <w:rFonts w:eastAsia="Times New Roman"/>
          <w:szCs w:val="24"/>
          <w:lang w:eastAsia="de-DE"/>
        </w:rPr>
        <w:br/>
        <w:t>Und Schrecken mich betrogen,</w:t>
      </w:r>
      <w:r w:rsidRPr="008A75F8">
        <w:rPr>
          <w:rFonts w:eastAsia="Times New Roman"/>
          <w:szCs w:val="24"/>
          <w:lang w:eastAsia="de-DE"/>
        </w:rPr>
        <w:br/>
        <w:t>Bald Zweifel, Furcht und schwerer Streit</w:t>
      </w:r>
      <w:r w:rsidRPr="008A75F8">
        <w:rPr>
          <w:rFonts w:eastAsia="Times New Roman"/>
          <w:szCs w:val="24"/>
          <w:lang w:eastAsia="de-DE"/>
        </w:rPr>
        <w:br/>
        <w:t>Den Glauben überwogen,</w:t>
      </w:r>
      <w:r w:rsidRPr="008A75F8">
        <w:rPr>
          <w:rFonts w:eastAsia="Times New Roman"/>
          <w:szCs w:val="24"/>
          <w:lang w:eastAsia="de-DE"/>
        </w:rPr>
        <w:br/>
        <w:t>So dass mein Freund gar leise nur</w:t>
      </w:r>
      <w:r w:rsidRPr="008A75F8">
        <w:rPr>
          <w:rFonts w:eastAsia="Times New Roman"/>
          <w:szCs w:val="24"/>
          <w:lang w:eastAsia="de-DE"/>
        </w:rPr>
        <w:br/>
        <w:t>Kund geben konnte seine Spur,</w:t>
      </w:r>
      <w:r w:rsidRPr="008A75F8">
        <w:rPr>
          <w:rFonts w:eastAsia="Times New Roman"/>
          <w:szCs w:val="24"/>
          <w:lang w:eastAsia="de-DE"/>
        </w:rPr>
        <w:br/>
        <w:t>Und schien mir ganz entzogen.</w:t>
      </w:r>
    </w:p>
    <w:p w14:paraId="2B45FF7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Nun aber kenn‘ ich ganz genau</w:t>
      </w:r>
      <w:r w:rsidRPr="008A75F8">
        <w:rPr>
          <w:rFonts w:eastAsia="Times New Roman"/>
          <w:szCs w:val="24"/>
          <w:lang w:eastAsia="de-DE"/>
        </w:rPr>
        <w:br/>
        <w:t xml:space="preserve">Des Liebsten </w:t>
      </w:r>
      <w:proofErr w:type="spellStart"/>
      <w:r w:rsidRPr="008A75F8">
        <w:rPr>
          <w:rFonts w:eastAsia="Times New Roman"/>
          <w:szCs w:val="24"/>
          <w:lang w:eastAsia="de-DE"/>
        </w:rPr>
        <w:t>eig’ne</w:t>
      </w:r>
      <w:proofErr w:type="spellEnd"/>
      <w:r w:rsidRPr="008A75F8">
        <w:rPr>
          <w:rFonts w:eastAsia="Times New Roman"/>
          <w:szCs w:val="24"/>
          <w:lang w:eastAsia="de-DE"/>
        </w:rPr>
        <w:t xml:space="preserve"> Reden,</w:t>
      </w:r>
      <w:r w:rsidRPr="008A75F8">
        <w:rPr>
          <w:rFonts w:eastAsia="Times New Roman"/>
          <w:szCs w:val="24"/>
          <w:lang w:eastAsia="de-DE"/>
        </w:rPr>
        <w:br/>
        <w:t>Weil ich Ihn selber zu mir schau‘</w:t>
      </w:r>
      <w:r w:rsidRPr="008A75F8">
        <w:rPr>
          <w:rFonts w:eastAsia="Times New Roman"/>
          <w:szCs w:val="24"/>
          <w:lang w:eastAsia="de-DE"/>
        </w:rPr>
        <w:br/>
        <w:t>Unmittelbar hintreten,</w:t>
      </w:r>
      <w:r w:rsidRPr="008A75F8">
        <w:rPr>
          <w:rFonts w:eastAsia="Times New Roman"/>
          <w:szCs w:val="24"/>
          <w:lang w:eastAsia="de-DE"/>
        </w:rPr>
        <w:br/>
        <w:t xml:space="preserve">Wo ich Ihn ohn Mittel </w:t>
      </w:r>
      <w:r>
        <w:rPr>
          <w:rFonts w:eastAsia="Times New Roman"/>
          <w:szCs w:val="24"/>
          <w:lang w:eastAsia="de-DE"/>
        </w:rPr>
        <w:t>h</w:t>
      </w:r>
      <w:r w:rsidRPr="008A75F8">
        <w:rPr>
          <w:rFonts w:eastAsia="Times New Roman"/>
          <w:szCs w:val="24"/>
          <w:lang w:eastAsia="de-DE"/>
        </w:rPr>
        <w:t>ör‘,</w:t>
      </w:r>
      <w:r w:rsidRPr="008A75F8">
        <w:rPr>
          <w:rFonts w:eastAsia="Times New Roman"/>
          <w:szCs w:val="24"/>
          <w:lang w:eastAsia="de-DE"/>
        </w:rPr>
        <w:br/>
        <w:t>Und als ein Schaf den Hirten ehr‘</w:t>
      </w:r>
      <w:r w:rsidRPr="008A75F8">
        <w:rPr>
          <w:rFonts w:eastAsia="Times New Roman"/>
          <w:szCs w:val="24"/>
          <w:lang w:eastAsia="de-DE"/>
        </w:rPr>
        <w:br/>
        <w:t xml:space="preserve">Mit Lieben, Folgen, Beten. </w:t>
      </w:r>
    </w:p>
    <w:p w14:paraId="376734E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Und welche Kreatur kann auch</w:t>
      </w:r>
      <w:r w:rsidRPr="008A75F8">
        <w:rPr>
          <w:rFonts w:eastAsia="Times New Roman"/>
          <w:szCs w:val="24"/>
          <w:lang w:eastAsia="de-DE"/>
        </w:rPr>
        <w:br/>
        <w:t>Mir solche Stimme schenken,</w:t>
      </w:r>
      <w:r w:rsidRPr="008A75F8">
        <w:rPr>
          <w:rFonts w:eastAsia="Times New Roman"/>
          <w:szCs w:val="24"/>
          <w:lang w:eastAsia="de-DE"/>
        </w:rPr>
        <w:br/>
        <w:t>Die durch des Geistes Liebeshauch</w:t>
      </w:r>
      <w:r w:rsidRPr="008A75F8">
        <w:rPr>
          <w:rFonts w:eastAsia="Times New Roman"/>
          <w:szCs w:val="24"/>
          <w:lang w:eastAsia="de-DE"/>
        </w:rPr>
        <w:br/>
        <w:t>Mir einkommt im Gedenken:</w:t>
      </w:r>
      <w:r w:rsidRPr="008A75F8">
        <w:rPr>
          <w:rFonts w:eastAsia="Times New Roman"/>
          <w:szCs w:val="24"/>
          <w:lang w:eastAsia="de-DE"/>
        </w:rPr>
        <w:br/>
        <w:t xml:space="preserve">Wenn sich in meines Herzens </w:t>
      </w:r>
      <w:proofErr w:type="spellStart"/>
      <w:r w:rsidRPr="008A75F8">
        <w:rPr>
          <w:rFonts w:eastAsia="Times New Roman"/>
          <w:szCs w:val="24"/>
          <w:lang w:eastAsia="de-DE"/>
        </w:rPr>
        <w:t>Pfort</w:t>
      </w:r>
      <w:proofErr w:type="spellEnd"/>
      <w:r w:rsidRPr="008A75F8">
        <w:rPr>
          <w:rFonts w:eastAsia="Times New Roman"/>
          <w:szCs w:val="24"/>
          <w:lang w:eastAsia="de-DE"/>
        </w:rPr>
        <w:t>‘</w:t>
      </w:r>
      <w:r w:rsidRPr="008A75F8">
        <w:rPr>
          <w:rFonts w:eastAsia="Times New Roman"/>
          <w:szCs w:val="24"/>
          <w:lang w:eastAsia="de-DE"/>
        </w:rPr>
        <w:br/>
        <w:t>Eröffnet das wortlose Wort,</w:t>
      </w:r>
      <w:r w:rsidRPr="008A75F8">
        <w:rPr>
          <w:rFonts w:eastAsia="Times New Roman"/>
          <w:szCs w:val="24"/>
          <w:lang w:eastAsia="de-DE"/>
        </w:rPr>
        <w:br/>
        <w:t xml:space="preserve">Den Sinn auf Ihn zu lenken? </w:t>
      </w:r>
    </w:p>
    <w:p w14:paraId="0D6466B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Geist, Wahrheit, Kraft, Heil, Wesen ist,</w:t>
      </w:r>
      <w:r w:rsidRPr="008A75F8">
        <w:rPr>
          <w:rFonts w:eastAsia="Times New Roman"/>
          <w:szCs w:val="24"/>
          <w:lang w:eastAsia="de-DE"/>
        </w:rPr>
        <w:br/>
        <w:t xml:space="preserve">Ja, Licht und </w:t>
      </w:r>
      <w:proofErr w:type="spellStart"/>
      <w:r w:rsidRPr="008A75F8">
        <w:rPr>
          <w:rFonts w:eastAsia="Times New Roman"/>
          <w:szCs w:val="24"/>
          <w:lang w:eastAsia="de-DE"/>
        </w:rPr>
        <w:t>ew’ges</w:t>
      </w:r>
      <w:proofErr w:type="spellEnd"/>
      <w:r w:rsidRPr="008A75F8">
        <w:rPr>
          <w:rFonts w:eastAsia="Times New Roman"/>
          <w:szCs w:val="24"/>
          <w:lang w:eastAsia="de-DE"/>
        </w:rPr>
        <w:t xml:space="preserve"> Leben,</w:t>
      </w:r>
      <w:r w:rsidRPr="008A75F8">
        <w:rPr>
          <w:rFonts w:eastAsia="Times New Roman"/>
          <w:szCs w:val="24"/>
          <w:lang w:eastAsia="de-DE"/>
        </w:rPr>
        <w:br/>
        <w:t>Was die</w:t>
      </w:r>
      <w:r>
        <w:rPr>
          <w:rFonts w:eastAsia="Times New Roman"/>
          <w:szCs w:val="24"/>
          <w:lang w:eastAsia="de-DE"/>
        </w:rPr>
        <w:t>s</w:t>
      </w:r>
      <w:r w:rsidRPr="008A75F8">
        <w:rPr>
          <w:rFonts w:eastAsia="Times New Roman"/>
          <w:szCs w:val="24"/>
          <w:lang w:eastAsia="de-DE"/>
        </w:rPr>
        <w:t xml:space="preserve"> dein Wort, Herr Jesu Christ,</w:t>
      </w:r>
      <w:r w:rsidRPr="008A75F8">
        <w:rPr>
          <w:rFonts w:eastAsia="Times New Roman"/>
          <w:szCs w:val="24"/>
          <w:lang w:eastAsia="de-DE"/>
        </w:rPr>
        <w:br/>
        <w:t>Den Schafen pflegt zu geben.</w:t>
      </w:r>
      <w:r w:rsidRPr="008A75F8">
        <w:rPr>
          <w:rFonts w:eastAsia="Times New Roman"/>
          <w:szCs w:val="24"/>
          <w:lang w:eastAsia="de-DE"/>
        </w:rPr>
        <w:br/>
        <w:t>Das fühl ich wohl, drum ist mein Will‘</w:t>
      </w:r>
      <w:r w:rsidRPr="008A75F8">
        <w:rPr>
          <w:rFonts w:eastAsia="Times New Roman"/>
          <w:szCs w:val="24"/>
          <w:lang w:eastAsia="de-DE"/>
        </w:rPr>
        <w:br/>
        <w:t>Bei deiner Lehre wach und still,</w:t>
      </w:r>
      <w:r w:rsidRPr="008A75F8">
        <w:rPr>
          <w:rFonts w:eastAsia="Times New Roman"/>
          <w:szCs w:val="24"/>
          <w:lang w:eastAsia="de-DE"/>
        </w:rPr>
        <w:br/>
        <w:t xml:space="preserve">Dass er </w:t>
      </w:r>
      <w:proofErr w:type="spellStart"/>
      <w:r w:rsidRPr="008A75F8">
        <w:rPr>
          <w:rFonts w:eastAsia="Times New Roman"/>
          <w:szCs w:val="24"/>
          <w:lang w:eastAsia="de-DE"/>
        </w:rPr>
        <w:t>mög</w:t>
      </w:r>
      <w:proofErr w:type="spellEnd"/>
      <w:r w:rsidRPr="008A75F8">
        <w:rPr>
          <w:rFonts w:eastAsia="Times New Roman"/>
          <w:szCs w:val="24"/>
          <w:lang w:eastAsia="de-DE"/>
        </w:rPr>
        <w:t xml:space="preserve">‘ in Dir weben. </w:t>
      </w:r>
    </w:p>
    <w:p w14:paraId="5FC65A0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Die</w:t>
      </w:r>
      <w:r>
        <w:rPr>
          <w:rFonts w:eastAsia="Times New Roman"/>
          <w:szCs w:val="24"/>
          <w:lang w:eastAsia="de-DE"/>
        </w:rPr>
        <w:t>s</w:t>
      </w:r>
      <w:r w:rsidRPr="008A75F8">
        <w:rPr>
          <w:rFonts w:eastAsia="Times New Roman"/>
          <w:szCs w:val="24"/>
          <w:lang w:eastAsia="de-DE"/>
        </w:rPr>
        <w:t xml:space="preserve"> ist das Zeichen und das Pfand,</w:t>
      </w:r>
      <w:r w:rsidRPr="008A75F8">
        <w:rPr>
          <w:rFonts w:eastAsia="Times New Roman"/>
          <w:szCs w:val="24"/>
          <w:lang w:eastAsia="de-DE"/>
        </w:rPr>
        <w:br/>
        <w:t>Daran ich Dich erblicke,</w:t>
      </w:r>
      <w:r w:rsidRPr="008A75F8">
        <w:rPr>
          <w:rFonts w:eastAsia="Times New Roman"/>
          <w:szCs w:val="24"/>
          <w:lang w:eastAsia="de-DE"/>
        </w:rPr>
        <w:br/>
        <w:t>So oft ich aus dem dunkeln Land</w:t>
      </w:r>
      <w:r w:rsidRPr="008A75F8">
        <w:rPr>
          <w:rFonts w:eastAsia="Times New Roman"/>
          <w:szCs w:val="24"/>
          <w:lang w:eastAsia="de-DE"/>
        </w:rPr>
        <w:br/>
        <w:t>Die Augen aufwärts schicke.</w:t>
      </w:r>
      <w:r w:rsidRPr="008A75F8">
        <w:rPr>
          <w:rFonts w:eastAsia="Times New Roman"/>
          <w:szCs w:val="24"/>
          <w:lang w:eastAsia="de-DE"/>
        </w:rPr>
        <w:br/>
        <w:t xml:space="preserve">Da </w:t>
      </w:r>
      <w:proofErr w:type="spellStart"/>
      <w:r w:rsidRPr="008A75F8">
        <w:rPr>
          <w:rFonts w:eastAsia="Times New Roman"/>
          <w:szCs w:val="24"/>
          <w:lang w:eastAsia="de-DE"/>
        </w:rPr>
        <w:t>lä</w:t>
      </w:r>
      <w:r>
        <w:rPr>
          <w:rFonts w:eastAsia="Times New Roman"/>
          <w:szCs w:val="24"/>
          <w:lang w:eastAsia="de-DE"/>
        </w:rPr>
        <w:t>ss</w:t>
      </w:r>
      <w:r w:rsidRPr="008A75F8">
        <w:rPr>
          <w:rFonts w:eastAsia="Times New Roman"/>
          <w:szCs w:val="24"/>
          <w:lang w:eastAsia="de-DE"/>
        </w:rPr>
        <w:t>’st</w:t>
      </w:r>
      <w:proofErr w:type="spellEnd"/>
      <w:r w:rsidRPr="008A75F8">
        <w:rPr>
          <w:rFonts w:eastAsia="Times New Roman"/>
          <w:szCs w:val="24"/>
          <w:lang w:eastAsia="de-DE"/>
        </w:rPr>
        <w:t xml:space="preserve"> Du Dich im Geiste </w:t>
      </w:r>
      <w:proofErr w:type="spellStart"/>
      <w:r w:rsidRPr="008A75F8">
        <w:rPr>
          <w:rFonts w:eastAsia="Times New Roman"/>
          <w:szCs w:val="24"/>
          <w:lang w:eastAsia="de-DE"/>
        </w:rPr>
        <w:t>seh’n</w:t>
      </w:r>
      <w:proofErr w:type="spellEnd"/>
      <w:r w:rsidRPr="008A75F8">
        <w:rPr>
          <w:rFonts w:eastAsia="Times New Roman"/>
          <w:szCs w:val="24"/>
          <w:lang w:eastAsia="de-DE"/>
        </w:rPr>
        <w:t>,</w:t>
      </w:r>
      <w:r w:rsidRPr="008A75F8">
        <w:rPr>
          <w:rFonts w:eastAsia="Times New Roman"/>
          <w:szCs w:val="24"/>
          <w:lang w:eastAsia="de-DE"/>
        </w:rPr>
        <w:br/>
        <w:t xml:space="preserve">Und mit Dir wie ein Mensch </w:t>
      </w:r>
      <w:proofErr w:type="spellStart"/>
      <w:r w:rsidRPr="008A75F8">
        <w:rPr>
          <w:rFonts w:eastAsia="Times New Roman"/>
          <w:szCs w:val="24"/>
          <w:lang w:eastAsia="de-DE"/>
        </w:rPr>
        <w:t>umgehn</w:t>
      </w:r>
      <w:proofErr w:type="spellEnd"/>
      <w:r w:rsidRPr="008A75F8">
        <w:rPr>
          <w:rFonts w:eastAsia="Times New Roman"/>
          <w:szCs w:val="24"/>
          <w:lang w:eastAsia="de-DE"/>
        </w:rPr>
        <w:t>,</w:t>
      </w:r>
      <w:r w:rsidRPr="008A75F8">
        <w:rPr>
          <w:rFonts w:eastAsia="Times New Roman"/>
          <w:szCs w:val="24"/>
          <w:lang w:eastAsia="de-DE"/>
        </w:rPr>
        <w:br/>
        <w:t xml:space="preserve">Dass sich mein Herz erquicke. </w:t>
      </w:r>
    </w:p>
    <w:p w14:paraId="57793BB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Herr, Du hast nirgends was gespart,</w:t>
      </w:r>
      <w:r w:rsidRPr="008A75F8">
        <w:rPr>
          <w:rFonts w:eastAsia="Times New Roman"/>
          <w:szCs w:val="24"/>
          <w:lang w:eastAsia="de-DE"/>
        </w:rPr>
        <w:br/>
        <w:t>Mir wohlzutun im Leben;</w:t>
      </w:r>
      <w:r w:rsidRPr="008A75F8">
        <w:rPr>
          <w:rFonts w:eastAsia="Times New Roman"/>
          <w:szCs w:val="24"/>
          <w:lang w:eastAsia="de-DE"/>
        </w:rPr>
        <w:br/>
        <w:t>Seitdem ich Dir verbunden ward,</w:t>
      </w:r>
      <w:r w:rsidRPr="008A75F8">
        <w:rPr>
          <w:rFonts w:eastAsia="Times New Roman"/>
          <w:szCs w:val="24"/>
          <w:lang w:eastAsia="de-DE"/>
        </w:rPr>
        <w:br/>
        <w:t>Hast Du Dich mir gegeben,</w:t>
      </w:r>
      <w:r w:rsidRPr="008A75F8">
        <w:rPr>
          <w:rFonts w:eastAsia="Times New Roman"/>
          <w:szCs w:val="24"/>
          <w:lang w:eastAsia="de-DE"/>
        </w:rPr>
        <w:br/>
        <w:t>Versagest mir auch ferner nicht,</w:t>
      </w:r>
      <w:r w:rsidRPr="008A75F8">
        <w:rPr>
          <w:rFonts w:eastAsia="Times New Roman"/>
          <w:szCs w:val="24"/>
          <w:lang w:eastAsia="de-DE"/>
        </w:rPr>
        <w:br/>
        <w:t>Was mir zum Seligse</w:t>
      </w:r>
      <w:r>
        <w:rPr>
          <w:rFonts w:eastAsia="Times New Roman"/>
          <w:szCs w:val="24"/>
          <w:lang w:eastAsia="de-DE"/>
        </w:rPr>
        <w:t>i</w:t>
      </w:r>
      <w:r w:rsidRPr="008A75F8">
        <w:rPr>
          <w:rFonts w:eastAsia="Times New Roman"/>
          <w:szCs w:val="24"/>
          <w:lang w:eastAsia="de-DE"/>
        </w:rPr>
        <w:t>n gebricht, –</w:t>
      </w:r>
      <w:r w:rsidRPr="008A75F8">
        <w:rPr>
          <w:rFonts w:eastAsia="Times New Roman"/>
          <w:szCs w:val="24"/>
          <w:lang w:eastAsia="de-DE"/>
        </w:rPr>
        <w:br/>
        <w:t>Drum will ich Dich erheben!</w:t>
      </w:r>
    </w:p>
    <w:p w14:paraId="60F51F57" w14:textId="77777777" w:rsidR="008E5F26" w:rsidRPr="008A75F8" w:rsidRDefault="008E5F26" w:rsidP="008E5F26">
      <w:pPr>
        <w:pStyle w:val="berschrift2"/>
      </w:pPr>
      <w:r w:rsidRPr="008A75F8">
        <w:t>Das innere Weihnachtsfest.</w:t>
      </w:r>
    </w:p>
    <w:p w14:paraId="36C0457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Bisher hab‘ ich geglaubt, Maria sei allein</w:t>
      </w:r>
      <w:r w:rsidRPr="008A75F8">
        <w:rPr>
          <w:rFonts w:eastAsia="Times New Roman"/>
          <w:szCs w:val="24"/>
          <w:lang w:eastAsia="de-DE"/>
        </w:rPr>
        <w:br/>
        <w:t>Die Mutter meines Herrn, und ich dürft Ihm vereinet</w:t>
      </w:r>
      <w:r w:rsidRPr="008A75F8">
        <w:rPr>
          <w:rFonts w:eastAsia="Times New Roman"/>
          <w:szCs w:val="24"/>
          <w:lang w:eastAsia="de-DE"/>
        </w:rPr>
        <w:br/>
        <w:t>Durch Liebe wie ein Freund etwa dem andern sein,</w:t>
      </w:r>
      <w:r w:rsidRPr="008A75F8">
        <w:rPr>
          <w:rFonts w:eastAsia="Times New Roman"/>
          <w:szCs w:val="24"/>
          <w:lang w:eastAsia="de-DE"/>
        </w:rPr>
        <w:br/>
        <w:t xml:space="preserve">Bis mir das </w:t>
      </w:r>
      <w:proofErr w:type="spellStart"/>
      <w:r w:rsidRPr="008A75F8">
        <w:rPr>
          <w:rFonts w:eastAsia="Times New Roman"/>
          <w:szCs w:val="24"/>
          <w:lang w:eastAsia="de-DE"/>
        </w:rPr>
        <w:t>größeste</w:t>
      </w:r>
      <w:proofErr w:type="spellEnd"/>
      <w:r w:rsidRPr="008A75F8">
        <w:rPr>
          <w:rFonts w:eastAsia="Times New Roman"/>
          <w:szCs w:val="24"/>
          <w:lang w:eastAsia="de-DE"/>
        </w:rPr>
        <w:t xml:space="preserve"> Geheimnis nun erscheinet:</w:t>
      </w:r>
      <w:r w:rsidRPr="008A75F8">
        <w:rPr>
          <w:rFonts w:eastAsia="Times New Roman"/>
          <w:szCs w:val="24"/>
          <w:lang w:eastAsia="de-DE"/>
        </w:rPr>
        <w:br/>
        <w:t>Dass Christus ist in uns mit seiner Menschheit Kraft,</w:t>
      </w:r>
      <w:r w:rsidRPr="008A75F8">
        <w:rPr>
          <w:rFonts w:eastAsia="Times New Roman"/>
          <w:szCs w:val="24"/>
          <w:lang w:eastAsia="de-DE"/>
        </w:rPr>
        <w:br/>
        <w:t>Der Fleisch in uns annimmt, gewinnt Gestalt mit Schmerzen,</w:t>
      </w:r>
      <w:r w:rsidRPr="008A75F8">
        <w:rPr>
          <w:rFonts w:eastAsia="Times New Roman"/>
          <w:szCs w:val="24"/>
          <w:lang w:eastAsia="de-DE"/>
        </w:rPr>
        <w:br/>
        <w:t>Ein Lebenswort, das uns ein neues Wesen schafft;</w:t>
      </w:r>
      <w:r w:rsidRPr="008A75F8">
        <w:rPr>
          <w:rFonts w:eastAsia="Times New Roman"/>
          <w:szCs w:val="24"/>
          <w:lang w:eastAsia="de-DE"/>
        </w:rPr>
        <w:br/>
        <w:t>So wohnt der neue Mensch in Gottes Tempelherzen;</w:t>
      </w:r>
      <w:r w:rsidRPr="008A75F8">
        <w:rPr>
          <w:rFonts w:eastAsia="Times New Roman"/>
          <w:szCs w:val="24"/>
          <w:lang w:eastAsia="de-DE"/>
        </w:rPr>
        <w:br/>
        <w:t>Der gilt in Christo nur, den sieht und fühlt der Geist,</w:t>
      </w:r>
      <w:r w:rsidRPr="008A75F8">
        <w:rPr>
          <w:rFonts w:eastAsia="Times New Roman"/>
          <w:szCs w:val="24"/>
          <w:lang w:eastAsia="de-DE"/>
        </w:rPr>
        <w:br/>
        <w:t xml:space="preserve">Macht’s Andern </w:t>
      </w:r>
      <w:proofErr w:type="spellStart"/>
      <w:r w:rsidRPr="008A75F8">
        <w:rPr>
          <w:rFonts w:eastAsia="Times New Roman"/>
          <w:szCs w:val="24"/>
          <w:lang w:eastAsia="de-DE"/>
        </w:rPr>
        <w:t>kundbar</w:t>
      </w:r>
      <w:proofErr w:type="spellEnd"/>
      <w:r w:rsidRPr="008A75F8">
        <w:rPr>
          <w:rFonts w:eastAsia="Times New Roman"/>
          <w:szCs w:val="24"/>
          <w:lang w:eastAsia="de-DE"/>
        </w:rPr>
        <w:t xml:space="preserve"> groß, als aller Wunder fülle,</w:t>
      </w:r>
      <w:r w:rsidRPr="008A75F8">
        <w:rPr>
          <w:rFonts w:eastAsia="Times New Roman"/>
          <w:szCs w:val="24"/>
          <w:lang w:eastAsia="de-DE"/>
        </w:rPr>
        <w:br/>
        <w:t>Weil Gott im neuen Leib selbst offenbaret heißt,</w:t>
      </w:r>
      <w:r w:rsidRPr="008A75F8">
        <w:rPr>
          <w:rFonts w:eastAsia="Times New Roman"/>
          <w:szCs w:val="24"/>
          <w:lang w:eastAsia="de-DE"/>
        </w:rPr>
        <w:br/>
        <w:t>So wächst dies Gotteskind an Alter in der Stille,</w:t>
      </w:r>
      <w:r w:rsidRPr="008A75F8">
        <w:rPr>
          <w:rFonts w:eastAsia="Times New Roman"/>
          <w:szCs w:val="24"/>
          <w:lang w:eastAsia="de-DE"/>
        </w:rPr>
        <w:br/>
        <w:t xml:space="preserve">Bis es zum Jüngling wird, und zum </w:t>
      </w:r>
      <w:proofErr w:type="spellStart"/>
      <w:r w:rsidRPr="008A75F8">
        <w:rPr>
          <w:rFonts w:eastAsia="Times New Roman"/>
          <w:szCs w:val="24"/>
          <w:lang w:eastAsia="de-DE"/>
        </w:rPr>
        <w:t>vollkommnen</w:t>
      </w:r>
      <w:proofErr w:type="spellEnd"/>
      <w:r w:rsidRPr="008A75F8">
        <w:rPr>
          <w:rFonts w:eastAsia="Times New Roman"/>
          <w:szCs w:val="24"/>
          <w:lang w:eastAsia="de-DE"/>
        </w:rPr>
        <w:t xml:space="preserve"> Mann.-</w:t>
      </w:r>
      <w:r w:rsidRPr="008A75F8">
        <w:rPr>
          <w:rFonts w:eastAsia="Times New Roman"/>
          <w:szCs w:val="24"/>
          <w:lang w:eastAsia="de-DE"/>
        </w:rPr>
        <w:br/>
        <w:t>Gib mir, o Herr, dass ich das ganz erleben kann!</w:t>
      </w:r>
    </w:p>
    <w:p w14:paraId="0935BF8C" w14:textId="77777777" w:rsidR="008E5F26" w:rsidRDefault="008E5F26" w:rsidP="008E5F26">
      <w:pPr>
        <w:pStyle w:val="berschrift2"/>
      </w:pPr>
      <w:r w:rsidRPr="00B62494">
        <w:t>Das Regiment der göttlichen Weisheit.</w:t>
      </w:r>
    </w:p>
    <w:p w14:paraId="6E02251D" w14:textId="77777777" w:rsidR="008E5F26" w:rsidRDefault="008E5F26" w:rsidP="008E5F26">
      <w:pPr>
        <w:pStyle w:val="StandardWeb"/>
      </w:pPr>
      <w:r>
        <w:t>Der Weisheit Licht glänzt immerzu,</w:t>
      </w:r>
      <w:r>
        <w:br/>
        <w:t>Und treibt den müden Sinn zur Ruh‘;</w:t>
      </w:r>
      <w:r>
        <w:br/>
        <w:t>Steigt ihre Kraft in uns herauf,</w:t>
      </w:r>
      <w:r>
        <w:br/>
        <w:t xml:space="preserve">So fördert sie den schwachen Lauf. </w:t>
      </w:r>
    </w:p>
    <w:p w14:paraId="6356BFC5" w14:textId="77777777" w:rsidR="008E5F26" w:rsidRDefault="008E5F26" w:rsidP="008E5F26">
      <w:pPr>
        <w:pStyle w:val="StandardWeb"/>
      </w:pPr>
      <w:r>
        <w:t>Ihr Glanz ist ohne Dunkelheit;</w:t>
      </w:r>
      <w:r>
        <w:br/>
        <w:t>Wenn uns ihr süßer Strahl erfreut,</w:t>
      </w:r>
      <w:r>
        <w:br/>
        <w:t>So muss die Nacht selbst lichte sein;</w:t>
      </w:r>
      <w:r>
        <w:br/>
        <w:t xml:space="preserve">Bei ihr bricht nicht mehr </w:t>
      </w:r>
      <w:proofErr w:type="spellStart"/>
      <w:r>
        <w:t>Finstres</w:t>
      </w:r>
      <w:proofErr w:type="spellEnd"/>
      <w:r>
        <w:t xml:space="preserve"> ein. </w:t>
      </w:r>
    </w:p>
    <w:p w14:paraId="1207DAAF" w14:textId="77777777" w:rsidR="008E5F26" w:rsidRDefault="008E5F26" w:rsidP="008E5F26">
      <w:pPr>
        <w:pStyle w:val="StandardWeb"/>
      </w:pPr>
      <w:r>
        <w:t>Man schaut bei ihr den ganzen Tag,</w:t>
      </w:r>
      <w:r>
        <w:br/>
        <w:t>Auch wider alle Hitz und Plag‘.</w:t>
      </w:r>
      <w:r>
        <w:br/>
        <w:t xml:space="preserve">Den Schatten einer </w:t>
      </w:r>
      <w:proofErr w:type="spellStart"/>
      <w:r>
        <w:t>Wolkensäul</w:t>
      </w:r>
      <w:proofErr w:type="spellEnd"/>
      <w:r>
        <w:t>‘;</w:t>
      </w:r>
      <w:r>
        <w:br/>
        <w:t xml:space="preserve">Ihr Feuer dienet Nachts zum Heil. </w:t>
      </w:r>
    </w:p>
    <w:p w14:paraId="525D378D" w14:textId="77777777" w:rsidR="008E5F26" w:rsidRDefault="008E5F26" w:rsidP="008E5F26">
      <w:pPr>
        <w:pStyle w:val="StandardWeb"/>
      </w:pPr>
      <w:r>
        <w:t>Sie geht in allen Dingen für</w:t>
      </w:r>
      <w:r>
        <w:br/>
        <w:t>Dem, der ihr nachgeht mit Begier;</w:t>
      </w:r>
      <w:r>
        <w:br/>
        <w:t>Man geht bei ihr frei aus und ein,</w:t>
      </w:r>
      <w:r>
        <w:br/>
        <w:t>Und darf getrost und fröhlich sein.</w:t>
      </w:r>
    </w:p>
    <w:p w14:paraId="5D28FD1A" w14:textId="77777777" w:rsidR="008E5F26" w:rsidRDefault="008E5F26" w:rsidP="008E5F26">
      <w:pPr>
        <w:pStyle w:val="StandardWeb"/>
      </w:pPr>
      <w:r>
        <w:t>Die schwersten Lasten macht sie leicht,</w:t>
      </w:r>
      <w:r>
        <w:br/>
        <w:t>Wenn man sich zum Gehorsam beugt;</w:t>
      </w:r>
      <w:r>
        <w:br/>
        <w:t>Sie stillt auch oft der Feinde Wut</w:t>
      </w:r>
      <w:r>
        <w:br/>
      </w:r>
      <w:proofErr w:type="spellStart"/>
      <w:r>
        <w:t>Durch’s</w:t>
      </w:r>
      <w:proofErr w:type="spellEnd"/>
      <w:r>
        <w:t xml:space="preserve"> Leiden mit vergnügtem Mut.</w:t>
      </w:r>
    </w:p>
    <w:p w14:paraId="0882C955" w14:textId="77777777" w:rsidR="008E5F26" w:rsidRDefault="008E5F26" w:rsidP="008E5F26">
      <w:pPr>
        <w:pStyle w:val="StandardWeb"/>
      </w:pPr>
      <w:r>
        <w:t>Die Freunde hegt ihr sanfter Schoß</w:t>
      </w:r>
      <w:r>
        <w:br/>
        <w:t>Und macht sie alles Kummers los;</w:t>
      </w:r>
      <w:r>
        <w:br/>
        <w:t>Dann gießt sie überfließend ein</w:t>
      </w:r>
      <w:r>
        <w:br/>
        <w:t>Zum Trost auf Myrrhen süßen Wein.</w:t>
      </w:r>
    </w:p>
    <w:p w14:paraId="1C727129" w14:textId="77777777" w:rsidR="008E5F26" w:rsidRDefault="008E5F26" w:rsidP="008E5F26">
      <w:pPr>
        <w:pStyle w:val="StandardWeb"/>
      </w:pPr>
      <w:r>
        <w:t>Macht Jesu Lieb‘ nicht völlig frei</w:t>
      </w:r>
      <w:r>
        <w:br/>
        <w:t xml:space="preserve">Von der </w:t>
      </w:r>
      <w:proofErr w:type="spellStart"/>
      <w:r>
        <w:t>Affekten</w:t>
      </w:r>
      <w:hyperlink r:id="rId9" w:history="1">
        <w:r>
          <w:rPr>
            <w:rStyle w:val="Hyperlink"/>
            <w:vertAlign w:val="superscript"/>
          </w:rPr>
          <w:t>1</w:t>
        </w:r>
        <w:proofErr w:type="spellEnd"/>
      </w:hyperlink>
      <w:r>
        <w:t xml:space="preserve"> Sklaverei?</w:t>
      </w:r>
      <w:r>
        <w:br/>
        <w:t>Der ist’s, der was besiegen kann,</w:t>
      </w:r>
      <w:r>
        <w:br/>
        <w:t xml:space="preserve">Der ihre Zucht nimmt redlich an! </w:t>
      </w:r>
    </w:p>
    <w:p w14:paraId="6D6BFCF8" w14:textId="77777777" w:rsidR="008E5F26" w:rsidRDefault="008E5F26" w:rsidP="008E5F26">
      <w:pPr>
        <w:pStyle w:val="StandardWeb"/>
      </w:pPr>
      <w:r>
        <w:t>Ihr Umgang ist voll Lieblichkeit,</w:t>
      </w:r>
      <w:r>
        <w:br/>
        <w:t>Licht ist ihr prächtig Hochzeitkleid,</w:t>
      </w:r>
      <w:r>
        <w:br/>
        <w:t xml:space="preserve">Ihr Brautschmuck </w:t>
      </w:r>
      <w:proofErr w:type="spellStart"/>
      <w:r>
        <w:t>ew’ge</w:t>
      </w:r>
      <w:proofErr w:type="spellEnd"/>
      <w:r>
        <w:t xml:space="preserve"> Lieb‘ und Lust;</w:t>
      </w:r>
      <w:r>
        <w:br/>
        <w:t>Kein Makel ist ihr mehr bewusst.</w:t>
      </w:r>
    </w:p>
    <w:p w14:paraId="62D4B672" w14:textId="77777777" w:rsidR="008E5F26" w:rsidRDefault="008E5F26" w:rsidP="008E5F26">
      <w:pPr>
        <w:pStyle w:val="StandardWeb"/>
      </w:pPr>
      <w:r>
        <w:t>Um sie zu ringen, ist nicht hart,</w:t>
      </w:r>
      <w:r>
        <w:br/>
        <w:t>Weil sie sich willig offenbart</w:t>
      </w:r>
      <w:r>
        <w:br/>
        <w:t>Den Freunden, die ihr Herz und Sinn</w:t>
      </w:r>
      <w:r>
        <w:br/>
        <w:t>Nach ihrem Willen lenken hin.</w:t>
      </w:r>
    </w:p>
    <w:p w14:paraId="1568131A" w14:textId="77777777" w:rsidR="008E5F26" w:rsidRDefault="008E5F26" w:rsidP="008E5F26">
      <w:pPr>
        <w:pStyle w:val="StandardWeb"/>
      </w:pPr>
      <w:r>
        <w:t xml:space="preserve">Geh‘ auf, du </w:t>
      </w:r>
      <w:proofErr w:type="spellStart"/>
      <w:r>
        <w:t>gold’ner</w:t>
      </w:r>
      <w:proofErr w:type="spellEnd"/>
      <w:r>
        <w:t xml:space="preserve"> Liebesstern,</w:t>
      </w:r>
      <w:r>
        <w:br/>
        <w:t>In uns, und leuchte nimmer fern!</w:t>
      </w:r>
      <w:r>
        <w:br/>
      </w:r>
      <w:proofErr w:type="spellStart"/>
      <w:r>
        <w:t>Leucht</w:t>
      </w:r>
      <w:proofErr w:type="spellEnd"/>
      <w:r>
        <w:t>‘ hell, dass uns dein frohes Licht</w:t>
      </w:r>
      <w:r>
        <w:br/>
        <w:t>Auf unsern Wegen mangle nicht!</w:t>
      </w:r>
    </w:p>
    <w:p w14:paraId="54B17E32" w14:textId="77777777" w:rsidR="008E5F26" w:rsidRDefault="008E5F26" w:rsidP="008E5F26">
      <w:pPr>
        <w:pStyle w:val="StandardWeb"/>
      </w:pPr>
      <w:r>
        <w:t>Erhebe den gedrückten Geist</w:t>
      </w:r>
      <w:r>
        <w:br/>
        <w:t>Aus Allem, was Verwirrung heißt;</w:t>
      </w:r>
      <w:r>
        <w:br/>
        <w:t xml:space="preserve">Komm‘, </w:t>
      </w:r>
      <w:proofErr w:type="spellStart"/>
      <w:r>
        <w:t>ord’ne</w:t>
      </w:r>
      <w:proofErr w:type="spellEnd"/>
      <w:r>
        <w:t xml:space="preserve"> </w:t>
      </w:r>
      <w:proofErr w:type="spellStart"/>
      <w:r>
        <w:t>uns’re</w:t>
      </w:r>
      <w:proofErr w:type="spellEnd"/>
      <w:r>
        <w:t xml:space="preserve"> </w:t>
      </w:r>
      <w:proofErr w:type="spellStart"/>
      <w:r>
        <w:t>Liebsbegier</w:t>
      </w:r>
      <w:proofErr w:type="spellEnd"/>
      <w:r>
        <w:br/>
        <w:t xml:space="preserve">Durch festen Zug allein‘ nach Dir! </w:t>
      </w:r>
    </w:p>
    <w:p w14:paraId="38433562" w14:textId="77777777" w:rsidR="008E5F26" w:rsidRDefault="008E5F26" w:rsidP="008E5F26">
      <w:pPr>
        <w:pStyle w:val="StandardWeb"/>
      </w:pPr>
      <w:r>
        <w:t>Erfreu‘ die Deinen um so mehr,</w:t>
      </w:r>
      <w:r>
        <w:br/>
        <w:t>Je mehr die Feinde stürmen her;</w:t>
      </w:r>
      <w:r>
        <w:br/>
        <w:t>Sei deiner Kinder Lohn und Schild,</w:t>
      </w:r>
      <w:r>
        <w:br/>
        <w:t xml:space="preserve">Und was Du sonst uns werden </w:t>
      </w:r>
      <w:proofErr w:type="spellStart"/>
      <w:r>
        <w:t>willt</w:t>
      </w:r>
      <w:proofErr w:type="spellEnd"/>
      <w:r>
        <w:t xml:space="preserve">! </w:t>
      </w:r>
    </w:p>
    <w:p w14:paraId="0563B5B0" w14:textId="77777777" w:rsidR="008E5F26" w:rsidRPr="008A75F8" w:rsidRDefault="008E5F26" w:rsidP="008E5F26">
      <w:pPr>
        <w:pStyle w:val="berschrift2"/>
      </w:pPr>
      <w:r w:rsidRPr="008A75F8">
        <w:t>Das Reich Gottes.</w:t>
      </w:r>
    </w:p>
    <w:p w14:paraId="5D3DE68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Des Herrn Reich kommt nicht mit </w:t>
      </w:r>
      <w:proofErr w:type="spellStart"/>
      <w:r w:rsidRPr="008A75F8">
        <w:rPr>
          <w:rFonts w:eastAsia="Times New Roman"/>
          <w:szCs w:val="24"/>
          <w:lang w:eastAsia="de-DE"/>
        </w:rPr>
        <w:t>Gepräng</w:t>
      </w:r>
      <w:proofErr w:type="spellEnd"/>
      <w:r w:rsidRPr="008A75F8">
        <w:rPr>
          <w:rFonts w:eastAsia="Times New Roman"/>
          <w:szCs w:val="24"/>
          <w:lang w:eastAsia="de-DE"/>
        </w:rPr>
        <w:t>‘,</w:t>
      </w:r>
      <w:r w:rsidRPr="008A75F8">
        <w:rPr>
          <w:rFonts w:eastAsia="Times New Roman"/>
          <w:szCs w:val="24"/>
          <w:lang w:eastAsia="de-DE"/>
        </w:rPr>
        <w:br/>
        <w:t>Mit Hochmut, Stolz und Prahlen,</w:t>
      </w:r>
      <w:r w:rsidRPr="008A75F8">
        <w:rPr>
          <w:rFonts w:eastAsia="Times New Roman"/>
          <w:szCs w:val="24"/>
          <w:lang w:eastAsia="de-DE"/>
        </w:rPr>
        <w:br/>
        <w:t xml:space="preserve">Mit Phantasie und </w:t>
      </w:r>
      <w:proofErr w:type="spellStart"/>
      <w:r w:rsidRPr="008A75F8">
        <w:rPr>
          <w:rFonts w:eastAsia="Times New Roman"/>
          <w:szCs w:val="24"/>
          <w:lang w:eastAsia="de-DE"/>
        </w:rPr>
        <w:t>Weltgedräng</w:t>
      </w:r>
      <w:proofErr w:type="spellEnd"/>
      <w:r w:rsidRPr="008A75F8">
        <w:rPr>
          <w:rFonts w:eastAsia="Times New Roman"/>
          <w:szCs w:val="24"/>
          <w:lang w:eastAsia="de-DE"/>
        </w:rPr>
        <w:t>‘</w:t>
      </w:r>
      <w:r w:rsidRPr="008A75F8">
        <w:rPr>
          <w:rFonts w:eastAsia="Times New Roman"/>
          <w:szCs w:val="24"/>
          <w:lang w:eastAsia="de-DE"/>
        </w:rPr>
        <w:br/>
        <w:t>Und großen Rechenzahlen;</w:t>
      </w:r>
      <w:r w:rsidRPr="008A75F8">
        <w:rPr>
          <w:rFonts w:eastAsia="Times New Roman"/>
          <w:szCs w:val="24"/>
          <w:lang w:eastAsia="de-DE"/>
        </w:rPr>
        <w:br/>
        <w:t>Es hilft uns nichts der Außenschein,</w:t>
      </w:r>
      <w:r w:rsidRPr="008A75F8">
        <w:rPr>
          <w:rFonts w:eastAsia="Times New Roman"/>
          <w:szCs w:val="24"/>
          <w:lang w:eastAsia="de-DE"/>
        </w:rPr>
        <w:br/>
        <w:t xml:space="preserve">Das Leben muss was Andres sein. </w:t>
      </w:r>
    </w:p>
    <w:p w14:paraId="2AC258E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So viel der Einfalt heller Blitz</w:t>
      </w:r>
      <w:r w:rsidRPr="008A75F8">
        <w:rPr>
          <w:rFonts w:eastAsia="Times New Roman"/>
          <w:szCs w:val="24"/>
          <w:lang w:eastAsia="de-DE"/>
        </w:rPr>
        <w:br/>
        <w:t>Erhellt von Finsternissen,</w:t>
      </w:r>
      <w:r w:rsidRPr="008A75F8">
        <w:rPr>
          <w:rFonts w:eastAsia="Times New Roman"/>
          <w:szCs w:val="24"/>
          <w:lang w:eastAsia="de-DE"/>
        </w:rPr>
        <w:br/>
        <w:t>So viel ein Mensch aus Menschenwitz</w:t>
      </w:r>
      <w:r w:rsidRPr="008A75F8">
        <w:rPr>
          <w:rFonts w:eastAsia="Times New Roman"/>
          <w:szCs w:val="24"/>
          <w:lang w:eastAsia="de-DE"/>
        </w:rPr>
        <w:br/>
        <w:t>Und Unruh‘ ist gerissen:</w:t>
      </w:r>
      <w:r w:rsidRPr="008A75F8">
        <w:rPr>
          <w:rFonts w:eastAsia="Times New Roman"/>
          <w:szCs w:val="24"/>
          <w:lang w:eastAsia="de-DE"/>
        </w:rPr>
        <w:br/>
        <w:t>So viel hat er schon in der Zeit</w:t>
      </w:r>
      <w:r w:rsidRPr="008A75F8">
        <w:rPr>
          <w:rFonts w:eastAsia="Times New Roman"/>
          <w:szCs w:val="24"/>
          <w:lang w:eastAsia="de-DE"/>
        </w:rPr>
        <w:br/>
        <w:t xml:space="preserve">Des Reiches Gottes Ewigkeit. </w:t>
      </w:r>
    </w:p>
    <w:p w14:paraId="7CD8AFA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Wie Viel am Ende dort einmal</w:t>
      </w:r>
      <w:r w:rsidRPr="008A75F8">
        <w:rPr>
          <w:rFonts w:eastAsia="Times New Roman"/>
          <w:szCs w:val="24"/>
          <w:lang w:eastAsia="de-DE"/>
        </w:rPr>
        <w:br/>
        <w:t>Sich darin werden finden,</w:t>
      </w:r>
      <w:r w:rsidRPr="008A75F8">
        <w:rPr>
          <w:rFonts w:eastAsia="Times New Roman"/>
          <w:szCs w:val="24"/>
          <w:lang w:eastAsia="de-DE"/>
        </w:rPr>
        <w:br/>
        <w:t>Und wie sich dort die volle Zahl</w:t>
      </w:r>
      <w:r w:rsidRPr="008A75F8">
        <w:rPr>
          <w:rFonts w:eastAsia="Times New Roman"/>
          <w:szCs w:val="24"/>
          <w:lang w:eastAsia="de-DE"/>
        </w:rPr>
        <w:br/>
        <w:t>Im Frieden wird verbinden:</w:t>
      </w:r>
      <w:r w:rsidRPr="008A75F8">
        <w:rPr>
          <w:rFonts w:eastAsia="Times New Roman"/>
          <w:szCs w:val="24"/>
          <w:lang w:eastAsia="de-DE"/>
        </w:rPr>
        <w:br/>
        <w:t>Was geht’s dich an? – Lass Grübeln sein,</w:t>
      </w:r>
      <w:r w:rsidRPr="008A75F8">
        <w:rPr>
          <w:rFonts w:eastAsia="Times New Roman"/>
          <w:szCs w:val="24"/>
          <w:lang w:eastAsia="de-DE"/>
        </w:rPr>
        <w:br/>
        <w:t xml:space="preserve">Und sieh‘, dass Du selbst kommst hinein! </w:t>
      </w:r>
    </w:p>
    <w:p w14:paraId="1FD702B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Das Reich ist jetzt, und soll auch dann</w:t>
      </w:r>
      <w:r w:rsidRPr="008A75F8">
        <w:rPr>
          <w:rFonts w:eastAsia="Times New Roman"/>
          <w:szCs w:val="24"/>
          <w:lang w:eastAsia="de-DE"/>
        </w:rPr>
        <w:br/>
        <w:t>Vor Vielen sein verborgen!</w:t>
      </w:r>
      <w:r w:rsidRPr="008A75F8">
        <w:rPr>
          <w:rFonts w:eastAsia="Times New Roman"/>
          <w:szCs w:val="24"/>
          <w:lang w:eastAsia="de-DE"/>
        </w:rPr>
        <w:br/>
        <w:t>Ach frage nicht: ob? wie? und wann?</w:t>
      </w:r>
      <w:r w:rsidRPr="008A75F8">
        <w:rPr>
          <w:rFonts w:eastAsia="Times New Roman"/>
          <w:szCs w:val="24"/>
          <w:lang w:eastAsia="de-DE"/>
        </w:rPr>
        <w:br/>
        <w:t>Lern‘ um das Leben sorgen,</w:t>
      </w:r>
      <w:r w:rsidRPr="008A75F8">
        <w:rPr>
          <w:rFonts w:eastAsia="Times New Roman"/>
          <w:szCs w:val="24"/>
          <w:lang w:eastAsia="de-DE"/>
        </w:rPr>
        <w:br/>
        <w:t xml:space="preserve">Doch nicht mit </w:t>
      </w:r>
      <w:proofErr w:type="spellStart"/>
      <w:r w:rsidRPr="008A75F8">
        <w:rPr>
          <w:rFonts w:eastAsia="Times New Roman"/>
          <w:szCs w:val="24"/>
          <w:lang w:eastAsia="de-DE"/>
        </w:rPr>
        <w:t>äuß’rer</w:t>
      </w:r>
      <w:proofErr w:type="spellEnd"/>
      <w:r w:rsidRPr="008A75F8">
        <w:rPr>
          <w:rFonts w:eastAsia="Times New Roman"/>
          <w:szCs w:val="24"/>
          <w:lang w:eastAsia="de-DE"/>
        </w:rPr>
        <w:t xml:space="preserve"> Phantasie,</w:t>
      </w:r>
      <w:r w:rsidRPr="008A75F8">
        <w:rPr>
          <w:rFonts w:eastAsia="Times New Roman"/>
          <w:szCs w:val="24"/>
          <w:lang w:eastAsia="de-DE"/>
        </w:rPr>
        <w:br/>
        <w:t xml:space="preserve">Sonst </w:t>
      </w:r>
      <w:proofErr w:type="spellStart"/>
      <w:r w:rsidRPr="008A75F8">
        <w:rPr>
          <w:rFonts w:eastAsia="Times New Roman"/>
          <w:szCs w:val="24"/>
          <w:lang w:eastAsia="de-DE"/>
        </w:rPr>
        <w:t>lässet</w:t>
      </w:r>
      <w:proofErr w:type="spellEnd"/>
      <w:r w:rsidRPr="008A75F8">
        <w:rPr>
          <w:rFonts w:eastAsia="Times New Roman"/>
          <w:szCs w:val="24"/>
          <w:lang w:eastAsia="de-DE"/>
        </w:rPr>
        <w:t xml:space="preserve"> dich die Lüge nie! </w:t>
      </w:r>
    </w:p>
    <w:p w14:paraId="1690F6B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Wer Das inwendig hat gefasst,</w:t>
      </w:r>
      <w:r w:rsidRPr="008A75F8">
        <w:rPr>
          <w:rFonts w:eastAsia="Times New Roman"/>
          <w:szCs w:val="24"/>
          <w:lang w:eastAsia="de-DE"/>
        </w:rPr>
        <w:br/>
        <w:t>Der mag nicht länger denken</w:t>
      </w:r>
      <w:r w:rsidRPr="008A75F8">
        <w:rPr>
          <w:rFonts w:eastAsia="Times New Roman"/>
          <w:szCs w:val="24"/>
          <w:lang w:eastAsia="de-DE"/>
        </w:rPr>
        <w:br/>
        <w:t>An Fleischeslust und Mammonslast,</w:t>
      </w:r>
      <w:r w:rsidRPr="008A75F8">
        <w:rPr>
          <w:rFonts w:eastAsia="Times New Roman"/>
          <w:szCs w:val="24"/>
          <w:lang w:eastAsia="de-DE"/>
        </w:rPr>
        <w:br/>
        <w:t>Er sucht sich nur zu senken</w:t>
      </w:r>
      <w:r w:rsidRPr="008A75F8">
        <w:rPr>
          <w:rFonts w:eastAsia="Times New Roman"/>
          <w:szCs w:val="24"/>
          <w:lang w:eastAsia="de-DE"/>
        </w:rPr>
        <w:br/>
        <w:t>In seines Gottes Wort und Rat,</w:t>
      </w:r>
      <w:r w:rsidRPr="008A75F8">
        <w:rPr>
          <w:rFonts w:eastAsia="Times New Roman"/>
          <w:szCs w:val="24"/>
          <w:lang w:eastAsia="de-DE"/>
        </w:rPr>
        <w:br/>
        <w:t xml:space="preserve">Und wählt den Schein nicht für die Tat. </w:t>
      </w:r>
    </w:p>
    <w:p w14:paraId="5254723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Die äußern Sinne sind voll Trug,</w:t>
      </w:r>
      <w:r w:rsidRPr="008A75F8">
        <w:rPr>
          <w:rFonts w:eastAsia="Times New Roman"/>
          <w:szCs w:val="24"/>
          <w:lang w:eastAsia="de-DE"/>
        </w:rPr>
        <w:br/>
        <w:t>Sie können nicht vergnügen;</w:t>
      </w:r>
      <w:r w:rsidRPr="008A75F8">
        <w:rPr>
          <w:rFonts w:eastAsia="Times New Roman"/>
          <w:szCs w:val="24"/>
          <w:lang w:eastAsia="de-DE"/>
        </w:rPr>
        <w:br/>
        <w:t>Sie haben nimmermehr genug</w:t>
      </w:r>
      <w:r w:rsidRPr="008A75F8">
        <w:rPr>
          <w:rFonts w:eastAsia="Times New Roman"/>
          <w:szCs w:val="24"/>
          <w:lang w:eastAsia="de-DE"/>
        </w:rPr>
        <w:br/>
        <w:t>Und wollen immer lügen.</w:t>
      </w:r>
      <w:r w:rsidRPr="008A75F8">
        <w:rPr>
          <w:rFonts w:eastAsia="Times New Roman"/>
          <w:szCs w:val="24"/>
          <w:lang w:eastAsia="de-DE"/>
        </w:rPr>
        <w:br/>
        <w:t>In Gott allein ist Ewigkeit</w:t>
      </w:r>
      <w:r w:rsidRPr="008A75F8">
        <w:rPr>
          <w:rFonts w:eastAsia="Times New Roman"/>
          <w:szCs w:val="24"/>
          <w:lang w:eastAsia="de-DE"/>
        </w:rPr>
        <w:br/>
        <w:t>Und Licht ohn‘ alle Dunkelheit.</w:t>
      </w:r>
    </w:p>
    <w:p w14:paraId="0CAF5FC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Der Tand gefällt dem Kindersinn;</w:t>
      </w:r>
      <w:r w:rsidRPr="008A75F8">
        <w:rPr>
          <w:rFonts w:eastAsia="Times New Roman"/>
          <w:szCs w:val="24"/>
          <w:lang w:eastAsia="de-DE"/>
        </w:rPr>
        <w:br/>
        <w:t>Willst du dich männlich tragen,</w:t>
      </w:r>
      <w:r w:rsidRPr="008A75F8">
        <w:rPr>
          <w:rFonts w:eastAsia="Times New Roman"/>
          <w:szCs w:val="24"/>
          <w:lang w:eastAsia="de-DE"/>
        </w:rPr>
        <w:br/>
        <w:t>So achte das nicht für Gewinn,</w:t>
      </w:r>
      <w:r w:rsidRPr="008A75F8">
        <w:rPr>
          <w:rFonts w:eastAsia="Times New Roman"/>
          <w:szCs w:val="24"/>
          <w:lang w:eastAsia="de-DE"/>
        </w:rPr>
        <w:br/>
        <w:t>Wonach die Kinder fragen;</w:t>
      </w:r>
      <w:r w:rsidRPr="008A75F8">
        <w:rPr>
          <w:rFonts w:eastAsia="Times New Roman"/>
          <w:szCs w:val="24"/>
          <w:lang w:eastAsia="de-DE"/>
        </w:rPr>
        <w:br/>
        <w:t>fühl erst der Ewigkeiten Fried‘,</w:t>
      </w:r>
      <w:r w:rsidRPr="008A75F8">
        <w:rPr>
          <w:rFonts w:eastAsia="Times New Roman"/>
          <w:szCs w:val="24"/>
          <w:lang w:eastAsia="de-DE"/>
        </w:rPr>
        <w:br/>
        <w:t>Und singe dann mit uns dies Lied:</w:t>
      </w:r>
    </w:p>
    <w:p w14:paraId="3EF967E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heilig und unendlich Licht,</w:t>
      </w:r>
      <w:r w:rsidRPr="008A75F8">
        <w:rPr>
          <w:rFonts w:eastAsia="Times New Roman"/>
          <w:szCs w:val="24"/>
          <w:lang w:eastAsia="de-DE"/>
        </w:rPr>
        <w:br/>
        <w:t>Voll Gnade, Huld und Frieden!</w:t>
      </w:r>
      <w:r w:rsidRPr="008A75F8">
        <w:rPr>
          <w:rFonts w:eastAsia="Times New Roman"/>
          <w:szCs w:val="24"/>
          <w:lang w:eastAsia="de-DE"/>
        </w:rPr>
        <w:br/>
        <w:t>Gib uns der Wahrheit klar Gesicht,</w:t>
      </w:r>
      <w:r w:rsidRPr="008A75F8">
        <w:rPr>
          <w:rFonts w:eastAsia="Times New Roman"/>
          <w:szCs w:val="24"/>
          <w:lang w:eastAsia="de-DE"/>
        </w:rPr>
        <w:br/>
        <w:t>Wie Du es uns beschieden,</w:t>
      </w:r>
      <w:r w:rsidRPr="008A75F8">
        <w:rPr>
          <w:rFonts w:eastAsia="Times New Roman"/>
          <w:szCs w:val="24"/>
          <w:lang w:eastAsia="de-DE"/>
        </w:rPr>
        <w:br/>
        <w:t>Dass wir nicht unsre Dunkelheit</w:t>
      </w:r>
      <w:r w:rsidRPr="008A75F8">
        <w:rPr>
          <w:rFonts w:eastAsia="Times New Roman"/>
          <w:szCs w:val="24"/>
          <w:lang w:eastAsia="de-DE"/>
        </w:rPr>
        <w:br/>
      </w:r>
      <w:proofErr w:type="spellStart"/>
      <w:r w:rsidRPr="008A75F8">
        <w:rPr>
          <w:rFonts w:eastAsia="Times New Roman"/>
          <w:szCs w:val="24"/>
          <w:lang w:eastAsia="de-DE"/>
        </w:rPr>
        <w:t>Anseh’n</w:t>
      </w:r>
      <w:proofErr w:type="spellEnd"/>
      <w:r w:rsidRPr="008A75F8">
        <w:rPr>
          <w:rFonts w:eastAsia="Times New Roman"/>
          <w:szCs w:val="24"/>
          <w:lang w:eastAsia="de-DE"/>
        </w:rPr>
        <w:t xml:space="preserve"> als deine Heiligkeit!</w:t>
      </w:r>
    </w:p>
    <w:p w14:paraId="0113B4E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Mach‘ unsre Seelen hell und weit,</w:t>
      </w:r>
      <w:r w:rsidRPr="008A75F8">
        <w:rPr>
          <w:rFonts w:eastAsia="Times New Roman"/>
          <w:szCs w:val="24"/>
          <w:lang w:eastAsia="de-DE"/>
        </w:rPr>
        <w:br/>
        <w:t>Dass wir uns selbst vergessen</w:t>
      </w:r>
      <w:r w:rsidRPr="008A75F8">
        <w:rPr>
          <w:rFonts w:eastAsia="Times New Roman"/>
          <w:szCs w:val="24"/>
          <w:lang w:eastAsia="de-DE"/>
        </w:rPr>
        <w:br/>
        <w:t>Ob deiner Länge, Tief‘ und Breit</w:t>
      </w:r>
      <w:r w:rsidRPr="008A75F8">
        <w:rPr>
          <w:rFonts w:eastAsia="Times New Roman"/>
          <w:szCs w:val="24"/>
          <w:lang w:eastAsia="de-DE"/>
        </w:rPr>
        <w:br/>
        <w:t xml:space="preserve">Und </w:t>
      </w:r>
      <w:proofErr w:type="spellStart"/>
      <w:r w:rsidRPr="008A75F8">
        <w:rPr>
          <w:rFonts w:eastAsia="Times New Roman"/>
          <w:szCs w:val="24"/>
          <w:lang w:eastAsia="de-DE"/>
        </w:rPr>
        <w:t>Höh</w:t>
      </w:r>
      <w:proofErr w:type="spellEnd"/>
      <w:r w:rsidRPr="008A75F8">
        <w:rPr>
          <w:rFonts w:eastAsia="Times New Roman"/>
          <w:szCs w:val="24"/>
          <w:lang w:eastAsia="de-DE"/>
        </w:rPr>
        <w:t xml:space="preserve">‘, die </w:t>
      </w:r>
      <w:proofErr w:type="spellStart"/>
      <w:r w:rsidRPr="008A75F8">
        <w:rPr>
          <w:rFonts w:eastAsia="Times New Roman"/>
          <w:szCs w:val="24"/>
          <w:lang w:eastAsia="de-DE"/>
        </w:rPr>
        <w:t>unermessen</w:t>
      </w:r>
      <w:proofErr w:type="spellEnd"/>
      <w:r w:rsidRPr="008A75F8">
        <w:rPr>
          <w:rFonts w:eastAsia="Times New Roman"/>
          <w:szCs w:val="24"/>
          <w:lang w:eastAsia="de-DE"/>
        </w:rPr>
        <w:t>!</w:t>
      </w:r>
      <w:r w:rsidRPr="008A75F8">
        <w:rPr>
          <w:rFonts w:eastAsia="Times New Roman"/>
          <w:szCs w:val="24"/>
          <w:lang w:eastAsia="de-DE"/>
        </w:rPr>
        <w:br/>
        <w:t xml:space="preserve">Du </w:t>
      </w:r>
      <w:proofErr w:type="spellStart"/>
      <w:r w:rsidRPr="008A75F8">
        <w:rPr>
          <w:rFonts w:eastAsia="Times New Roman"/>
          <w:szCs w:val="24"/>
          <w:lang w:eastAsia="de-DE"/>
        </w:rPr>
        <w:t>bist’s</w:t>
      </w:r>
      <w:proofErr w:type="spellEnd"/>
      <w:r w:rsidRPr="008A75F8">
        <w:rPr>
          <w:rFonts w:eastAsia="Times New Roman"/>
          <w:szCs w:val="24"/>
          <w:lang w:eastAsia="de-DE"/>
        </w:rPr>
        <w:t>, von dem das Leben quillt,</w:t>
      </w:r>
      <w:r w:rsidRPr="008A75F8">
        <w:rPr>
          <w:rFonts w:eastAsia="Times New Roman"/>
          <w:szCs w:val="24"/>
          <w:lang w:eastAsia="de-DE"/>
        </w:rPr>
        <w:br/>
        <w:t xml:space="preserve">Das </w:t>
      </w:r>
      <w:proofErr w:type="spellStart"/>
      <w:r w:rsidRPr="008A75F8">
        <w:rPr>
          <w:rFonts w:eastAsia="Times New Roman"/>
          <w:szCs w:val="24"/>
          <w:lang w:eastAsia="de-DE"/>
        </w:rPr>
        <w:t>laut’re</w:t>
      </w:r>
      <w:proofErr w:type="spellEnd"/>
      <w:r w:rsidRPr="008A75F8">
        <w:rPr>
          <w:rFonts w:eastAsia="Times New Roman"/>
          <w:szCs w:val="24"/>
          <w:lang w:eastAsia="de-DE"/>
        </w:rPr>
        <w:t xml:space="preserve"> Geister selig füllt! </w:t>
      </w:r>
    </w:p>
    <w:p w14:paraId="6C0FCD4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In Dir ist Allgenugsamkeit,</w:t>
      </w:r>
      <w:r w:rsidRPr="008A75F8">
        <w:rPr>
          <w:rFonts w:eastAsia="Times New Roman"/>
          <w:szCs w:val="24"/>
          <w:lang w:eastAsia="de-DE"/>
        </w:rPr>
        <w:br/>
        <w:t>In Dir ist wahre Liebe;</w:t>
      </w:r>
      <w:r w:rsidRPr="008A75F8">
        <w:rPr>
          <w:rFonts w:eastAsia="Times New Roman"/>
          <w:szCs w:val="24"/>
          <w:lang w:eastAsia="de-DE"/>
        </w:rPr>
        <w:br/>
        <w:t>In dieser Welt ist lauter Streit</w:t>
      </w:r>
      <w:r w:rsidRPr="008A75F8">
        <w:rPr>
          <w:rFonts w:eastAsia="Times New Roman"/>
          <w:szCs w:val="24"/>
          <w:lang w:eastAsia="de-DE"/>
        </w:rPr>
        <w:br/>
        <w:t>Und blinde, falsche Triebe,</w:t>
      </w:r>
      <w:r w:rsidRPr="008A75F8">
        <w:rPr>
          <w:rFonts w:eastAsia="Times New Roman"/>
          <w:szCs w:val="24"/>
          <w:lang w:eastAsia="de-DE"/>
        </w:rPr>
        <w:br/>
        <w:t>Daraus nur Ekel kommt und Tod,</w:t>
      </w:r>
      <w:r w:rsidRPr="008A75F8">
        <w:rPr>
          <w:rFonts w:eastAsia="Times New Roman"/>
          <w:szCs w:val="24"/>
          <w:lang w:eastAsia="de-DE"/>
        </w:rPr>
        <w:br/>
        <w:t xml:space="preserve">Doch keine Fülle, die uns not. </w:t>
      </w:r>
    </w:p>
    <w:p w14:paraId="3543AC1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Dein ewig Einssein ist’s, das Dich</w:t>
      </w:r>
      <w:r w:rsidRPr="008A75F8">
        <w:rPr>
          <w:rFonts w:eastAsia="Times New Roman"/>
          <w:szCs w:val="24"/>
          <w:lang w:eastAsia="de-DE"/>
        </w:rPr>
        <w:br/>
        <w:t>Von Allem unterscheidet,</w:t>
      </w:r>
      <w:r w:rsidRPr="008A75F8">
        <w:rPr>
          <w:rFonts w:eastAsia="Times New Roman"/>
          <w:szCs w:val="24"/>
          <w:lang w:eastAsia="de-DE"/>
        </w:rPr>
        <w:br/>
        <w:t>Weil sonst nichts unveränderlich,</w:t>
      </w:r>
      <w:r w:rsidRPr="008A75F8">
        <w:rPr>
          <w:rFonts w:eastAsia="Times New Roman"/>
          <w:szCs w:val="24"/>
          <w:lang w:eastAsia="de-DE"/>
        </w:rPr>
        <w:br/>
        <w:t>Weil Alles Unruh‘ leidet.</w:t>
      </w:r>
      <w:r w:rsidRPr="008A75F8">
        <w:rPr>
          <w:rFonts w:eastAsia="Times New Roman"/>
          <w:szCs w:val="24"/>
          <w:lang w:eastAsia="de-DE"/>
        </w:rPr>
        <w:br/>
        <w:t xml:space="preserve">Du, Herr, nur </w:t>
      </w:r>
      <w:proofErr w:type="spellStart"/>
      <w:r w:rsidRPr="008A75F8">
        <w:rPr>
          <w:rFonts w:eastAsia="Times New Roman"/>
          <w:szCs w:val="24"/>
          <w:lang w:eastAsia="de-DE"/>
        </w:rPr>
        <w:t>bist’s</w:t>
      </w:r>
      <w:proofErr w:type="spellEnd"/>
      <w:r w:rsidRPr="008A75F8">
        <w:rPr>
          <w:rFonts w:eastAsia="Times New Roman"/>
          <w:szCs w:val="24"/>
          <w:lang w:eastAsia="de-DE"/>
        </w:rPr>
        <w:t>, der alles ist,</w:t>
      </w:r>
      <w:r w:rsidRPr="008A75F8">
        <w:rPr>
          <w:rFonts w:eastAsia="Times New Roman"/>
          <w:szCs w:val="24"/>
          <w:lang w:eastAsia="de-DE"/>
        </w:rPr>
        <w:br/>
        <w:t>Du bleibest ewig, wie Du bist!</w:t>
      </w:r>
    </w:p>
    <w:p w14:paraId="002E88EA" w14:textId="77777777" w:rsidR="008E5F26" w:rsidRDefault="008E5F26" w:rsidP="008E5F26">
      <w:pPr>
        <w:pStyle w:val="berschrift2"/>
      </w:pPr>
      <w:r w:rsidRPr="00B62494">
        <w:t>Dein Wille!</w:t>
      </w:r>
    </w:p>
    <w:p w14:paraId="14472B36" w14:textId="77777777" w:rsidR="008E5F26" w:rsidRDefault="008E5F26" w:rsidP="008E5F26">
      <w:pPr>
        <w:pStyle w:val="StandardWeb"/>
      </w:pPr>
      <w:r>
        <w:t>Gleich wie ein Rosenbusch, von Morgentau durchspielt,</w:t>
      </w:r>
      <w:r>
        <w:br/>
        <w:t>Vom Westwind wird gelind und freundlich angeblasen,</w:t>
      </w:r>
      <w:r>
        <w:br/>
        <w:t>So hat des Herren Geist mein Angesicht gekühlt,</w:t>
      </w:r>
      <w:r>
        <w:br/>
        <w:t>Seit ich, trotz aller Welt und aller Feinde Rasen,</w:t>
      </w:r>
      <w:r>
        <w:br/>
        <w:t>Gepflanzt ins Paradies durch einen scharfen Stoß,</w:t>
      </w:r>
      <w:r>
        <w:br/>
        <w:t>Des Heilands Blümchen bin, benetzt mit seinem Blute,</w:t>
      </w:r>
      <w:r>
        <w:br/>
        <w:t>Das Er aus lauter lieb‘ auf meine Blätter goss.</w:t>
      </w:r>
      <w:r>
        <w:br/>
        <w:t>Das ist mein Lebenstau, der sättigt mit dem Gute</w:t>
      </w:r>
      <w:r>
        <w:br/>
        <w:t>Der ganzen Ewigkeit. Sein freundlich Angesicht</w:t>
      </w:r>
      <w:r>
        <w:br/>
        <w:t>Ist mir ein Sonnenschein. Mein Herz darf nicht verziehen,</w:t>
      </w:r>
      <w:r>
        <w:br/>
        <w:t xml:space="preserve">Es geht durch </w:t>
      </w:r>
      <w:proofErr w:type="spellStart"/>
      <w:r>
        <w:t>eig’nen</w:t>
      </w:r>
      <w:proofErr w:type="spellEnd"/>
      <w:r>
        <w:t xml:space="preserve"> Tod ins </w:t>
      </w:r>
      <w:proofErr w:type="spellStart"/>
      <w:r>
        <w:t>unerschaff’ne</w:t>
      </w:r>
      <w:proofErr w:type="spellEnd"/>
      <w:r>
        <w:t xml:space="preserve"> Licht.</w:t>
      </w:r>
      <w:r>
        <w:br/>
        <w:t>Durchs Sterben wirst du erst zum wahren Leben fliehen;</w:t>
      </w:r>
      <w:r>
        <w:br/>
        <w:t>Da wird das Kind gezeugt, das Gottes Geist erzielt,</w:t>
      </w:r>
      <w:r>
        <w:br/>
        <w:t xml:space="preserve">Denn für Dich, alter Mensch, wird keine </w:t>
      </w:r>
      <w:proofErr w:type="spellStart"/>
      <w:r>
        <w:t>Ruhstatt</w:t>
      </w:r>
      <w:proofErr w:type="spellEnd"/>
      <w:r>
        <w:t xml:space="preserve"> </w:t>
      </w:r>
      <w:proofErr w:type="spellStart"/>
      <w:r>
        <w:t>funden</w:t>
      </w:r>
      <w:proofErr w:type="spellEnd"/>
      <w:r>
        <w:t>!</w:t>
      </w:r>
      <w:r>
        <w:br/>
        <w:t>Hier gilt die neue Kraft, die vor dem Vater spielt,</w:t>
      </w:r>
      <w:r>
        <w:br/>
        <w:t>Hier quillet nur das Heil aus Tod und Christi Wunden.</w:t>
      </w:r>
      <w:r>
        <w:br/>
        <w:t>Wer überwindet, soll das Paradies ererben;</w:t>
      </w:r>
      <w:r>
        <w:br/>
        <w:t>Wem sollte bitter sein das so durchsüßte Sterben?</w:t>
      </w:r>
    </w:p>
    <w:p w14:paraId="095184EC" w14:textId="77777777" w:rsidR="008E5F26" w:rsidRDefault="008E5F26" w:rsidP="008E5F26">
      <w:pPr>
        <w:pStyle w:val="berschrift2"/>
      </w:pPr>
      <w:r w:rsidRPr="00B62494">
        <w:t>Den Weltgelehrten.</w:t>
      </w:r>
    </w:p>
    <w:p w14:paraId="17650C76" w14:textId="77777777" w:rsidR="008E5F26" w:rsidRDefault="008E5F26" w:rsidP="008E5F26">
      <w:pPr>
        <w:pStyle w:val="StandardWeb"/>
      </w:pPr>
      <w:r>
        <w:t xml:space="preserve">Soll stets nur </w:t>
      </w:r>
      <w:proofErr w:type="spellStart"/>
      <w:r>
        <w:t>Dinte</w:t>
      </w:r>
      <w:proofErr w:type="spellEnd"/>
      <w:r>
        <w:t xml:space="preserve"> und Papier</w:t>
      </w:r>
      <w:r>
        <w:br/>
        <w:t>Euch Gottes Wort ins Herze schreiben?</w:t>
      </w:r>
      <w:r>
        <w:br/>
        <w:t xml:space="preserve">Wie weit geht eures </w:t>
      </w:r>
      <w:proofErr w:type="spellStart"/>
      <w:r>
        <w:t>Geist’s</w:t>
      </w:r>
      <w:proofErr w:type="spellEnd"/>
      <w:r>
        <w:t xml:space="preserve"> Begier?</w:t>
      </w:r>
      <w:r>
        <w:br/>
        <w:t>Soll euch ein leerer Schal eintreiben</w:t>
      </w:r>
      <w:r>
        <w:br/>
        <w:t>Die volle Lebenskraft,</w:t>
      </w:r>
      <w:r>
        <w:br/>
        <w:t>Die Gottes Geist nur schafft?</w:t>
      </w:r>
      <w:r>
        <w:br/>
        <w:t>Wie lange wollt ihr Kinder sein,</w:t>
      </w:r>
      <w:r>
        <w:br/>
        <w:t xml:space="preserve">Und nicht ins Wesen dringen ein? </w:t>
      </w:r>
    </w:p>
    <w:p w14:paraId="1A9BD5C8" w14:textId="77777777" w:rsidR="008E5F26" w:rsidRDefault="008E5F26" w:rsidP="008E5F26">
      <w:pPr>
        <w:pStyle w:val="StandardWeb"/>
      </w:pPr>
      <w:r>
        <w:t>Ihr spielt, als wie mit Puppenzeug,</w:t>
      </w:r>
      <w:r>
        <w:br/>
        <w:t>Ihr schwächet selber eure Stärke,</w:t>
      </w:r>
      <w:r>
        <w:br/>
        <w:t>Bleibt immer kindisch, blöd und weich;</w:t>
      </w:r>
      <w:r>
        <w:br/>
        <w:t>Vermeint ihr nicht, dass man es merke,</w:t>
      </w:r>
      <w:r>
        <w:br/>
        <w:t>Euch graue vor dem Licht,</w:t>
      </w:r>
      <w:r>
        <w:br/>
        <w:t>Das hell vom Schöpfer bricht?</w:t>
      </w:r>
      <w:r>
        <w:br/>
        <w:t>O schließet nicht die Augen zu,</w:t>
      </w:r>
      <w:r>
        <w:br/>
        <w:t xml:space="preserve">Sonst kommt ihr nie zur vollen Ruh‘! </w:t>
      </w:r>
    </w:p>
    <w:p w14:paraId="67650731" w14:textId="77777777" w:rsidR="008E5F26" w:rsidRDefault="008E5F26" w:rsidP="008E5F26">
      <w:pPr>
        <w:pStyle w:val="StandardWeb"/>
      </w:pPr>
      <w:r>
        <w:t xml:space="preserve">Wie mögt ihr </w:t>
      </w:r>
      <w:proofErr w:type="spellStart"/>
      <w:r>
        <w:t>and’re</w:t>
      </w:r>
      <w:proofErr w:type="spellEnd"/>
      <w:r>
        <w:t xml:space="preserve"> Seelen noch</w:t>
      </w:r>
      <w:r>
        <w:br/>
        <w:t>Mit euren armen Dingen plagen?</w:t>
      </w:r>
      <w:r>
        <w:br/>
        <w:t>Ihr legt auf sie das harte Joch,</w:t>
      </w:r>
      <w:r>
        <w:br/>
        <w:t xml:space="preserve">Mit </w:t>
      </w:r>
      <w:proofErr w:type="spellStart"/>
      <w:r>
        <w:t>ew’gem</w:t>
      </w:r>
      <w:proofErr w:type="spellEnd"/>
      <w:r>
        <w:t xml:space="preserve"> Schreiben, Lesen, Sagen,</w:t>
      </w:r>
      <w:r>
        <w:br/>
        <w:t>Dass ja von dem Geschrei</w:t>
      </w:r>
      <w:r>
        <w:br/>
        <w:t>Und Schau kein Ende sei;</w:t>
      </w:r>
      <w:r>
        <w:br/>
        <w:t>Ach wolltet ihr, was Jesus will,</w:t>
      </w:r>
      <w:r>
        <w:br/>
        <w:t xml:space="preserve">Wie bald würd‘ Alles sanft und still! </w:t>
      </w:r>
    </w:p>
    <w:p w14:paraId="29D1D546" w14:textId="77777777" w:rsidR="008E5F26" w:rsidRPr="00093083" w:rsidRDefault="008E5F26" w:rsidP="008E5F26">
      <w:pPr>
        <w:pStyle w:val="berschrift2"/>
      </w:pPr>
      <w:r w:rsidRPr="00093083">
        <w:t>Des Glaubens Kunst.</w:t>
      </w:r>
    </w:p>
    <w:p w14:paraId="71EFAEC0" w14:textId="77777777" w:rsidR="008E5F26" w:rsidRPr="00093083" w:rsidRDefault="008E5F26" w:rsidP="008E5F26">
      <w:r w:rsidRPr="00093083">
        <w:t>Das ist des Glaubens Kunst,</w:t>
      </w:r>
      <w:r w:rsidRPr="00093083">
        <w:br/>
        <w:t>Bei tausend Widersprüchen,</w:t>
      </w:r>
      <w:r w:rsidRPr="00093083">
        <w:br/>
        <w:t>In aller Nebel Dunst</w:t>
      </w:r>
      <w:r w:rsidRPr="00093083">
        <w:br/>
        <w:t>Dem Feind nicht sein gewichen.</w:t>
      </w:r>
      <w:r w:rsidRPr="00093083">
        <w:br/>
        <w:t>Und brich durch alle Türen:</w:t>
      </w:r>
      <w:r w:rsidRPr="00093083">
        <w:br/>
        <w:t>So wird der Geist zum Thron</w:t>
      </w:r>
      <w:r w:rsidRPr="00093083">
        <w:br/>
        <w:t>Der Gottheit Dich hinführen!</w:t>
      </w:r>
      <w:r w:rsidRPr="00093083">
        <w:br/>
        <w:t xml:space="preserve">Denn über Luft und Stern </w:t>
      </w:r>
    </w:p>
    <w:p w14:paraId="130FF12A" w14:textId="77777777" w:rsidR="008E5F26" w:rsidRDefault="008E5F26" w:rsidP="008E5F26">
      <w:r w:rsidRPr="00093083">
        <w:t xml:space="preserve">Ist erst die </w:t>
      </w:r>
      <w:proofErr w:type="spellStart"/>
      <w:r w:rsidRPr="00093083">
        <w:t>heit’re</w:t>
      </w:r>
      <w:proofErr w:type="spellEnd"/>
      <w:r w:rsidRPr="00093083">
        <w:t xml:space="preserve"> Stille,</w:t>
      </w:r>
      <w:r w:rsidRPr="00093083">
        <w:br/>
        <w:t>Wenn Alles von sich fern</w:t>
      </w:r>
      <w:r w:rsidRPr="00093083">
        <w:br/>
        <w:t>Verstößt der lautre Wille.</w:t>
      </w:r>
      <w:r w:rsidRPr="00093083">
        <w:br/>
        <w:t>Dann liegt der Anker ewig fest</w:t>
      </w:r>
      <w:r w:rsidRPr="00093083">
        <w:br/>
        <w:t>Am Schiff, das Gott nicht sinken lässt!</w:t>
      </w:r>
    </w:p>
    <w:p w14:paraId="65A3A402" w14:textId="77777777" w:rsidR="008E5F26" w:rsidRDefault="008E5F26" w:rsidP="008E5F26">
      <w:pPr>
        <w:pStyle w:val="berschrift2"/>
      </w:pPr>
      <w:r w:rsidRPr="00B62494">
        <w:t>Des Herrn Wunderführung.</w:t>
      </w:r>
    </w:p>
    <w:p w14:paraId="51D7D311" w14:textId="77777777" w:rsidR="008E5F26" w:rsidRDefault="008E5F26" w:rsidP="008E5F26">
      <w:pPr>
        <w:pStyle w:val="StandardWeb"/>
      </w:pPr>
      <w:r>
        <w:t>So führst Du doch recht selig, Herr, die Deinen,</w:t>
      </w:r>
      <w:r>
        <w:br/>
        <w:t>Ja, selig, und doch meist verwunderlich!</w:t>
      </w:r>
      <w:r>
        <w:br/>
        <w:t>Wie könntest Du es böse mit uns meinen,</w:t>
      </w:r>
      <w:r>
        <w:br/>
        <w:t>Da deine Treu‘ nicht kann verleugnen sich?</w:t>
      </w:r>
      <w:r>
        <w:br/>
        <w:t>Die Wege sind oft krumm, und doch gerad,</w:t>
      </w:r>
      <w:r>
        <w:br/>
        <w:t xml:space="preserve">Darauf Du lässt die Kinder zu Dir </w:t>
      </w:r>
      <w:proofErr w:type="spellStart"/>
      <w:r>
        <w:t>geh’n</w:t>
      </w:r>
      <w:proofErr w:type="spellEnd"/>
      <w:r>
        <w:t>;</w:t>
      </w:r>
      <w:r>
        <w:br/>
        <w:t xml:space="preserve">Da pflegt’s oft wunderseltsam </w:t>
      </w:r>
      <w:proofErr w:type="spellStart"/>
      <w:r>
        <w:t>auszuseh’n</w:t>
      </w:r>
      <w:proofErr w:type="spellEnd"/>
      <w:r>
        <w:t>,</w:t>
      </w:r>
      <w:r>
        <w:br/>
        <w:t xml:space="preserve">Doch triumphiert zuletzt dein hoher Rat. </w:t>
      </w:r>
    </w:p>
    <w:p w14:paraId="5FC9140E" w14:textId="77777777" w:rsidR="008E5F26" w:rsidRDefault="008E5F26" w:rsidP="008E5F26">
      <w:pPr>
        <w:pStyle w:val="StandardWeb"/>
      </w:pPr>
      <w:r>
        <w:t>Du willst dein Wert nicht auf Gesetze bauen,</w:t>
      </w:r>
      <w:r>
        <w:br/>
        <w:t>So die Vernunft und gute Meinung stellt.</w:t>
      </w:r>
      <w:r>
        <w:br/>
        <w:t>Du kannst den Knoten mit dem Schwert zerhauen,</w:t>
      </w:r>
      <w:r>
        <w:br/>
        <w:t>Und sanft auflösen, wie es Dir gefällt.</w:t>
      </w:r>
      <w:r>
        <w:br/>
        <w:t>Du reißest wohl die stärksten Band‘ entzwei;</w:t>
      </w:r>
      <w:r>
        <w:br/>
        <w:t>Was sich entgegensetzt muss sinken ein:</w:t>
      </w:r>
      <w:r>
        <w:br/>
        <w:t xml:space="preserve">Ein Wort bricht oft den </w:t>
      </w:r>
      <w:proofErr w:type="spellStart"/>
      <w:r>
        <w:t>allerhärtsten</w:t>
      </w:r>
      <w:proofErr w:type="spellEnd"/>
      <w:r>
        <w:t xml:space="preserve"> Sinn,</w:t>
      </w:r>
      <w:r>
        <w:br/>
        <w:t xml:space="preserve">Dann geht dein Fuß auch durch Umwege frei. </w:t>
      </w:r>
    </w:p>
    <w:p w14:paraId="401357F8" w14:textId="77777777" w:rsidR="008E5F26" w:rsidRDefault="008E5F26" w:rsidP="008E5F26">
      <w:pPr>
        <w:pStyle w:val="StandardWeb"/>
      </w:pPr>
      <w:r>
        <w:t>Was unsre Klugheit will zusammenfügen,</w:t>
      </w:r>
      <w:r>
        <w:br/>
        <w:t>Teilt dein Verstand in Ost und Westen aus;</w:t>
      </w:r>
      <w:r>
        <w:br/>
        <w:t>Was mancher unter Joch und last will biegen,</w:t>
      </w:r>
      <w:r>
        <w:br/>
        <w:t>Setzt deine Hand frei an der Sterne Haus.</w:t>
      </w:r>
      <w:r>
        <w:br/>
        <w:t>Die Welt zerreißt, und Du verknüpfst in Kraft;</w:t>
      </w:r>
      <w:r>
        <w:br/>
        <w:t>Sie bricht, Du baust; sie baut, Du reißest ein;</w:t>
      </w:r>
      <w:r>
        <w:br/>
        <w:t>Ihr Glanz muss Dir ein dunkler Schatten sein;</w:t>
      </w:r>
      <w:r>
        <w:br/>
        <w:t xml:space="preserve">Dein Geist bei Toten Kraft und Leben schafft. </w:t>
      </w:r>
    </w:p>
    <w:p w14:paraId="41229ABD" w14:textId="77777777" w:rsidR="008E5F26" w:rsidRDefault="008E5F26" w:rsidP="008E5F26">
      <w:pPr>
        <w:pStyle w:val="StandardWeb"/>
      </w:pPr>
      <w:r>
        <w:t>Wen die Vernunft oft fromm und selig preiset,</w:t>
      </w:r>
      <w:r>
        <w:br/>
        <w:t>Den hast Du schon aus deinem Buch getan;</w:t>
      </w:r>
      <w:r>
        <w:br/>
        <w:t>Und wem die Welt dies Zeugnis nicht erweiset,</w:t>
      </w:r>
      <w:r>
        <w:br/>
        <w:t>Den führst Du in der Still‘ doch himmelan.</w:t>
      </w:r>
      <w:r>
        <w:br/>
        <w:t xml:space="preserve">Den Tisch der Pharisäer </w:t>
      </w:r>
      <w:proofErr w:type="spellStart"/>
      <w:r>
        <w:t>läss’st</w:t>
      </w:r>
      <w:proofErr w:type="spellEnd"/>
      <w:r>
        <w:t xml:space="preserve"> Du </w:t>
      </w:r>
      <w:proofErr w:type="spellStart"/>
      <w:r>
        <w:t>steh’n</w:t>
      </w:r>
      <w:proofErr w:type="spellEnd"/>
      <w:r>
        <w:t>,</w:t>
      </w:r>
      <w:r>
        <w:br/>
        <w:t>Und speisest mit den Sündern, sprichst sie frei;</w:t>
      </w:r>
      <w:r>
        <w:br/>
        <w:t>Wer weiß, was öfters deine Absicht sei?</w:t>
      </w:r>
      <w:r>
        <w:br/>
        <w:t xml:space="preserve">Wer kann der tiefsten Weisheit Abgrund </w:t>
      </w:r>
      <w:proofErr w:type="spellStart"/>
      <w:r>
        <w:t>seh’n</w:t>
      </w:r>
      <w:proofErr w:type="spellEnd"/>
      <w:r>
        <w:t xml:space="preserve">? </w:t>
      </w:r>
    </w:p>
    <w:p w14:paraId="67970FBC" w14:textId="77777777" w:rsidR="008E5F26" w:rsidRDefault="008E5F26" w:rsidP="008E5F26">
      <w:pPr>
        <w:pStyle w:val="StandardWeb"/>
      </w:pPr>
      <w:r>
        <w:t>Was Alles ist, gilt nichts in deinen Augen,</w:t>
      </w:r>
      <w:r>
        <w:br/>
        <w:t>Was Nichts ist, hast Du, großer Gott, recht lieb;</w:t>
      </w:r>
      <w:r>
        <w:br/>
        <w:t>Der Worte Pracht und Ruhm mag Dir nicht taugen,</w:t>
      </w:r>
      <w:r>
        <w:br/>
        <w:t>Du gibst die Kraft durch deines Geistes Trieb.</w:t>
      </w:r>
      <w:r>
        <w:br/>
        <w:t>Die besten Werke bringen Dir kein Lob:</w:t>
      </w:r>
      <w:r>
        <w:br/>
        <w:t>Sie sind versteckt, der Blinde geht vorbei,</w:t>
      </w:r>
      <w:r>
        <w:br/>
        <w:t>Wer Augen hat, sieht sie, doch nie so frei;</w:t>
      </w:r>
      <w:r>
        <w:br/>
        <w:t>Die Sachen sind zu klar, der Sinn zu grob.</w:t>
      </w:r>
    </w:p>
    <w:p w14:paraId="29439FA7" w14:textId="77777777" w:rsidR="008E5F26" w:rsidRDefault="008E5F26" w:rsidP="008E5F26">
      <w:pPr>
        <w:pStyle w:val="StandardWeb"/>
      </w:pPr>
      <w:r>
        <w:t xml:space="preserve">O Herrscher! sei von uns </w:t>
      </w:r>
      <w:proofErr w:type="spellStart"/>
      <w:r>
        <w:t>gebenedeiet</w:t>
      </w:r>
      <w:proofErr w:type="spellEnd"/>
      <w:r>
        <w:t>,</w:t>
      </w:r>
      <w:r>
        <w:br/>
        <w:t>Der Du uns tötest und lebendig machst!</w:t>
      </w:r>
      <w:r>
        <w:br/>
        <w:t>Wenn uns dein Wort der Weisheit Schatz verleihet,</w:t>
      </w:r>
      <w:r>
        <w:br/>
        <w:t xml:space="preserve">So </w:t>
      </w:r>
      <w:proofErr w:type="spellStart"/>
      <w:r>
        <w:t>seh’n</w:t>
      </w:r>
      <w:proofErr w:type="spellEnd"/>
      <w:r>
        <w:t xml:space="preserve"> wir erst, wie wohl Du für uns wachst!</w:t>
      </w:r>
      <w:r>
        <w:br/>
        <w:t>Die Weisheit spielt mit uns, wir spielen mit;</w:t>
      </w:r>
      <w:r>
        <w:br/>
        <w:t>Bei uns zu wohnen, ist ihr lauter Lust;</w:t>
      </w:r>
      <w:r>
        <w:br/>
        <w:t>Die reget sich in deiner Vaterbrust,</w:t>
      </w:r>
      <w:r>
        <w:br/>
        <w:t>Und gängelt uns mit zarter Kinder Schritt.</w:t>
      </w:r>
    </w:p>
    <w:p w14:paraId="225082EA" w14:textId="77777777" w:rsidR="008E5F26" w:rsidRDefault="008E5F26" w:rsidP="008E5F26">
      <w:pPr>
        <w:pStyle w:val="StandardWeb"/>
      </w:pPr>
      <w:r>
        <w:t>Bald scheinst Du etwas hart uns anzugreifen,</w:t>
      </w:r>
      <w:r>
        <w:br/>
        <w:t xml:space="preserve">Bald </w:t>
      </w:r>
      <w:proofErr w:type="spellStart"/>
      <w:r>
        <w:t>fährest</w:t>
      </w:r>
      <w:proofErr w:type="spellEnd"/>
      <w:r>
        <w:t xml:space="preserve"> Du mit uns ganz säuberlich;</w:t>
      </w:r>
      <w:r>
        <w:br/>
        <w:t>Geschieht’s, dass unser Sinn sucht auszuschweifen,</w:t>
      </w:r>
      <w:r>
        <w:br/>
        <w:t>So weist die Zucht uns wieder hin auf Dich.</w:t>
      </w:r>
      <w:r>
        <w:br/>
        <w:t xml:space="preserve">Da </w:t>
      </w:r>
      <w:proofErr w:type="spellStart"/>
      <w:r>
        <w:t>geh’n</w:t>
      </w:r>
      <w:proofErr w:type="spellEnd"/>
      <w:r>
        <w:t xml:space="preserve"> wir dann mit blöden Augen hin,</w:t>
      </w:r>
      <w:r>
        <w:br/>
        <w:t>Du blickst uns an, wir sagen Besserung zu;</w:t>
      </w:r>
      <w:r>
        <w:br/>
        <w:t>Drauf schenkt dein Geist dem Herzen wieder Ruh,</w:t>
      </w:r>
      <w:r>
        <w:br/>
        <w:t xml:space="preserve">Und hält im Zaum den ausgeschweiften Sinn. </w:t>
      </w:r>
    </w:p>
    <w:p w14:paraId="05BB1C29" w14:textId="77777777" w:rsidR="008E5F26" w:rsidRDefault="008E5F26" w:rsidP="008E5F26">
      <w:pPr>
        <w:pStyle w:val="StandardWeb"/>
      </w:pPr>
      <w:r>
        <w:t>Du kennst, o Vater, wohl das schwache Wesen,</w:t>
      </w:r>
      <w:r>
        <w:br/>
        <w:t xml:space="preserve">Die </w:t>
      </w:r>
      <w:proofErr w:type="spellStart"/>
      <w:r>
        <w:t>Unmacht</w:t>
      </w:r>
      <w:proofErr w:type="spellEnd"/>
      <w:r>
        <w:t xml:space="preserve"> und der Sinnen Unverstand;</w:t>
      </w:r>
      <w:r>
        <w:br/>
        <w:t>Man kann uns fast an unsrer Stirne lesen,</w:t>
      </w:r>
      <w:r>
        <w:br/>
        <w:t>Wie es um schwache Kinder sei bewandt.</w:t>
      </w:r>
      <w:r>
        <w:br/>
        <w:t xml:space="preserve">Drum greifst Du zu, und hältst und </w:t>
      </w:r>
      <w:proofErr w:type="spellStart"/>
      <w:r>
        <w:t>trägest</w:t>
      </w:r>
      <w:proofErr w:type="spellEnd"/>
      <w:r>
        <w:t xml:space="preserve"> sie,</w:t>
      </w:r>
      <w:r>
        <w:br/>
        <w:t>Brauchst Vaterrecht und zeigest Muttertreu;</w:t>
      </w:r>
      <w:r>
        <w:br/>
        <w:t>Wo Niemand meint, dass Etwas deine sei,</w:t>
      </w:r>
      <w:r>
        <w:br/>
        <w:t xml:space="preserve">Da hegst Du deine Schaf, und </w:t>
      </w:r>
      <w:proofErr w:type="spellStart"/>
      <w:r>
        <w:t>läss’st</w:t>
      </w:r>
      <w:proofErr w:type="spellEnd"/>
      <w:r>
        <w:t xml:space="preserve"> sie nie.</w:t>
      </w:r>
    </w:p>
    <w:p w14:paraId="7633F981" w14:textId="77777777" w:rsidR="008E5F26" w:rsidRDefault="008E5F26" w:rsidP="008E5F26">
      <w:pPr>
        <w:pStyle w:val="StandardWeb"/>
      </w:pPr>
      <w:r>
        <w:t>Also gehst Du nicht die gemeinen Wege,</w:t>
      </w:r>
      <w:r>
        <w:br/>
        <w:t xml:space="preserve">Dein Fuß wird selten öffentlich </w:t>
      </w:r>
      <w:proofErr w:type="spellStart"/>
      <w:r>
        <w:t>geseh’n</w:t>
      </w:r>
      <w:proofErr w:type="spellEnd"/>
      <w:r>
        <w:t>:</w:t>
      </w:r>
      <w:r>
        <w:br/>
        <w:t>Damit Du siehst, was sich im Herzen rege,</w:t>
      </w:r>
      <w:r>
        <w:br/>
        <w:t xml:space="preserve">Wenn Du in Dunkelheit mit uns willst </w:t>
      </w:r>
      <w:proofErr w:type="spellStart"/>
      <w:r>
        <w:t>geh’n</w:t>
      </w:r>
      <w:proofErr w:type="spellEnd"/>
      <w:r>
        <w:t>.</w:t>
      </w:r>
      <w:r>
        <w:br/>
        <w:t>Das Widerspiel legst Du vor Augen dar</w:t>
      </w:r>
      <w:r>
        <w:br/>
        <w:t>Von dem, was Du in deinem Sinne hast;</w:t>
      </w:r>
      <w:r>
        <w:br/>
        <w:t>Wer meint, er habe Deinen Rat gefasst,</w:t>
      </w:r>
      <w:r>
        <w:br/>
        <w:t xml:space="preserve">Der wird am End‘ ein Andres oft gewahr. </w:t>
      </w:r>
    </w:p>
    <w:p w14:paraId="42F7B4F0" w14:textId="77777777" w:rsidR="008E5F26" w:rsidRDefault="008E5F26" w:rsidP="008E5F26">
      <w:pPr>
        <w:pStyle w:val="StandardWeb"/>
      </w:pPr>
      <w:r>
        <w:t>O Auge, das nicht Trug noch Heucheln leidet,</w:t>
      </w:r>
      <w:r>
        <w:br/>
        <w:t>Gib mir des scharfen Blickes Sicherheit,</w:t>
      </w:r>
      <w:r>
        <w:br/>
        <w:t>Der die Natur von Gnade unterscheidet,</w:t>
      </w:r>
      <w:r>
        <w:br/>
        <w:t>Das eigne Licht von deiner Heiterkeit!</w:t>
      </w:r>
      <w:r>
        <w:br/>
        <w:t>Lass doch mein töricht Herz dich meistern nicht,</w:t>
      </w:r>
      <w:r>
        <w:br/>
        <w:t>Brich ganz entzwei den Willen, der sich liebt;</w:t>
      </w:r>
      <w:r>
        <w:br/>
        <w:t>Erweck die Lust, die sich nur Dir ergibt,</w:t>
      </w:r>
      <w:r>
        <w:br/>
        <w:t>Und tadelt nie dein heimliches Gericht!</w:t>
      </w:r>
    </w:p>
    <w:p w14:paraId="33E52465" w14:textId="77777777" w:rsidR="008E5F26" w:rsidRDefault="008E5F26" w:rsidP="008E5F26">
      <w:pPr>
        <w:pStyle w:val="StandardWeb"/>
      </w:pPr>
      <w:r>
        <w:t>Will etwa die Vernunft Dir widersprechen,</w:t>
      </w:r>
      <w:r>
        <w:br/>
        <w:t>Und schüttelt ihren Kopf zu deinem Weg,</w:t>
      </w:r>
      <w:r>
        <w:br/>
        <w:t xml:space="preserve">So </w:t>
      </w:r>
      <w:proofErr w:type="spellStart"/>
      <w:r>
        <w:t>wollst</w:t>
      </w:r>
      <w:proofErr w:type="spellEnd"/>
      <w:r>
        <w:t xml:space="preserve"> Du ihre Festung so zerbrechen, </w:t>
      </w:r>
      <w:r>
        <w:br/>
        <w:t>Dass ihre Höhe sich bei Zeiten leg?!</w:t>
      </w:r>
      <w:r>
        <w:br/>
        <w:t xml:space="preserve">Kein fremdes </w:t>
      </w:r>
      <w:proofErr w:type="spellStart"/>
      <w:r>
        <w:t>Feu’r</w:t>
      </w:r>
      <w:proofErr w:type="spellEnd"/>
      <w:r>
        <w:t xml:space="preserve"> entzünde sich bei mir,</w:t>
      </w:r>
      <w:r>
        <w:br/>
        <w:t>Das ich vor Dich in Torheit bringen möcht,</w:t>
      </w:r>
      <w:r>
        <w:br/>
        <w:t xml:space="preserve">Womit ich gar Dir zu gefallen </w:t>
      </w:r>
      <w:proofErr w:type="spellStart"/>
      <w:r>
        <w:t>dächt</w:t>
      </w:r>
      <w:proofErr w:type="spellEnd"/>
      <w:r>
        <w:t>;</w:t>
      </w:r>
      <w:r>
        <w:br/>
        <w:t xml:space="preserve">Ach selig, wer sein Licht empfängt von Dir! </w:t>
      </w:r>
    </w:p>
    <w:p w14:paraId="78B1FBEC" w14:textId="77777777" w:rsidR="008E5F26" w:rsidRDefault="008E5F26" w:rsidP="008E5F26">
      <w:pPr>
        <w:pStyle w:val="StandardWeb"/>
      </w:pPr>
      <w:r>
        <w:t>So zieh‘ mich denn hinein in deinen Willen,</w:t>
      </w:r>
      <w:r>
        <w:br/>
        <w:t>Und trag‘ und heg‘ und führ‘ dein armes Kind!</w:t>
      </w:r>
      <w:r>
        <w:br/>
        <w:t xml:space="preserve">Dein </w:t>
      </w:r>
      <w:proofErr w:type="spellStart"/>
      <w:r>
        <w:t>innres</w:t>
      </w:r>
      <w:proofErr w:type="spellEnd"/>
      <w:r>
        <w:t xml:space="preserve"> Zeugnis soll den Zweifel stillen, </w:t>
      </w:r>
      <w:r>
        <w:br/>
        <w:t>Dein Geist die Furcht und Lüste überwind‘!</w:t>
      </w:r>
      <w:r>
        <w:br/>
        <w:t>Du bist mein Alles, denn dein Sohn ist mein;</w:t>
      </w:r>
      <w:r>
        <w:br/>
        <w:t>Dein Geist regt sich ganz kräftiglich in mir,</w:t>
      </w:r>
      <w:r>
        <w:br/>
        <w:t>Ich brenne nur nach Dir in Heilsbegier;</w:t>
      </w:r>
      <w:r>
        <w:br/>
        <w:t>Wie oft erquickt mich deiner Klarheit Schein!</w:t>
      </w:r>
    </w:p>
    <w:p w14:paraId="5F1A86A4" w14:textId="77777777" w:rsidR="008E5F26" w:rsidRDefault="008E5F26" w:rsidP="008E5F26">
      <w:pPr>
        <w:pStyle w:val="StandardWeb"/>
      </w:pPr>
      <w:r>
        <w:t>Drum muss die Kreatur mir immer dienen,</w:t>
      </w:r>
      <w:r>
        <w:br/>
        <w:t>Kein Engel schämt nun der Gemeinschaft sich;</w:t>
      </w:r>
      <w:r>
        <w:br/>
        <w:t xml:space="preserve">Die Geister, die vor Dir vollendet grünen; </w:t>
      </w:r>
      <w:r>
        <w:br/>
        <w:t>Sind meine Brüder, und erwarten mich.</w:t>
      </w:r>
      <w:r>
        <w:br/>
        <w:t>Wie oft erquicket meinen Geist ein Herz,</w:t>
      </w:r>
      <w:r>
        <w:br/>
        <w:t>Das Dich und mich und alle Christen liebt!</w:t>
      </w:r>
      <w:r>
        <w:br/>
        <w:t>Ist’s möglich, dass mich etwas noch betrübt?</w:t>
      </w:r>
      <w:r>
        <w:br/>
        <w:t xml:space="preserve">Komm, Freudenquell! weich‘ ewig, aller Schmerz! </w:t>
      </w:r>
    </w:p>
    <w:p w14:paraId="17AC2FCD" w14:textId="77777777" w:rsidR="008E5F26" w:rsidRPr="008A75F8" w:rsidRDefault="008E5F26" w:rsidP="008E5F26">
      <w:pPr>
        <w:pStyle w:val="berschrift2"/>
      </w:pPr>
      <w:r w:rsidRPr="008A75F8">
        <w:t>Die allein selig führende Liebe.</w:t>
      </w:r>
    </w:p>
    <w:p w14:paraId="43B2865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mein Herz, zeuch dein Begehren</w:t>
      </w:r>
      <w:r w:rsidRPr="008A75F8">
        <w:rPr>
          <w:rFonts w:eastAsia="Times New Roman"/>
          <w:szCs w:val="24"/>
          <w:lang w:eastAsia="de-DE"/>
        </w:rPr>
        <w:br/>
        <w:t>Tief in die Verborgenheit,</w:t>
      </w:r>
      <w:r w:rsidRPr="008A75F8">
        <w:rPr>
          <w:rFonts w:eastAsia="Times New Roman"/>
          <w:szCs w:val="24"/>
          <w:lang w:eastAsia="de-DE"/>
        </w:rPr>
        <w:br/>
        <w:t>Außer Ort, Person und Zeit</w:t>
      </w:r>
      <w:r w:rsidRPr="008A75F8">
        <w:rPr>
          <w:rFonts w:eastAsia="Times New Roman"/>
          <w:szCs w:val="24"/>
          <w:lang w:eastAsia="de-DE"/>
        </w:rPr>
        <w:br/>
        <w:t>Alle Liebe zu verzehren</w:t>
      </w:r>
      <w:r w:rsidRPr="008A75F8">
        <w:rPr>
          <w:rFonts w:eastAsia="Times New Roman"/>
          <w:szCs w:val="24"/>
          <w:lang w:eastAsia="de-DE"/>
        </w:rPr>
        <w:br/>
        <w:t>In dem Quell, der ewig bleibt,</w:t>
      </w:r>
      <w:r w:rsidRPr="008A75F8">
        <w:rPr>
          <w:rFonts w:eastAsia="Times New Roman"/>
          <w:szCs w:val="24"/>
          <w:lang w:eastAsia="de-DE"/>
        </w:rPr>
        <w:br/>
        <w:t xml:space="preserve">Dem du ganz bist einverleibt! </w:t>
      </w:r>
    </w:p>
    <w:p w14:paraId="32D9952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Sprich: wo hast du Ruh‘ gefunden?</w:t>
      </w:r>
      <w:r w:rsidRPr="008A75F8">
        <w:rPr>
          <w:rFonts w:eastAsia="Times New Roman"/>
          <w:szCs w:val="24"/>
          <w:lang w:eastAsia="de-DE"/>
        </w:rPr>
        <w:br/>
        <w:t>Was hat, außer Gottes Bild</w:t>
      </w:r>
      <w:r w:rsidRPr="008A75F8">
        <w:rPr>
          <w:rFonts w:eastAsia="Times New Roman"/>
          <w:szCs w:val="24"/>
          <w:lang w:eastAsia="de-DE"/>
        </w:rPr>
        <w:br/>
        <w:t>Deinen Hunger ganz gestillt?</w:t>
      </w:r>
      <w:r w:rsidRPr="008A75F8">
        <w:rPr>
          <w:rFonts w:eastAsia="Times New Roman"/>
          <w:szCs w:val="24"/>
          <w:lang w:eastAsia="de-DE"/>
        </w:rPr>
        <w:br/>
        <w:t>Hat dich Etwas überwunden,</w:t>
      </w:r>
      <w:r w:rsidRPr="008A75F8">
        <w:rPr>
          <w:rFonts w:eastAsia="Times New Roman"/>
          <w:szCs w:val="24"/>
          <w:lang w:eastAsia="de-DE"/>
        </w:rPr>
        <w:br/>
        <w:t>Was nicht Jesus selber ist,</w:t>
      </w:r>
      <w:r w:rsidRPr="008A75F8">
        <w:rPr>
          <w:rFonts w:eastAsia="Times New Roman"/>
          <w:szCs w:val="24"/>
          <w:lang w:eastAsia="de-DE"/>
        </w:rPr>
        <w:br/>
        <w:t>Der Geist, Seel‘ und Leib durchsüßt?</w:t>
      </w:r>
    </w:p>
    <w:p w14:paraId="603B93D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Niemand kann sein Lieben stehlen;</w:t>
      </w:r>
      <w:r w:rsidRPr="008A75F8">
        <w:rPr>
          <w:rFonts w:eastAsia="Times New Roman"/>
          <w:szCs w:val="24"/>
          <w:lang w:eastAsia="de-DE"/>
        </w:rPr>
        <w:br/>
        <w:t xml:space="preserve">Es bat </w:t>
      </w:r>
      <w:proofErr w:type="spellStart"/>
      <w:r w:rsidRPr="008A75F8">
        <w:rPr>
          <w:rFonts w:eastAsia="Times New Roman"/>
          <w:szCs w:val="24"/>
          <w:lang w:eastAsia="de-DE"/>
        </w:rPr>
        <w:t>allzutiefen</w:t>
      </w:r>
      <w:proofErr w:type="spellEnd"/>
      <w:r w:rsidRPr="008A75F8">
        <w:rPr>
          <w:rFonts w:eastAsia="Times New Roman"/>
          <w:szCs w:val="24"/>
          <w:lang w:eastAsia="de-DE"/>
        </w:rPr>
        <w:t xml:space="preserve"> Grund,</w:t>
      </w:r>
      <w:r w:rsidRPr="008A75F8">
        <w:rPr>
          <w:rFonts w:eastAsia="Times New Roman"/>
          <w:szCs w:val="24"/>
          <w:lang w:eastAsia="de-DE"/>
        </w:rPr>
        <w:br/>
        <w:t>Wird durch keine Schlange wund.</w:t>
      </w:r>
      <w:r w:rsidRPr="008A75F8">
        <w:rPr>
          <w:rFonts w:eastAsia="Times New Roman"/>
          <w:szCs w:val="24"/>
          <w:lang w:eastAsia="de-DE"/>
        </w:rPr>
        <w:br/>
      </w:r>
      <w:proofErr w:type="spellStart"/>
      <w:r w:rsidRPr="008A75F8">
        <w:rPr>
          <w:rFonts w:eastAsia="Times New Roman"/>
          <w:szCs w:val="24"/>
          <w:lang w:eastAsia="de-DE"/>
        </w:rPr>
        <w:t>Bei’m</w:t>
      </w:r>
      <w:proofErr w:type="spellEnd"/>
      <w:r w:rsidRPr="008A75F8">
        <w:rPr>
          <w:rFonts w:eastAsia="Times New Roman"/>
          <w:szCs w:val="24"/>
          <w:lang w:eastAsia="de-DE"/>
        </w:rPr>
        <w:t xml:space="preserve"> Versöhnen unsrer Seelen</w:t>
      </w:r>
      <w:r w:rsidRPr="008A75F8">
        <w:rPr>
          <w:rFonts w:eastAsia="Times New Roman"/>
          <w:szCs w:val="24"/>
          <w:lang w:eastAsia="de-DE"/>
        </w:rPr>
        <w:br/>
        <w:t>Kann die Seele sicher sein,</w:t>
      </w:r>
      <w:r w:rsidRPr="008A75F8">
        <w:rPr>
          <w:rFonts w:eastAsia="Times New Roman"/>
          <w:szCs w:val="24"/>
          <w:lang w:eastAsia="de-DE"/>
        </w:rPr>
        <w:br/>
        <w:t>Wenn sie in Ihn dringet ein.</w:t>
      </w:r>
    </w:p>
    <w:p w14:paraId="68A3926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Dieser reinen Liebe Kräfte</w:t>
      </w:r>
      <w:r w:rsidRPr="008A75F8">
        <w:rPr>
          <w:rFonts w:eastAsia="Times New Roman"/>
          <w:szCs w:val="24"/>
          <w:lang w:eastAsia="de-DE"/>
        </w:rPr>
        <w:br/>
        <w:t xml:space="preserve">Bringen jedes </w:t>
      </w:r>
      <w:proofErr w:type="spellStart"/>
      <w:r w:rsidRPr="008A75F8">
        <w:rPr>
          <w:rFonts w:eastAsia="Times New Roman"/>
          <w:szCs w:val="24"/>
          <w:lang w:eastAsia="de-DE"/>
        </w:rPr>
        <w:t>and’re</w:t>
      </w:r>
      <w:proofErr w:type="spellEnd"/>
      <w:r w:rsidRPr="008A75F8">
        <w:rPr>
          <w:rFonts w:eastAsia="Times New Roman"/>
          <w:szCs w:val="24"/>
          <w:lang w:eastAsia="de-DE"/>
        </w:rPr>
        <w:t xml:space="preserve"> Band</w:t>
      </w:r>
      <w:r w:rsidRPr="008A75F8">
        <w:rPr>
          <w:rFonts w:eastAsia="Times New Roman"/>
          <w:szCs w:val="24"/>
          <w:lang w:eastAsia="de-DE"/>
        </w:rPr>
        <w:br/>
        <w:t>Auch zu einem reinen Stand,</w:t>
      </w:r>
      <w:r w:rsidRPr="008A75F8">
        <w:rPr>
          <w:rFonts w:eastAsia="Times New Roman"/>
          <w:szCs w:val="24"/>
          <w:lang w:eastAsia="de-DE"/>
        </w:rPr>
        <w:br/>
        <w:t>Töten fleischliche Geschäfte,</w:t>
      </w:r>
      <w:r w:rsidRPr="008A75F8">
        <w:rPr>
          <w:rFonts w:eastAsia="Times New Roman"/>
          <w:szCs w:val="24"/>
          <w:lang w:eastAsia="de-DE"/>
        </w:rPr>
        <w:br/>
      </w:r>
      <w:proofErr w:type="spellStart"/>
      <w:r w:rsidRPr="008A75F8">
        <w:rPr>
          <w:rFonts w:eastAsia="Times New Roman"/>
          <w:szCs w:val="24"/>
          <w:lang w:eastAsia="de-DE"/>
        </w:rPr>
        <w:t>Zieh’n</w:t>
      </w:r>
      <w:proofErr w:type="spellEnd"/>
      <w:r w:rsidRPr="008A75F8">
        <w:rPr>
          <w:rFonts w:eastAsia="Times New Roman"/>
          <w:szCs w:val="24"/>
          <w:lang w:eastAsia="de-DE"/>
        </w:rPr>
        <w:t xml:space="preserve"> den </w:t>
      </w:r>
      <w:proofErr w:type="spellStart"/>
      <w:r w:rsidRPr="008A75F8">
        <w:rPr>
          <w:rFonts w:eastAsia="Times New Roman"/>
          <w:szCs w:val="24"/>
          <w:lang w:eastAsia="de-DE"/>
        </w:rPr>
        <w:t>liebedurst’gen</w:t>
      </w:r>
      <w:proofErr w:type="spellEnd"/>
      <w:r w:rsidRPr="008A75F8">
        <w:rPr>
          <w:rFonts w:eastAsia="Times New Roman"/>
          <w:szCs w:val="24"/>
          <w:lang w:eastAsia="de-DE"/>
        </w:rPr>
        <w:t xml:space="preserve"> Sinn</w:t>
      </w:r>
      <w:r w:rsidRPr="008A75F8">
        <w:rPr>
          <w:rFonts w:eastAsia="Times New Roman"/>
          <w:szCs w:val="24"/>
          <w:lang w:eastAsia="de-DE"/>
        </w:rPr>
        <w:br/>
        <w:t>In das Leben Gottes hin.</w:t>
      </w:r>
    </w:p>
    <w:p w14:paraId="6635019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Lass Vernunft und </w:t>
      </w:r>
      <w:proofErr w:type="spellStart"/>
      <w:r w:rsidRPr="008A75F8">
        <w:rPr>
          <w:rFonts w:eastAsia="Times New Roman"/>
          <w:szCs w:val="24"/>
          <w:lang w:eastAsia="de-DE"/>
        </w:rPr>
        <w:t>Heuchelwesen</w:t>
      </w:r>
      <w:proofErr w:type="spellEnd"/>
      <w:r w:rsidRPr="008A75F8">
        <w:rPr>
          <w:rFonts w:eastAsia="Times New Roman"/>
          <w:szCs w:val="24"/>
          <w:lang w:eastAsia="de-DE"/>
        </w:rPr>
        <w:br/>
        <w:t>Tadeln den Gehorsamsweg:</w:t>
      </w:r>
      <w:r w:rsidRPr="008A75F8">
        <w:rPr>
          <w:rFonts w:eastAsia="Times New Roman"/>
          <w:szCs w:val="24"/>
          <w:lang w:eastAsia="de-DE"/>
        </w:rPr>
        <w:br/>
      </w:r>
      <w:proofErr w:type="spellStart"/>
      <w:r w:rsidRPr="008A75F8">
        <w:rPr>
          <w:rFonts w:eastAsia="Times New Roman"/>
          <w:szCs w:val="24"/>
          <w:lang w:eastAsia="de-DE"/>
        </w:rPr>
        <w:t>G’nug</w:t>
      </w:r>
      <w:proofErr w:type="spellEnd"/>
      <w:r w:rsidRPr="008A75F8">
        <w:rPr>
          <w:rFonts w:eastAsia="Times New Roman"/>
          <w:szCs w:val="24"/>
          <w:lang w:eastAsia="de-DE"/>
        </w:rPr>
        <w:t>, dass ich dies Zeugnis heg‘:</w:t>
      </w:r>
      <w:r w:rsidRPr="008A75F8">
        <w:rPr>
          <w:rFonts w:eastAsia="Times New Roman"/>
          <w:szCs w:val="24"/>
          <w:lang w:eastAsia="de-DE"/>
        </w:rPr>
        <w:br/>
        <w:t>Uns hat Christus auserlesen,</w:t>
      </w:r>
      <w:r w:rsidRPr="008A75F8">
        <w:rPr>
          <w:rFonts w:eastAsia="Times New Roman"/>
          <w:szCs w:val="24"/>
          <w:lang w:eastAsia="de-DE"/>
        </w:rPr>
        <w:br/>
        <w:t>Dass kein Herz sich mehr verirrt,</w:t>
      </w:r>
      <w:r w:rsidRPr="008A75F8">
        <w:rPr>
          <w:rFonts w:eastAsia="Times New Roman"/>
          <w:szCs w:val="24"/>
          <w:lang w:eastAsia="de-DE"/>
        </w:rPr>
        <w:br/>
        <w:t xml:space="preserve">Wenn sein Herr ihm alles wird! </w:t>
      </w:r>
    </w:p>
    <w:p w14:paraId="1A8BCFB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Jesu Geist bleibt unser Führer,</w:t>
      </w:r>
      <w:r w:rsidRPr="008A75F8">
        <w:rPr>
          <w:rFonts w:eastAsia="Times New Roman"/>
          <w:szCs w:val="24"/>
          <w:lang w:eastAsia="de-DE"/>
        </w:rPr>
        <w:br/>
        <w:t>Dessen Aug‘ aufs Wesen schaut;</w:t>
      </w:r>
      <w:r w:rsidRPr="008A75F8">
        <w:rPr>
          <w:rFonts w:eastAsia="Times New Roman"/>
          <w:szCs w:val="24"/>
          <w:lang w:eastAsia="de-DE"/>
        </w:rPr>
        <w:br/>
        <w:t>Wem er dieses Licht vertraut,</w:t>
      </w:r>
      <w:r w:rsidRPr="008A75F8">
        <w:rPr>
          <w:rFonts w:eastAsia="Times New Roman"/>
          <w:szCs w:val="24"/>
          <w:lang w:eastAsia="de-DE"/>
        </w:rPr>
        <w:br/>
        <w:t xml:space="preserve">Der bleibt nicht sein </w:t>
      </w:r>
      <w:proofErr w:type="spellStart"/>
      <w:r w:rsidRPr="008A75F8">
        <w:rPr>
          <w:rFonts w:eastAsia="Times New Roman"/>
          <w:szCs w:val="24"/>
          <w:lang w:eastAsia="de-DE"/>
        </w:rPr>
        <w:t>Selbstregierer</w:t>
      </w:r>
      <w:proofErr w:type="spellEnd"/>
      <w:r w:rsidRPr="008A75F8">
        <w:rPr>
          <w:rFonts w:eastAsia="Times New Roman"/>
          <w:szCs w:val="24"/>
          <w:lang w:eastAsia="de-DE"/>
        </w:rPr>
        <w:t>.</w:t>
      </w:r>
      <w:r w:rsidRPr="008A75F8">
        <w:rPr>
          <w:rFonts w:eastAsia="Times New Roman"/>
          <w:szCs w:val="24"/>
          <w:lang w:eastAsia="de-DE"/>
        </w:rPr>
        <w:br/>
        <w:t>Was Sein Wort verleiht und spricht,</w:t>
      </w:r>
      <w:r w:rsidRPr="008A75F8">
        <w:rPr>
          <w:rFonts w:eastAsia="Times New Roman"/>
          <w:szCs w:val="24"/>
          <w:lang w:eastAsia="de-DE"/>
        </w:rPr>
        <w:br/>
        <w:t>Hindert seine Liebe nicht.</w:t>
      </w:r>
    </w:p>
    <w:p w14:paraId="00AC2D4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wie frei kann ein Gemüte</w:t>
      </w:r>
      <w:r w:rsidRPr="008A75F8">
        <w:rPr>
          <w:rFonts w:eastAsia="Times New Roman"/>
          <w:szCs w:val="24"/>
          <w:lang w:eastAsia="de-DE"/>
        </w:rPr>
        <w:br/>
        <w:t>Bei der Weisheit Führung sein!</w:t>
      </w:r>
      <w:r w:rsidRPr="008A75F8">
        <w:rPr>
          <w:rFonts w:eastAsia="Times New Roman"/>
          <w:szCs w:val="24"/>
          <w:lang w:eastAsia="de-DE"/>
        </w:rPr>
        <w:br/>
        <w:t>Spricht die Kreatur auch drein,</w:t>
      </w:r>
      <w:r w:rsidRPr="008A75F8">
        <w:rPr>
          <w:rFonts w:eastAsia="Times New Roman"/>
          <w:szCs w:val="24"/>
          <w:lang w:eastAsia="de-DE"/>
        </w:rPr>
        <w:br/>
        <w:t>Herrscht doch Gottes stille Güte!</w:t>
      </w:r>
      <w:r w:rsidRPr="008A75F8">
        <w:rPr>
          <w:rFonts w:eastAsia="Times New Roman"/>
          <w:szCs w:val="24"/>
          <w:lang w:eastAsia="de-DE"/>
        </w:rPr>
        <w:br/>
        <w:t>Menschenurteil fällt schon hin,</w:t>
      </w:r>
      <w:r w:rsidRPr="008A75F8">
        <w:rPr>
          <w:rFonts w:eastAsia="Times New Roman"/>
          <w:szCs w:val="24"/>
          <w:lang w:eastAsia="de-DE"/>
        </w:rPr>
        <w:br/>
        <w:t xml:space="preserve">Denn ist nicht Gottessinn! </w:t>
      </w:r>
    </w:p>
    <w:p w14:paraId="685173B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Treuste Weisheit, meine Lieder</w:t>
      </w:r>
      <w:r w:rsidRPr="008A75F8">
        <w:rPr>
          <w:rFonts w:eastAsia="Times New Roman"/>
          <w:szCs w:val="24"/>
          <w:lang w:eastAsia="de-DE"/>
        </w:rPr>
        <w:br/>
        <w:t>Sollen Dir stets klingen fort!</w:t>
      </w:r>
      <w:r w:rsidRPr="008A75F8">
        <w:rPr>
          <w:rFonts w:eastAsia="Times New Roman"/>
          <w:szCs w:val="24"/>
          <w:lang w:eastAsia="de-DE"/>
        </w:rPr>
        <w:br/>
        <w:t>Denn nur Dein untrüglich Wort</w:t>
      </w:r>
      <w:r w:rsidRPr="008A75F8">
        <w:rPr>
          <w:rFonts w:eastAsia="Times New Roman"/>
          <w:szCs w:val="24"/>
          <w:lang w:eastAsia="de-DE"/>
        </w:rPr>
        <w:br/>
        <w:t xml:space="preserve">Bringet das </w:t>
      </w:r>
      <w:proofErr w:type="spellStart"/>
      <w:r w:rsidRPr="008A75F8">
        <w:rPr>
          <w:rFonts w:eastAsia="Times New Roman"/>
          <w:szCs w:val="24"/>
          <w:lang w:eastAsia="de-DE"/>
        </w:rPr>
        <w:t>Verlorne</w:t>
      </w:r>
      <w:proofErr w:type="spellEnd"/>
      <w:r w:rsidRPr="008A75F8">
        <w:rPr>
          <w:rFonts w:eastAsia="Times New Roman"/>
          <w:szCs w:val="24"/>
          <w:lang w:eastAsia="de-DE"/>
        </w:rPr>
        <w:t xml:space="preserve"> wieder.</w:t>
      </w:r>
      <w:r w:rsidRPr="008A75F8">
        <w:rPr>
          <w:rFonts w:eastAsia="Times New Roman"/>
          <w:szCs w:val="24"/>
          <w:lang w:eastAsia="de-DE"/>
        </w:rPr>
        <w:br/>
        <w:t>Nimm von deinem Eigentum</w:t>
      </w:r>
      <w:r w:rsidRPr="008A75F8">
        <w:rPr>
          <w:rFonts w:eastAsia="Times New Roman"/>
          <w:szCs w:val="24"/>
          <w:lang w:eastAsia="de-DE"/>
        </w:rPr>
        <w:br/>
        <w:t>Weisheit, Stärke, Dank und Ruhm!</w:t>
      </w:r>
    </w:p>
    <w:p w14:paraId="17D1813D" w14:textId="77777777" w:rsidR="008E5F26" w:rsidRPr="008A75F8" w:rsidRDefault="008E5F26" w:rsidP="008E5F26">
      <w:pPr>
        <w:pStyle w:val="berschrift2"/>
      </w:pPr>
      <w:r w:rsidRPr="008A75F8">
        <w:t>Die heimliche Himmelsweisheit.</w:t>
      </w:r>
    </w:p>
    <w:p w14:paraId="5B57B7DB" w14:textId="77777777" w:rsidR="008E5F26" w:rsidRPr="008A75F8" w:rsidRDefault="008E5F26" w:rsidP="008E5F26">
      <w:pPr>
        <w:spacing w:before="100" w:beforeAutospacing="1" w:after="100" w:afterAutospacing="1" w:line="240" w:lineRule="auto"/>
        <w:rPr>
          <w:rFonts w:eastAsia="Times New Roman"/>
          <w:szCs w:val="24"/>
          <w:lang w:eastAsia="de-DE"/>
        </w:rPr>
      </w:pPr>
      <w:proofErr w:type="spellStart"/>
      <w:r w:rsidRPr="008A75F8">
        <w:rPr>
          <w:rFonts w:eastAsia="Times New Roman"/>
          <w:szCs w:val="24"/>
          <w:lang w:eastAsia="de-DE"/>
        </w:rPr>
        <w:t>Verborgnes</w:t>
      </w:r>
      <w:proofErr w:type="spellEnd"/>
      <w:r w:rsidRPr="008A75F8">
        <w:rPr>
          <w:rFonts w:eastAsia="Times New Roman"/>
          <w:szCs w:val="24"/>
          <w:lang w:eastAsia="de-DE"/>
        </w:rPr>
        <w:t xml:space="preserve"> Licht, geheimes Leben</w:t>
      </w:r>
      <w:r w:rsidRPr="008A75F8">
        <w:rPr>
          <w:rFonts w:eastAsia="Times New Roman"/>
          <w:szCs w:val="24"/>
          <w:lang w:eastAsia="de-DE"/>
        </w:rPr>
        <w:br/>
        <w:t>Der göttlichen Vollkommenheit!</w:t>
      </w:r>
      <w:r w:rsidRPr="008A75F8">
        <w:rPr>
          <w:rFonts w:eastAsia="Times New Roman"/>
          <w:szCs w:val="24"/>
          <w:lang w:eastAsia="de-DE"/>
        </w:rPr>
        <w:br/>
        <w:t>Wer kennet deine Reinigkeit?</w:t>
      </w:r>
      <w:r w:rsidRPr="008A75F8">
        <w:rPr>
          <w:rFonts w:eastAsia="Times New Roman"/>
          <w:szCs w:val="24"/>
          <w:lang w:eastAsia="de-DE"/>
        </w:rPr>
        <w:br/>
        <w:t>Wem hast du dich zu eigen geben?</w:t>
      </w:r>
      <w:r w:rsidRPr="008A75F8">
        <w:rPr>
          <w:rFonts w:eastAsia="Times New Roman"/>
          <w:szCs w:val="24"/>
          <w:lang w:eastAsia="de-DE"/>
        </w:rPr>
        <w:br/>
        <w:t>Ja, Niemand weiß von deinem Namen,</w:t>
      </w:r>
      <w:r w:rsidRPr="008A75F8">
        <w:rPr>
          <w:rFonts w:eastAsia="Times New Roman"/>
          <w:szCs w:val="24"/>
          <w:lang w:eastAsia="de-DE"/>
        </w:rPr>
        <w:br/>
        <w:t>Noch merket deiner Weisheit Spur,</w:t>
      </w:r>
      <w:r w:rsidRPr="008A75F8">
        <w:rPr>
          <w:rFonts w:eastAsia="Times New Roman"/>
          <w:szCs w:val="24"/>
          <w:lang w:eastAsia="de-DE"/>
        </w:rPr>
        <w:br/>
        <w:t>Wiewohl dein unbefleckter Samen</w:t>
      </w:r>
      <w:r w:rsidRPr="008A75F8">
        <w:rPr>
          <w:rFonts w:eastAsia="Times New Roman"/>
          <w:szCs w:val="24"/>
          <w:lang w:eastAsia="de-DE"/>
        </w:rPr>
        <w:br/>
        <w:t>liegt in der menschlichen Natur.</w:t>
      </w:r>
    </w:p>
    <w:p w14:paraId="4F353D5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Wer geht in den verschlossenen Garten?</w:t>
      </w:r>
      <w:r w:rsidRPr="008A75F8">
        <w:rPr>
          <w:rFonts w:eastAsia="Times New Roman"/>
          <w:szCs w:val="24"/>
          <w:lang w:eastAsia="de-DE"/>
        </w:rPr>
        <w:br/>
        <w:t>Nur, wer wie du verschlossen ist;</w:t>
      </w:r>
      <w:r w:rsidRPr="008A75F8">
        <w:rPr>
          <w:rFonts w:eastAsia="Times New Roman"/>
          <w:szCs w:val="24"/>
          <w:lang w:eastAsia="de-DE"/>
        </w:rPr>
        <w:br/>
        <w:t xml:space="preserve">Wem du ein </w:t>
      </w:r>
      <w:proofErr w:type="spellStart"/>
      <w:r w:rsidRPr="008A75F8">
        <w:rPr>
          <w:rFonts w:eastAsia="Times New Roman"/>
          <w:szCs w:val="24"/>
          <w:lang w:eastAsia="de-DE"/>
        </w:rPr>
        <w:t>offner</w:t>
      </w:r>
      <w:proofErr w:type="spellEnd"/>
      <w:r w:rsidRPr="008A75F8">
        <w:rPr>
          <w:rFonts w:eastAsia="Times New Roman"/>
          <w:szCs w:val="24"/>
          <w:lang w:eastAsia="de-DE"/>
        </w:rPr>
        <w:t xml:space="preserve"> Brunnen bist,</w:t>
      </w:r>
      <w:r w:rsidRPr="008A75F8">
        <w:rPr>
          <w:rFonts w:eastAsia="Times New Roman"/>
          <w:szCs w:val="24"/>
          <w:lang w:eastAsia="de-DE"/>
        </w:rPr>
        <w:br/>
        <w:t>Der muss auch deiner treulich warten.</w:t>
      </w:r>
      <w:r w:rsidRPr="008A75F8">
        <w:rPr>
          <w:rFonts w:eastAsia="Times New Roman"/>
          <w:szCs w:val="24"/>
          <w:lang w:eastAsia="de-DE"/>
        </w:rPr>
        <w:br/>
        <w:t>Vor deinen Freunden bleibst du stehen</w:t>
      </w:r>
      <w:r w:rsidRPr="008A75F8">
        <w:rPr>
          <w:rFonts w:eastAsia="Times New Roman"/>
          <w:szCs w:val="24"/>
          <w:lang w:eastAsia="de-DE"/>
        </w:rPr>
        <w:br/>
        <w:t>Als Jungfrau, voller Heiligkeit;</w:t>
      </w:r>
      <w:r w:rsidRPr="008A75F8">
        <w:rPr>
          <w:rFonts w:eastAsia="Times New Roman"/>
          <w:szCs w:val="24"/>
          <w:lang w:eastAsia="de-DE"/>
        </w:rPr>
        <w:br/>
        <w:t>Wenn aber sie zu Andern geben,</w:t>
      </w:r>
      <w:r w:rsidRPr="008A75F8">
        <w:rPr>
          <w:rFonts w:eastAsia="Times New Roman"/>
          <w:szCs w:val="24"/>
          <w:lang w:eastAsia="de-DE"/>
        </w:rPr>
        <w:br/>
        <w:t>Entziehst du deine Herrlichkeit.</w:t>
      </w:r>
    </w:p>
    <w:p w14:paraId="487E812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gehst zwar jeder Seel‘ entgegen,</w:t>
      </w:r>
      <w:r w:rsidRPr="008A75F8">
        <w:rPr>
          <w:rFonts w:eastAsia="Times New Roman"/>
          <w:szCs w:val="24"/>
          <w:lang w:eastAsia="de-DE"/>
        </w:rPr>
        <w:br/>
        <w:t>Erscheinst in ihrem tiefsten Grund;</w:t>
      </w:r>
      <w:r w:rsidRPr="008A75F8">
        <w:rPr>
          <w:rFonts w:eastAsia="Times New Roman"/>
          <w:szCs w:val="24"/>
          <w:lang w:eastAsia="de-DE"/>
        </w:rPr>
        <w:br/>
        <w:t>Du bist so nah in ihrem Mund,</w:t>
      </w:r>
      <w:r w:rsidRPr="008A75F8">
        <w:rPr>
          <w:rFonts w:eastAsia="Times New Roman"/>
          <w:szCs w:val="24"/>
          <w:lang w:eastAsia="de-DE"/>
        </w:rPr>
        <w:br/>
        <w:t>Dass sich ihr Fuß nicht darf bewegen.</w:t>
      </w:r>
      <w:r w:rsidRPr="008A75F8">
        <w:rPr>
          <w:rFonts w:eastAsia="Times New Roman"/>
          <w:szCs w:val="24"/>
          <w:lang w:eastAsia="de-DE"/>
        </w:rPr>
        <w:br/>
        <w:t>Man darf nicht über Meere reisen,</w:t>
      </w:r>
      <w:r w:rsidRPr="008A75F8">
        <w:rPr>
          <w:rFonts w:eastAsia="Times New Roman"/>
          <w:szCs w:val="24"/>
          <w:lang w:eastAsia="de-DE"/>
        </w:rPr>
        <w:br/>
        <w:t>Wir finden Dich vor unsrer Tür</w:t>
      </w:r>
      <w:r w:rsidRPr="008A75F8">
        <w:rPr>
          <w:rFonts w:eastAsia="Times New Roman"/>
          <w:szCs w:val="24"/>
          <w:lang w:eastAsia="de-DE"/>
        </w:rPr>
        <w:br/>
        <w:t xml:space="preserve">Des Herzens </w:t>
      </w:r>
      <w:proofErr w:type="spellStart"/>
      <w:r w:rsidRPr="008A75F8">
        <w:rPr>
          <w:rFonts w:eastAsia="Times New Roman"/>
          <w:szCs w:val="24"/>
          <w:lang w:eastAsia="de-DE"/>
        </w:rPr>
        <w:t>ruh’n</w:t>
      </w:r>
      <w:proofErr w:type="spellEnd"/>
      <w:r w:rsidRPr="008A75F8">
        <w:rPr>
          <w:rFonts w:eastAsia="Times New Roman"/>
          <w:szCs w:val="24"/>
          <w:lang w:eastAsia="de-DE"/>
        </w:rPr>
        <w:t>; da willst du’s weisen,</w:t>
      </w:r>
      <w:r w:rsidRPr="008A75F8">
        <w:rPr>
          <w:rFonts w:eastAsia="Times New Roman"/>
          <w:szCs w:val="24"/>
          <w:lang w:eastAsia="de-DE"/>
        </w:rPr>
        <w:br/>
        <w:t>Wie sehnlich Du uns ziehst zu Dir.</w:t>
      </w:r>
    </w:p>
    <w:p w14:paraId="382D938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Doch kennt die Welt die treue Stimme</w:t>
      </w:r>
      <w:r w:rsidRPr="008A75F8">
        <w:rPr>
          <w:rFonts w:eastAsia="Times New Roman"/>
          <w:szCs w:val="24"/>
          <w:lang w:eastAsia="de-DE"/>
        </w:rPr>
        <w:br/>
        <w:t>Das Locken und Bestrafen nicht,</w:t>
      </w:r>
      <w:r w:rsidRPr="008A75F8">
        <w:rPr>
          <w:rFonts w:eastAsia="Times New Roman"/>
          <w:szCs w:val="24"/>
          <w:lang w:eastAsia="de-DE"/>
        </w:rPr>
        <w:br/>
        <w:t>Das im Gewissen stets geschieht,</w:t>
      </w:r>
      <w:r w:rsidRPr="008A75F8">
        <w:rPr>
          <w:rFonts w:eastAsia="Times New Roman"/>
          <w:szCs w:val="24"/>
          <w:lang w:eastAsia="de-DE"/>
        </w:rPr>
        <w:br/>
        <w:t xml:space="preserve">Sie, die Dich hasst mit </w:t>
      </w:r>
      <w:proofErr w:type="spellStart"/>
      <w:r w:rsidRPr="008A75F8">
        <w:rPr>
          <w:rFonts w:eastAsia="Times New Roman"/>
          <w:szCs w:val="24"/>
          <w:lang w:eastAsia="de-DE"/>
        </w:rPr>
        <w:t>bittrem</w:t>
      </w:r>
      <w:proofErr w:type="spellEnd"/>
      <w:r w:rsidRPr="008A75F8">
        <w:rPr>
          <w:rFonts w:eastAsia="Times New Roman"/>
          <w:szCs w:val="24"/>
          <w:lang w:eastAsia="de-DE"/>
        </w:rPr>
        <w:t xml:space="preserve"> Grimme.</w:t>
      </w:r>
      <w:r w:rsidRPr="008A75F8">
        <w:rPr>
          <w:rFonts w:eastAsia="Times New Roman"/>
          <w:szCs w:val="24"/>
          <w:lang w:eastAsia="de-DE"/>
        </w:rPr>
        <w:br/>
        <w:t>Du, der von Blindheit will erlösen,</w:t>
      </w:r>
      <w:r w:rsidRPr="008A75F8">
        <w:rPr>
          <w:rFonts w:eastAsia="Times New Roman"/>
          <w:szCs w:val="24"/>
          <w:lang w:eastAsia="de-DE"/>
        </w:rPr>
        <w:br/>
        <w:t>Bleibst doch den Meisten unerkannt;</w:t>
      </w:r>
      <w:r w:rsidRPr="008A75F8">
        <w:rPr>
          <w:rFonts w:eastAsia="Times New Roman"/>
          <w:szCs w:val="24"/>
          <w:lang w:eastAsia="de-DE"/>
        </w:rPr>
        <w:br/>
        <w:t xml:space="preserve">Ein Tor, der niemals </w:t>
      </w:r>
      <w:r>
        <w:rPr>
          <w:rFonts w:eastAsia="Times New Roman"/>
          <w:szCs w:val="24"/>
          <w:lang w:eastAsia="de-DE"/>
        </w:rPr>
        <w:t>k</w:t>
      </w:r>
      <w:r w:rsidRPr="008A75F8">
        <w:rPr>
          <w:rFonts w:eastAsia="Times New Roman"/>
          <w:szCs w:val="24"/>
          <w:lang w:eastAsia="de-DE"/>
        </w:rPr>
        <w:t>lug gewesen,</w:t>
      </w:r>
      <w:r w:rsidRPr="008A75F8">
        <w:rPr>
          <w:rFonts w:eastAsia="Times New Roman"/>
          <w:szCs w:val="24"/>
          <w:lang w:eastAsia="de-DE"/>
        </w:rPr>
        <w:br/>
        <w:t xml:space="preserve">Nimmt lieber Unflat in die Hand. </w:t>
      </w:r>
    </w:p>
    <w:p w14:paraId="478089A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Ach edler Schatz, Du kannst kaum finden</w:t>
      </w:r>
      <w:r w:rsidRPr="008A75F8">
        <w:rPr>
          <w:rFonts w:eastAsia="Times New Roman"/>
          <w:szCs w:val="24"/>
          <w:lang w:eastAsia="de-DE"/>
        </w:rPr>
        <w:br/>
        <w:t>Ein einzig Herz, das Dir gehöret,</w:t>
      </w:r>
      <w:r w:rsidRPr="008A75F8">
        <w:rPr>
          <w:rFonts w:eastAsia="Times New Roman"/>
          <w:szCs w:val="24"/>
          <w:lang w:eastAsia="de-DE"/>
        </w:rPr>
        <w:br/>
        <w:t>Das um die rechte Ruhe sorgt,</w:t>
      </w:r>
      <w:r w:rsidRPr="008A75F8">
        <w:rPr>
          <w:rFonts w:eastAsia="Times New Roman"/>
          <w:szCs w:val="24"/>
          <w:lang w:eastAsia="de-DE"/>
        </w:rPr>
        <w:br/>
        <w:t>Und sucht mit Dir sich zu verbinden.</w:t>
      </w:r>
      <w:r w:rsidRPr="008A75F8">
        <w:rPr>
          <w:rFonts w:eastAsia="Times New Roman"/>
          <w:szCs w:val="24"/>
          <w:lang w:eastAsia="de-DE"/>
        </w:rPr>
        <w:br/>
        <w:t>Geh aber nur mit starken Schritten</w:t>
      </w:r>
      <w:r w:rsidRPr="008A75F8">
        <w:rPr>
          <w:rFonts w:eastAsia="Times New Roman"/>
          <w:szCs w:val="24"/>
          <w:lang w:eastAsia="de-DE"/>
        </w:rPr>
        <w:br/>
        <w:t xml:space="preserve">Aus dem </w:t>
      </w:r>
      <w:proofErr w:type="spellStart"/>
      <w:r w:rsidRPr="008A75F8">
        <w:rPr>
          <w:rFonts w:eastAsia="Times New Roman"/>
          <w:szCs w:val="24"/>
          <w:lang w:eastAsia="de-DE"/>
        </w:rPr>
        <w:t>verborgnen</w:t>
      </w:r>
      <w:proofErr w:type="spellEnd"/>
      <w:r w:rsidRPr="008A75F8">
        <w:rPr>
          <w:rFonts w:eastAsia="Times New Roman"/>
          <w:szCs w:val="24"/>
          <w:lang w:eastAsia="de-DE"/>
        </w:rPr>
        <w:t xml:space="preserve"> Licht heraus,</w:t>
      </w:r>
      <w:r w:rsidRPr="008A75F8">
        <w:rPr>
          <w:rFonts w:eastAsia="Times New Roman"/>
          <w:szCs w:val="24"/>
          <w:lang w:eastAsia="de-DE"/>
        </w:rPr>
        <w:br/>
        <w:t>Und lass Dich unsre Not erbitten,</w:t>
      </w:r>
      <w:r w:rsidRPr="008A75F8">
        <w:rPr>
          <w:rFonts w:eastAsia="Times New Roman"/>
          <w:szCs w:val="24"/>
          <w:lang w:eastAsia="de-DE"/>
        </w:rPr>
        <w:br/>
        <w:t>Zu wohnen in dem öden Haus!</w:t>
      </w:r>
    </w:p>
    <w:p w14:paraId="292D20E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Und wie Du in Dir selbst verschlossen,</w:t>
      </w:r>
      <w:r w:rsidRPr="008A75F8">
        <w:rPr>
          <w:rFonts w:eastAsia="Times New Roman"/>
          <w:szCs w:val="24"/>
          <w:lang w:eastAsia="de-DE"/>
        </w:rPr>
        <w:br/>
        <w:t>Verriegelt und versiegelt bist,</w:t>
      </w:r>
      <w:r w:rsidRPr="008A75F8">
        <w:rPr>
          <w:rFonts w:eastAsia="Times New Roman"/>
          <w:szCs w:val="24"/>
          <w:lang w:eastAsia="de-DE"/>
        </w:rPr>
        <w:br/>
        <w:t>Dass, was gemein und unrein ist,</w:t>
      </w:r>
      <w:r w:rsidRPr="008A75F8">
        <w:rPr>
          <w:rFonts w:eastAsia="Times New Roman"/>
          <w:szCs w:val="24"/>
          <w:lang w:eastAsia="de-DE"/>
        </w:rPr>
        <w:br/>
        <w:t>Die Wahrheit niemals hat genossen:</w:t>
      </w:r>
      <w:r w:rsidRPr="008A75F8">
        <w:rPr>
          <w:rFonts w:eastAsia="Times New Roman"/>
          <w:szCs w:val="24"/>
          <w:lang w:eastAsia="de-DE"/>
        </w:rPr>
        <w:br/>
        <w:t>So leg‘ in uns auch solche Kräfte</w:t>
      </w:r>
      <w:r w:rsidRPr="008A75F8">
        <w:rPr>
          <w:rFonts w:eastAsia="Times New Roman"/>
          <w:szCs w:val="24"/>
          <w:lang w:eastAsia="de-DE"/>
        </w:rPr>
        <w:br/>
        <w:t>Der Stille und Verschwiegenheit</w:t>
      </w:r>
      <w:r w:rsidRPr="008A75F8">
        <w:rPr>
          <w:rFonts w:eastAsia="Times New Roman"/>
          <w:szCs w:val="24"/>
          <w:lang w:eastAsia="de-DE"/>
        </w:rPr>
        <w:br/>
        <w:t>Jungfräulich-züchtiger Geschäfte,</w:t>
      </w:r>
      <w:r w:rsidRPr="008A75F8">
        <w:rPr>
          <w:rFonts w:eastAsia="Times New Roman"/>
          <w:szCs w:val="24"/>
          <w:lang w:eastAsia="de-DE"/>
        </w:rPr>
        <w:br/>
        <w:t>Wenn uns dein Geist erlöst und weiht!</w:t>
      </w:r>
    </w:p>
    <w:p w14:paraId="435362C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Lass Augen, Ohren, </w:t>
      </w:r>
      <w:proofErr w:type="spellStart"/>
      <w:r w:rsidRPr="008A75F8">
        <w:rPr>
          <w:rFonts w:eastAsia="Times New Roman"/>
          <w:szCs w:val="24"/>
          <w:lang w:eastAsia="de-DE"/>
        </w:rPr>
        <w:t>Händ</w:t>
      </w:r>
      <w:proofErr w:type="spellEnd"/>
      <w:r w:rsidRPr="008A75F8">
        <w:rPr>
          <w:rFonts w:eastAsia="Times New Roman"/>
          <w:szCs w:val="24"/>
          <w:lang w:eastAsia="de-DE"/>
        </w:rPr>
        <w:t>‘ und Füße</w:t>
      </w:r>
      <w:r w:rsidRPr="008A75F8">
        <w:rPr>
          <w:rFonts w:eastAsia="Times New Roman"/>
          <w:szCs w:val="24"/>
          <w:lang w:eastAsia="de-DE"/>
        </w:rPr>
        <w:br/>
        <w:t>An deine Zucht gebunden sein,</w:t>
      </w:r>
      <w:r w:rsidRPr="008A75F8">
        <w:rPr>
          <w:rFonts w:eastAsia="Times New Roman"/>
          <w:szCs w:val="24"/>
          <w:lang w:eastAsia="de-DE"/>
        </w:rPr>
        <w:br/>
        <w:t>Dass auch nicht unter gutem Schein</w:t>
      </w:r>
      <w:r w:rsidRPr="008A75F8">
        <w:rPr>
          <w:rFonts w:eastAsia="Times New Roman"/>
          <w:szCs w:val="24"/>
          <w:lang w:eastAsia="de-DE"/>
        </w:rPr>
        <w:br/>
        <w:t>Das Herz von etwas Fremdem wisse,</w:t>
      </w:r>
      <w:r w:rsidRPr="008A75F8">
        <w:rPr>
          <w:rFonts w:eastAsia="Times New Roman"/>
          <w:szCs w:val="24"/>
          <w:lang w:eastAsia="de-DE"/>
        </w:rPr>
        <w:br/>
        <w:t>Als von Gemeinschaft mit den Quellen,</w:t>
      </w:r>
      <w:r w:rsidRPr="008A75F8">
        <w:rPr>
          <w:rFonts w:eastAsia="Times New Roman"/>
          <w:szCs w:val="24"/>
          <w:lang w:eastAsia="de-DE"/>
        </w:rPr>
        <w:br/>
        <w:t>Die himmelhell kristallen sind,</w:t>
      </w:r>
      <w:r w:rsidRPr="008A75F8">
        <w:rPr>
          <w:rFonts w:eastAsia="Times New Roman"/>
          <w:szCs w:val="24"/>
          <w:lang w:eastAsia="de-DE"/>
        </w:rPr>
        <w:br/>
        <w:t>Damit dein Herz mich von den Wellen</w:t>
      </w:r>
      <w:r w:rsidRPr="008A75F8">
        <w:rPr>
          <w:rFonts w:eastAsia="Times New Roman"/>
          <w:szCs w:val="24"/>
          <w:lang w:eastAsia="de-DE"/>
        </w:rPr>
        <w:br/>
        <w:t xml:space="preserve">Der Falschheit nicht </w:t>
      </w:r>
      <w:proofErr w:type="spellStart"/>
      <w:r w:rsidRPr="008A75F8">
        <w:rPr>
          <w:rFonts w:eastAsia="Times New Roman"/>
          <w:szCs w:val="24"/>
          <w:lang w:eastAsia="de-DE"/>
        </w:rPr>
        <w:t>getrübet</w:t>
      </w:r>
      <w:proofErr w:type="spellEnd"/>
      <w:r w:rsidRPr="008A75F8">
        <w:rPr>
          <w:rFonts w:eastAsia="Times New Roman"/>
          <w:szCs w:val="24"/>
          <w:lang w:eastAsia="de-DE"/>
        </w:rPr>
        <w:t xml:space="preserve"> find‘!</w:t>
      </w:r>
    </w:p>
    <w:p w14:paraId="7102577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Ach, nimm mich mit in deinen Garten,</w:t>
      </w:r>
      <w:r w:rsidRPr="008A75F8">
        <w:rPr>
          <w:rFonts w:eastAsia="Times New Roman"/>
          <w:szCs w:val="24"/>
          <w:lang w:eastAsia="de-DE"/>
        </w:rPr>
        <w:br/>
        <w:t>Der gleich dem Paradiese grünt,</w:t>
      </w:r>
      <w:r w:rsidRPr="008A75F8">
        <w:rPr>
          <w:rFonts w:eastAsia="Times New Roman"/>
          <w:szCs w:val="24"/>
          <w:lang w:eastAsia="de-DE"/>
        </w:rPr>
        <w:br/>
        <w:t>Und mir mit neuen Früchten dient,</w:t>
      </w:r>
      <w:r w:rsidRPr="008A75F8">
        <w:rPr>
          <w:rFonts w:eastAsia="Times New Roman"/>
          <w:szCs w:val="24"/>
          <w:lang w:eastAsia="de-DE"/>
        </w:rPr>
        <w:br/>
        <w:t>Die Tau von oben nur erwarten,</w:t>
      </w:r>
      <w:r w:rsidRPr="008A75F8">
        <w:rPr>
          <w:rFonts w:eastAsia="Times New Roman"/>
          <w:szCs w:val="24"/>
          <w:lang w:eastAsia="de-DE"/>
        </w:rPr>
        <w:br/>
        <w:t>Und Kraft der Sonne samt den Regen;</w:t>
      </w:r>
      <w:r w:rsidRPr="008A75F8">
        <w:rPr>
          <w:rFonts w:eastAsia="Times New Roman"/>
          <w:szCs w:val="24"/>
          <w:lang w:eastAsia="de-DE"/>
        </w:rPr>
        <w:br/>
        <w:t>Sonst Halt ihn um und um verzäunt;</w:t>
      </w:r>
      <w:r w:rsidRPr="008A75F8">
        <w:rPr>
          <w:rFonts w:eastAsia="Times New Roman"/>
          <w:szCs w:val="24"/>
          <w:lang w:eastAsia="de-DE"/>
        </w:rPr>
        <w:br/>
        <w:t>Kein Freund soll seine Frucht drein legen,</w:t>
      </w:r>
      <w:r w:rsidRPr="008A75F8">
        <w:rPr>
          <w:rFonts w:eastAsia="Times New Roman"/>
          <w:szCs w:val="24"/>
          <w:lang w:eastAsia="de-DE"/>
        </w:rPr>
        <w:br/>
        <w:t>Und hätt‘ er’s noch so gut gemeint!</w:t>
      </w:r>
    </w:p>
    <w:p w14:paraId="01E2803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So halt</w:t>
      </w:r>
      <w:r>
        <w:rPr>
          <w:rFonts w:eastAsia="Times New Roman"/>
          <w:szCs w:val="24"/>
          <w:lang w:eastAsia="de-DE"/>
        </w:rPr>
        <w:t>‘</w:t>
      </w:r>
      <w:r w:rsidRPr="008A75F8">
        <w:rPr>
          <w:rFonts w:eastAsia="Times New Roman"/>
          <w:szCs w:val="24"/>
          <w:lang w:eastAsia="de-DE"/>
        </w:rPr>
        <w:t xml:space="preserve"> ich mich zu Dir, mein Leben,</w:t>
      </w:r>
      <w:r w:rsidRPr="008A75F8">
        <w:rPr>
          <w:rFonts w:eastAsia="Times New Roman"/>
          <w:szCs w:val="24"/>
          <w:lang w:eastAsia="de-DE"/>
        </w:rPr>
        <w:br/>
        <w:t>Der du mich huldreich angeschaut!</w:t>
      </w:r>
      <w:r w:rsidRPr="008A75F8">
        <w:rPr>
          <w:rFonts w:eastAsia="Times New Roman"/>
          <w:szCs w:val="24"/>
          <w:lang w:eastAsia="de-DE"/>
        </w:rPr>
        <w:br/>
        <w:t>Wer sich einmal mit Dir vertraut,</w:t>
      </w:r>
      <w:r w:rsidRPr="008A75F8">
        <w:rPr>
          <w:rFonts w:eastAsia="Times New Roman"/>
          <w:szCs w:val="24"/>
          <w:lang w:eastAsia="de-DE"/>
        </w:rPr>
        <w:br/>
        <w:t>Bleibt an der Kreatur nicht kleben.</w:t>
      </w:r>
      <w:r w:rsidRPr="008A75F8">
        <w:rPr>
          <w:rFonts w:eastAsia="Times New Roman"/>
          <w:szCs w:val="24"/>
          <w:lang w:eastAsia="de-DE"/>
        </w:rPr>
        <w:br/>
        <w:t>O siegle, schließ‘ und wach‘ und hege</w:t>
      </w:r>
      <w:r w:rsidRPr="008A75F8">
        <w:rPr>
          <w:rFonts w:eastAsia="Times New Roman"/>
          <w:szCs w:val="24"/>
          <w:lang w:eastAsia="de-DE"/>
        </w:rPr>
        <w:br/>
        <w:t>Dein Eigentum, dein liebstes Gut,</w:t>
      </w:r>
      <w:r w:rsidRPr="008A75F8">
        <w:rPr>
          <w:rFonts w:eastAsia="Times New Roman"/>
          <w:szCs w:val="24"/>
          <w:lang w:eastAsia="de-DE"/>
        </w:rPr>
        <w:br/>
        <w:t>Dass sich mein Geist in Dir nur rege,</w:t>
      </w:r>
      <w:r w:rsidRPr="008A75F8">
        <w:rPr>
          <w:rFonts w:eastAsia="Times New Roman"/>
          <w:szCs w:val="24"/>
          <w:lang w:eastAsia="de-DE"/>
        </w:rPr>
        <w:br/>
        <w:t>Und stehe stets auf seiner Hut!</w:t>
      </w:r>
    </w:p>
    <w:p w14:paraId="695EA8D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Schleuß, Herr, des innern Gartens Mauern</w:t>
      </w:r>
      <w:r w:rsidRPr="008A75F8">
        <w:rPr>
          <w:rFonts w:eastAsia="Times New Roman"/>
          <w:szCs w:val="24"/>
          <w:lang w:eastAsia="de-DE"/>
        </w:rPr>
        <w:br/>
        <w:t>Vor den geheimsten Feinden zu,</w:t>
      </w:r>
      <w:r w:rsidRPr="008A75F8">
        <w:rPr>
          <w:rFonts w:eastAsia="Times New Roman"/>
          <w:szCs w:val="24"/>
          <w:lang w:eastAsia="de-DE"/>
        </w:rPr>
        <w:br/>
        <w:t>Die seine Blüte, Frucht und Ruh</w:t>
      </w:r>
      <w:r w:rsidRPr="008A75F8">
        <w:rPr>
          <w:rFonts w:eastAsia="Times New Roman"/>
          <w:szCs w:val="24"/>
          <w:lang w:eastAsia="de-DE"/>
        </w:rPr>
        <w:br/>
        <w:t>Zu rauben, Tag‘ und Nächte lauern!</w:t>
      </w:r>
      <w:r w:rsidRPr="008A75F8">
        <w:rPr>
          <w:rFonts w:eastAsia="Times New Roman"/>
          <w:szCs w:val="24"/>
          <w:lang w:eastAsia="de-DE"/>
        </w:rPr>
        <w:br/>
        <w:t>Darf ich geheim mit Dir umgehen,</w:t>
      </w:r>
      <w:r w:rsidRPr="008A75F8">
        <w:rPr>
          <w:rFonts w:eastAsia="Times New Roman"/>
          <w:szCs w:val="24"/>
          <w:lang w:eastAsia="de-DE"/>
        </w:rPr>
        <w:br/>
        <w:t>So weiß ich, dass ich sicher bin,</w:t>
      </w:r>
      <w:r w:rsidRPr="008A75F8">
        <w:rPr>
          <w:rFonts w:eastAsia="Times New Roman"/>
          <w:szCs w:val="24"/>
          <w:lang w:eastAsia="de-DE"/>
        </w:rPr>
        <w:br/>
        <w:t>Und will dann nirgends hin mehr sehen!</w:t>
      </w:r>
      <w:r w:rsidRPr="008A75F8">
        <w:rPr>
          <w:rFonts w:eastAsia="Times New Roman"/>
          <w:szCs w:val="24"/>
          <w:lang w:eastAsia="de-DE"/>
        </w:rPr>
        <w:br/>
        <w:t>Nach der Gewissheit steht mein Sinn.</w:t>
      </w:r>
    </w:p>
    <w:p w14:paraId="6F80CDB2" w14:textId="77777777" w:rsidR="008E5F26" w:rsidRPr="00093083" w:rsidRDefault="008E5F26" w:rsidP="008E5F26">
      <w:pPr>
        <w:pStyle w:val="berschrift2"/>
      </w:pPr>
      <w:r w:rsidRPr="00093083">
        <w:t>Die Seligkeit des Nichts.</w:t>
      </w:r>
    </w:p>
    <w:p w14:paraId="3B602B56" w14:textId="77777777" w:rsidR="008E5F26" w:rsidRPr="00093083" w:rsidRDefault="008E5F26" w:rsidP="008E5F26">
      <w:r w:rsidRPr="00093083">
        <w:t>Als ich das Nichts nahm wohl in Acht,</w:t>
      </w:r>
      <w:r w:rsidRPr="00093083">
        <w:br/>
        <w:t>Und mich darin ergeben,</w:t>
      </w:r>
      <w:r w:rsidRPr="00093083">
        <w:br/>
        <w:t>Ward ich zum rechten Ziel gebracht,</w:t>
      </w:r>
      <w:r w:rsidRPr="00093083">
        <w:br/>
        <w:t>Wonach ein Christ soll streben;</w:t>
      </w:r>
      <w:r w:rsidRPr="00093083">
        <w:br/>
        <w:t>Ich ward lebendig aus dem Tod,</w:t>
      </w:r>
      <w:r w:rsidRPr="00093083">
        <w:br/>
        <w:t>O Wunder ohne Maßen!</w:t>
      </w:r>
      <w:r w:rsidRPr="00093083">
        <w:br/>
        <w:t>Ich fand das höchste Gut in Gott,</w:t>
      </w:r>
      <w:r w:rsidRPr="00093083">
        <w:br/>
        <w:t xml:space="preserve">Sobald ich mich verlassen. </w:t>
      </w:r>
    </w:p>
    <w:p w14:paraId="736B5DE0" w14:textId="77777777" w:rsidR="008E5F26" w:rsidRPr="00093083" w:rsidRDefault="008E5F26" w:rsidP="008E5F26">
      <w:r w:rsidRPr="00093083">
        <w:t>Sobald der Kreaturen Dunst</w:t>
      </w:r>
      <w:r w:rsidRPr="00093083">
        <w:br/>
        <w:t>Ich floh und ganz lies fahren,</w:t>
      </w:r>
      <w:r w:rsidRPr="00093083">
        <w:br/>
        <w:t>Da wollte Gott in höchster Gunst</w:t>
      </w:r>
      <w:r w:rsidRPr="00093083">
        <w:br/>
        <w:t>Mit meinem Geist sich paaren.</w:t>
      </w:r>
      <w:r w:rsidRPr="00093083">
        <w:br/>
        <w:t>Da fand ich Ihn nach langem Streit,</w:t>
      </w:r>
      <w:r w:rsidRPr="00093083">
        <w:br/>
        <w:t>Den meine Seel‘ begehret,</w:t>
      </w:r>
      <w:r w:rsidRPr="00093083">
        <w:br/>
        <w:t>Und lebe nun in voller Freud‘,</w:t>
      </w:r>
      <w:r w:rsidRPr="00093083">
        <w:br/>
        <w:t xml:space="preserve">Die mir nicht ist verwehret. </w:t>
      </w:r>
    </w:p>
    <w:p w14:paraId="78FD6032" w14:textId="77777777" w:rsidR="008E5F26" w:rsidRPr="00093083" w:rsidRDefault="008E5F26" w:rsidP="008E5F26">
      <w:r w:rsidRPr="00093083">
        <w:t>Weil ich ein blödes Kind nun bin,</w:t>
      </w:r>
      <w:r w:rsidRPr="00093083">
        <w:br/>
        <w:t>Und Alles lasse sinken,</w:t>
      </w:r>
      <w:r w:rsidRPr="00093083">
        <w:br/>
        <w:t>So find‘ ich Gott in meinem Sinn,</w:t>
      </w:r>
      <w:r w:rsidRPr="00093083">
        <w:br/>
        <w:t>Der mir sein Licht lässt blinken.</w:t>
      </w:r>
      <w:r w:rsidRPr="00093083">
        <w:br/>
        <w:t>Selbst Finsternis ist jetzt mein Licht,</w:t>
      </w:r>
      <w:r w:rsidRPr="00093083">
        <w:br/>
        <w:t>Weil ich im Nichts mich übe;</w:t>
      </w:r>
      <w:r w:rsidRPr="00093083">
        <w:br/>
        <w:t>Das Nichts eröffnet mein Gesicht,</w:t>
      </w:r>
      <w:r w:rsidRPr="00093083">
        <w:br/>
        <w:t xml:space="preserve">Nichts führt ins Land der Liebe! </w:t>
      </w:r>
    </w:p>
    <w:p w14:paraId="2B6047E4" w14:textId="77777777" w:rsidR="008E5F26" w:rsidRPr="00093083" w:rsidRDefault="008E5F26" w:rsidP="008E5F26">
      <w:r w:rsidRPr="00093083">
        <w:t>Nichts quält, und wär‘ es noch so scharf,</w:t>
      </w:r>
      <w:r w:rsidRPr="00093083">
        <w:br/>
        <w:t>Den, der im Nichts stets wohnet;</w:t>
      </w:r>
      <w:r w:rsidRPr="00093083">
        <w:br/>
        <w:t>Weil Nichts ist, das ein Mensch bedarf,</w:t>
      </w:r>
      <w:r w:rsidRPr="00093083">
        <w:br/>
        <w:t>Den Gott mit Sich selbst lohnet.</w:t>
      </w:r>
      <w:r w:rsidRPr="00093083">
        <w:br/>
        <w:t xml:space="preserve">Lass, Gott zu </w:t>
      </w:r>
      <w:proofErr w:type="spellStart"/>
      <w:r w:rsidRPr="00093083">
        <w:t>schau’n</w:t>
      </w:r>
      <w:proofErr w:type="spellEnd"/>
      <w:r w:rsidRPr="00093083">
        <w:t xml:space="preserve"> mit reiner Brust,</w:t>
      </w:r>
      <w:r w:rsidRPr="00093083">
        <w:br/>
        <w:t>Die Welt nichts in Dir werden;</w:t>
      </w:r>
      <w:r w:rsidRPr="00093083">
        <w:br/>
        <w:t>Es löscht sonst nichts der Seele Lust</w:t>
      </w:r>
      <w:r w:rsidRPr="00093083">
        <w:br/>
        <w:t xml:space="preserve">Als dieses Nichts auf Erden! </w:t>
      </w:r>
    </w:p>
    <w:p w14:paraId="27B2B4B2" w14:textId="77777777" w:rsidR="008E5F26" w:rsidRPr="00093083" w:rsidRDefault="008E5F26" w:rsidP="008E5F26">
      <w:r w:rsidRPr="00093083">
        <w:t>Wer Etwas ist in dieser Welt</w:t>
      </w:r>
      <w:r w:rsidRPr="00093083">
        <w:br/>
        <w:t>Sucht nicht das Nichts zu schauen;</w:t>
      </w:r>
      <w:r w:rsidRPr="00093083">
        <w:br/>
        <w:t>Nichts hat sich ganz in Gott gestellt,</w:t>
      </w:r>
      <w:r w:rsidRPr="00093083">
        <w:br/>
        <w:t>Und will sonst auf Nichts bauen.</w:t>
      </w:r>
      <w:r w:rsidRPr="00093083">
        <w:br/>
        <w:t>Wohl mir, dass ich in dieser Zunft</w:t>
      </w:r>
      <w:r w:rsidRPr="00093083">
        <w:br/>
        <w:t xml:space="preserve">Werd‘ gläubig stehend </w:t>
      </w:r>
      <w:proofErr w:type="spellStart"/>
      <w:r w:rsidRPr="00093083">
        <w:t>funden</w:t>
      </w:r>
      <w:proofErr w:type="spellEnd"/>
      <w:r w:rsidRPr="00093083">
        <w:t>,</w:t>
      </w:r>
      <w:r w:rsidRPr="00093083">
        <w:br/>
        <w:t>Weil ich die blinde Unvernunft</w:t>
      </w:r>
      <w:r w:rsidRPr="00093083">
        <w:br/>
      </w:r>
      <w:proofErr w:type="spellStart"/>
      <w:r w:rsidRPr="00093083">
        <w:t>Hiedurch</w:t>
      </w:r>
      <w:proofErr w:type="spellEnd"/>
      <w:r w:rsidRPr="00093083">
        <w:t xml:space="preserve"> hab‘ überwunden! </w:t>
      </w:r>
    </w:p>
    <w:p w14:paraId="0DCAD35B" w14:textId="77777777" w:rsidR="008E5F26" w:rsidRPr="00093083" w:rsidRDefault="008E5F26" w:rsidP="008E5F26">
      <w:r w:rsidRPr="00093083">
        <w:t>Die Liebe kann mit ihrem Gut,</w:t>
      </w:r>
      <w:r w:rsidRPr="00093083">
        <w:br/>
        <w:t>Das Gott ist, also handeln:</w:t>
      </w:r>
      <w:r w:rsidRPr="00093083">
        <w:br/>
        <w:t>Das Nichts durch ihre Feuerglut</w:t>
      </w:r>
      <w:r w:rsidRPr="00093083">
        <w:br/>
        <w:t>Muss sich in Alles wandeln!</w:t>
      </w:r>
      <w:r w:rsidRPr="00093083">
        <w:br/>
        <w:t>Nichts ist so arm, bloß, schwach und klein,</w:t>
      </w:r>
      <w:r w:rsidRPr="00093083">
        <w:br/>
        <w:t>Es kann ans Nichts sich binden;</w:t>
      </w:r>
      <w:r w:rsidRPr="00093083">
        <w:br/>
        <w:t>Drum sucht es all sein Gut allein</w:t>
      </w:r>
      <w:r w:rsidRPr="00093083">
        <w:br/>
        <w:t xml:space="preserve">Im </w:t>
      </w:r>
      <w:proofErr w:type="spellStart"/>
      <w:r w:rsidRPr="00093083">
        <w:t>lautern</w:t>
      </w:r>
      <w:proofErr w:type="spellEnd"/>
      <w:r w:rsidRPr="00093083">
        <w:t xml:space="preserve"> Nichts zu finden. </w:t>
      </w:r>
    </w:p>
    <w:p w14:paraId="391AF07F" w14:textId="77777777" w:rsidR="008E5F26" w:rsidRPr="00093083" w:rsidRDefault="008E5F26" w:rsidP="008E5F26">
      <w:r w:rsidRPr="00093083">
        <w:t>Als ich dies dunkle Nichts erwählt,</w:t>
      </w:r>
      <w:r w:rsidRPr="00093083">
        <w:br/>
        <w:t xml:space="preserve">zu </w:t>
      </w:r>
      <w:proofErr w:type="spellStart"/>
      <w:r w:rsidRPr="00093083">
        <w:t>geh’n</w:t>
      </w:r>
      <w:proofErr w:type="spellEnd"/>
      <w:r w:rsidRPr="00093083">
        <w:t xml:space="preserve"> auf seinen Wegen,</w:t>
      </w:r>
      <w:r w:rsidRPr="00093083">
        <w:br/>
        <w:t>Ward ich von Dem nicht mehr gequält,</w:t>
      </w:r>
      <w:r w:rsidRPr="00093083">
        <w:br/>
        <w:t>Das mir erst stand entgegen.</w:t>
      </w:r>
      <w:r w:rsidRPr="00093083">
        <w:br/>
        <w:t xml:space="preserve">Ich </w:t>
      </w:r>
      <w:proofErr w:type="spellStart"/>
      <w:r w:rsidRPr="00093083">
        <w:t>konnt</w:t>
      </w:r>
      <w:proofErr w:type="spellEnd"/>
      <w:r w:rsidRPr="00093083">
        <w:t xml:space="preserve"> in diesem reichen Nichts</w:t>
      </w:r>
      <w:r w:rsidRPr="00093083">
        <w:br/>
        <w:t xml:space="preserve">Nichts </w:t>
      </w:r>
      <w:proofErr w:type="spellStart"/>
      <w:r w:rsidRPr="00093083">
        <w:t>Kreatürlichs</w:t>
      </w:r>
      <w:proofErr w:type="spellEnd"/>
      <w:r w:rsidRPr="00093083">
        <w:t xml:space="preserve"> lieben,</w:t>
      </w:r>
      <w:r w:rsidRPr="00093083">
        <w:br/>
        <w:t>Weil ich im Glanz des Gotteslichts</w:t>
      </w:r>
      <w:r w:rsidRPr="00093083">
        <w:br/>
        <w:t xml:space="preserve">All‘ meine Zeit vertrieben. </w:t>
      </w:r>
    </w:p>
    <w:p w14:paraId="598918F1" w14:textId="77777777" w:rsidR="008E5F26" w:rsidRPr="00093083" w:rsidRDefault="008E5F26" w:rsidP="008E5F26">
      <w:r w:rsidRPr="00093083">
        <w:t>Gelehrte, kommt zum Nichts Heran,</w:t>
      </w:r>
      <w:r w:rsidRPr="00093083">
        <w:br/>
        <w:t xml:space="preserve">Sonst ist </w:t>
      </w:r>
      <w:proofErr w:type="spellStart"/>
      <w:r w:rsidRPr="00093083">
        <w:t>eu’r</w:t>
      </w:r>
      <w:proofErr w:type="spellEnd"/>
      <w:r w:rsidRPr="00093083">
        <w:t xml:space="preserve"> Tun Gewirre!</w:t>
      </w:r>
      <w:r w:rsidRPr="00093083">
        <w:br/>
        <w:t>Wer sich nicht kehrt auf diese Bahn,</w:t>
      </w:r>
      <w:r w:rsidRPr="00093083">
        <w:br/>
        <w:t>Bleibt ewig in der Irre.</w:t>
      </w:r>
      <w:r w:rsidRPr="00093083">
        <w:br/>
        <w:t>Ohn Nichts ist nichts, was je geschieht;</w:t>
      </w:r>
      <w:r w:rsidRPr="00093083">
        <w:br/>
        <w:t>Im Nichts muss ich verschwinden,</w:t>
      </w:r>
      <w:r w:rsidRPr="00093083">
        <w:br/>
        <w:t>Wenn Etwas sein will mein Gemüt,</w:t>
      </w:r>
      <w:r w:rsidRPr="00093083">
        <w:br/>
        <w:t xml:space="preserve">Ist nichts darin zu finden! </w:t>
      </w:r>
    </w:p>
    <w:p w14:paraId="7B8EC976" w14:textId="77777777" w:rsidR="008E5F26" w:rsidRPr="00093083" w:rsidRDefault="008E5F26" w:rsidP="008E5F26">
      <w:r w:rsidRPr="00093083">
        <w:t xml:space="preserve">Es hat die enge </w:t>
      </w:r>
      <w:proofErr w:type="spellStart"/>
      <w:r w:rsidRPr="00093083">
        <w:t>Lebenspfort</w:t>
      </w:r>
      <w:proofErr w:type="spellEnd"/>
      <w:r w:rsidRPr="00093083">
        <w:t>,</w:t>
      </w:r>
      <w:r w:rsidRPr="00093083">
        <w:br/>
        <w:t>Die Christus hoch gepriesen,</w:t>
      </w:r>
      <w:r w:rsidRPr="00093083">
        <w:br/>
        <w:t xml:space="preserve">Vom Etwas mich </w:t>
      </w:r>
      <w:proofErr w:type="spellStart"/>
      <w:r w:rsidRPr="00093083">
        <w:t>geführet</w:t>
      </w:r>
      <w:proofErr w:type="spellEnd"/>
      <w:r w:rsidRPr="00093083">
        <w:t xml:space="preserve"> fort,</w:t>
      </w:r>
      <w:r w:rsidRPr="00093083">
        <w:br/>
        <w:t>Und bloß zum Nichts gewiesen.</w:t>
      </w:r>
      <w:r w:rsidRPr="00093083">
        <w:br/>
        <w:t>Wer seine Seele hier verliert,</w:t>
      </w:r>
      <w:r w:rsidRPr="00093083">
        <w:br/>
        <w:t>Und sich als Nichts empfunden,</w:t>
      </w:r>
      <w:r w:rsidRPr="00093083">
        <w:br/>
        <w:t>Der wird zur Allheit eingeführt,</w:t>
      </w:r>
      <w:r w:rsidRPr="00093083">
        <w:br/>
        <w:t xml:space="preserve">Und ganz von ihr umwunden. </w:t>
      </w:r>
    </w:p>
    <w:p w14:paraId="2FD3B3FF" w14:textId="77777777" w:rsidR="008E5F26" w:rsidRPr="00093083" w:rsidRDefault="008E5F26" w:rsidP="008E5F26">
      <w:r w:rsidRPr="00093083">
        <w:t>Fürwahr! aus Nichts kommt Alles her,</w:t>
      </w:r>
      <w:r w:rsidRPr="00093083">
        <w:br/>
        <w:t>Was jemals war verborgen!</w:t>
      </w:r>
      <w:r w:rsidRPr="00093083">
        <w:br/>
        <w:t>Nichts macht das leben ohn‘ Beschwer,</w:t>
      </w:r>
      <w:r w:rsidRPr="00093083">
        <w:br/>
        <w:t>Nichts hat für Nichts zu sorgen;</w:t>
      </w:r>
      <w:r w:rsidRPr="00093083">
        <w:br/>
        <w:t>Wer ist der Reichste dieser Welt?</w:t>
      </w:r>
      <w:r w:rsidRPr="00093083">
        <w:br/>
        <w:t>Der Ärmste am Begehren!</w:t>
      </w:r>
      <w:r w:rsidRPr="00093083">
        <w:br/>
        <w:t>Denn was er mehr als Nichts behält,</w:t>
      </w:r>
      <w:r w:rsidRPr="00093083">
        <w:br/>
        <w:t xml:space="preserve">Kann ihn vom All abkehren. </w:t>
      </w:r>
    </w:p>
    <w:p w14:paraId="67AD087D" w14:textId="77777777" w:rsidR="008E5F26" w:rsidRPr="00093083" w:rsidRDefault="008E5F26" w:rsidP="008E5F26">
      <w:r w:rsidRPr="00093083">
        <w:t>Das Nichts ist arm, das nichts ist reich</w:t>
      </w:r>
      <w:r w:rsidRPr="00093083">
        <w:br/>
        <w:t>Vor allen andern Dingen;</w:t>
      </w:r>
      <w:r w:rsidRPr="00093083">
        <w:br/>
        <w:t>Es achtet Unflat Alles gleich;</w:t>
      </w:r>
      <w:r w:rsidRPr="00093083">
        <w:br/>
        <w:t>Das Nichts kann Nichts bezwingen.</w:t>
      </w:r>
      <w:r w:rsidRPr="00093083">
        <w:br/>
        <w:t>Das Nichts, es spricht; das Nichts ist stumm,</w:t>
      </w:r>
      <w:r w:rsidRPr="00093083">
        <w:br/>
        <w:t>Sein Rufen ist ein Schweigen;</w:t>
      </w:r>
      <w:r w:rsidRPr="00093083">
        <w:br/>
        <w:t>Sein ganzes Leben um und um</w:t>
      </w:r>
      <w:r w:rsidRPr="00093083">
        <w:br/>
        <w:t xml:space="preserve">Ist: sich in Gott zu neigen. </w:t>
      </w:r>
    </w:p>
    <w:p w14:paraId="742B8EDB" w14:textId="77777777" w:rsidR="008E5F26" w:rsidRPr="00093083" w:rsidRDefault="008E5F26" w:rsidP="008E5F26">
      <w:r w:rsidRPr="00093083">
        <w:t>Nichts ruhet stets, Nichts läuft und hüpft,</w:t>
      </w:r>
      <w:r w:rsidRPr="00093083">
        <w:br/>
        <w:t>Sein Lauf ist stilles Bleiben;</w:t>
      </w:r>
      <w:r w:rsidRPr="00093083">
        <w:br/>
        <w:t>Das Nichts ist ganz mit Nichts verknüpft,</w:t>
      </w:r>
      <w:r w:rsidRPr="00093083">
        <w:br/>
        <w:t xml:space="preserve">Nichts kann sein </w:t>
      </w:r>
      <w:proofErr w:type="spellStart"/>
      <w:r w:rsidRPr="00093083">
        <w:t>Ruh’n</w:t>
      </w:r>
      <w:proofErr w:type="spellEnd"/>
      <w:r w:rsidRPr="00093083">
        <w:t xml:space="preserve"> vertreiben.</w:t>
      </w:r>
      <w:r w:rsidRPr="00093083">
        <w:br/>
        <w:t>Das Nichts ists Schwerste vom Gewicht,</w:t>
      </w:r>
      <w:r w:rsidRPr="00093083">
        <w:br/>
        <w:t>Und ist doch leicht zu tragen.</w:t>
      </w:r>
      <w:r w:rsidRPr="00093083">
        <w:br/>
        <w:t>Nichts hat das schärfeste Gesicht,</w:t>
      </w:r>
      <w:r w:rsidRPr="00093083">
        <w:br/>
        <w:t xml:space="preserve">Nichts weiß von nichts zu klagen: </w:t>
      </w:r>
    </w:p>
    <w:p w14:paraId="46145388" w14:textId="77777777" w:rsidR="008E5F26" w:rsidRPr="00093083" w:rsidRDefault="008E5F26" w:rsidP="008E5F26">
      <w:r w:rsidRPr="00093083">
        <w:t>Nichts ist ganz los und höchst befreit,</w:t>
      </w:r>
      <w:r w:rsidRPr="00093083">
        <w:br/>
        <w:t>Ist Herr, und wird’s wohl bleiben;</w:t>
      </w:r>
      <w:r w:rsidRPr="00093083">
        <w:br/>
        <w:t>Sein Herrschen streckt sich weit und breit,</w:t>
      </w:r>
      <w:r w:rsidRPr="00093083">
        <w:br/>
        <w:t>Kann jeden Feind‘ vertreiben.</w:t>
      </w:r>
      <w:r w:rsidRPr="00093083">
        <w:br/>
        <w:t>Das Nichts ist von so edler Art:</w:t>
      </w:r>
      <w:r w:rsidRPr="00093083">
        <w:br/>
        <w:t>Es kann’s kein Mund aussprechen.</w:t>
      </w:r>
      <w:r w:rsidRPr="00093083">
        <w:br/>
        <w:t>Wer sich dem Nichts nur einmal paart,</w:t>
      </w:r>
      <w:r w:rsidRPr="00093083">
        <w:br/>
        <w:t xml:space="preserve">Dem kann nichts mehr gebrechen. </w:t>
      </w:r>
    </w:p>
    <w:p w14:paraId="14D55882" w14:textId="77777777" w:rsidR="008E5F26" w:rsidRPr="00093083" w:rsidRDefault="008E5F26" w:rsidP="008E5F26">
      <w:r w:rsidRPr="00093083">
        <w:t>Das Nichts macht ihn durchaus vergnügt;</w:t>
      </w:r>
      <w:r w:rsidRPr="00093083">
        <w:br/>
        <w:t>Wer hat dies je vernommen?</w:t>
      </w:r>
      <w:r w:rsidRPr="00093083">
        <w:br/>
        <w:t>Ein Sturm, wenn er das Nichts bekriegt,</w:t>
      </w:r>
      <w:r w:rsidRPr="00093083">
        <w:br/>
        <w:t>Muss bald zur Ruhe kommen.</w:t>
      </w:r>
      <w:r w:rsidRPr="00093083">
        <w:br/>
        <w:t>Das Nichts allein trifft’s rechte Ziel;</w:t>
      </w:r>
      <w:r w:rsidRPr="00093083">
        <w:br/>
        <w:t>Etwas kann nicht Nichts richten;</w:t>
      </w:r>
      <w:r w:rsidRPr="00093083">
        <w:br/>
        <w:t>Nichts, mit dem reichsten All im Spiel,</w:t>
      </w:r>
      <w:r w:rsidRPr="00093083">
        <w:br/>
        <w:t xml:space="preserve">Kann alle Zwietracht schlichten. </w:t>
      </w:r>
    </w:p>
    <w:p w14:paraId="57B12D5F" w14:textId="77777777" w:rsidR="008E5F26" w:rsidRPr="00093083" w:rsidRDefault="008E5F26" w:rsidP="008E5F26">
      <w:r w:rsidRPr="00093083">
        <w:t>Wie denen Nichts beliebt,</w:t>
      </w:r>
      <w:r w:rsidRPr="00093083">
        <w:br/>
        <w:t>Weil man so viel muss fassen!</w:t>
      </w:r>
      <w:r w:rsidRPr="00093083">
        <w:br/>
        <w:t>Denn wer dem Nichts nur Etwas gibt,</w:t>
      </w:r>
      <w:r w:rsidRPr="00093083">
        <w:br/>
        <w:t>Der muss sich selber hassen.</w:t>
      </w:r>
      <w:r w:rsidRPr="00093083">
        <w:br/>
        <w:t>Nichts findet sich, das Nichts will sein,</w:t>
      </w:r>
      <w:r w:rsidRPr="00093083">
        <w:br/>
        <w:t>Das Nichts heißt Ich auf Erden;</w:t>
      </w:r>
      <w:r w:rsidRPr="00093083">
        <w:br/>
        <w:t>Es ist dem Ich die schwerste Pein,</w:t>
      </w:r>
      <w:r w:rsidRPr="00093083">
        <w:br/>
        <w:t xml:space="preserve">Wenn es </w:t>
      </w:r>
      <w:proofErr w:type="spellStart"/>
      <w:r w:rsidRPr="00093083">
        <w:t>zunicht</w:t>
      </w:r>
      <w:proofErr w:type="spellEnd"/>
      <w:r w:rsidRPr="00093083">
        <w:t xml:space="preserve"> sollt werden. </w:t>
      </w:r>
    </w:p>
    <w:p w14:paraId="43266D8D" w14:textId="77777777" w:rsidR="008E5F26" w:rsidRPr="00093083" w:rsidRDefault="008E5F26" w:rsidP="008E5F26">
      <w:r w:rsidRPr="00093083">
        <w:t>Allein das Nichts, wie arm es ist,</w:t>
      </w:r>
      <w:r w:rsidRPr="00093083">
        <w:br/>
        <w:t>Kann Spreu vom Weizen scheiden;</w:t>
      </w:r>
      <w:r w:rsidRPr="00093083">
        <w:br/>
        <w:t>Der Böse kann zu keiner Frist</w:t>
      </w:r>
      <w:r w:rsidRPr="00093083">
        <w:br/>
        <w:t>Das in dem Herzen leiden.</w:t>
      </w:r>
      <w:r w:rsidRPr="00093083">
        <w:br/>
        <w:t>Dem Ich ist bei dem Nichts nicht wohl;</w:t>
      </w:r>
      <w:r w:rsidRPr="00093083">
        <w:br/>
        <w:t>Es ist ihm ganz entgegen,</w:t>
      </w:r>
      <w:r w:rsidRPr="00093083">
        <w:br/>
        <w:t>Dass man am Ich nicht hängen soll,</w:t>
      </w:r>
      <w:r w:rsidRPr="00093083">
        <w:br/>
        <w:t xml:space="preserve">Und sich aufs Nichts soll legen. </w:t>
      </w:r>
    </w:p>
    <w:p w14:paraId="3445A479" w14:textId="77777777" w:rsidR="008E5F26" w:rsidRPr="00093083" w:rsidRDefault="008E5F26" w:rsidP="008E5F26">
      <w:r w:rsidRPr="00093083">
        <w:t>Nichts führt dahin, wo der Verstand</w:t>
      </w:r>
      <w:r w:rsidRPr="00093083">
        <w:br/>
        <w:t>Sich selber muss entwöhnen,</w:t>
      </w:r>
      <w:r w:rsidRPr="00093083">
        <w:br/>
        <w:t>Sofern er sucht das reiche Pfand,</w:t>
      </w:r>
      <w:r w:rsidRPr="00093083">
        <w:br/>
        <w:t>Sich nach dem Nichts zu sehnen.</w:t>
      </w:r>
      <w:r w:rsidRPr="00093083">
        <w:br/>
        <w:t>Nichts kennen, macht das au bekannt;</w:t>
      </w:r>
      <w:r w:rsidRPr="00093083">
        <w:br/>
        <w:t xml:space="preserve">Nichts </w:t>
      </w:r>
      <w:proofErr w:type="spellStart"/>
      <w:r w:rsidRPr="00093083">
        <w:t>seh’n</w:t>
      </w:r>
      <w:proofErr w:type="spellEnd"/>
      <w:r w:rsidRPr="00093083">
        <w:t xml:space="preserve">, ist </w:t>
      </w:r>
      <w:proofErr w:type="spellStart"/>
      <w:r w:rsidRPr="00093083">
        <w:t>klärlich</w:t>
      </w:r>
      <w:proofErr w:type="spellEnd"/>
      <w:r w:rsidRPr="00093083">
        <w:t xml:space="preserve"> schauen;</w:t>
      </w:r>
      <w:r w:rsidRPr="00093083">
        <w:br/>
        <w:t>Nichts führt uns aus dem Erdenband,</w:t>
      </w:r>
      <w:r w:rsidRPr="00093083">
        <w:br/>
        <w:t xml:space="preserve">Lässt Gott mit Grund vertrauen. </w:t>
      </w:r>
    </w:p>
    <w:p w14:paraId="6EC37F29" w14:textId="77777777" w:rsidR="008E5F26" w:rsidRPr="00093083" w:rsidRDefault="008E5F26" w:rsidP="008E5F26">
      <w:proofErr w:type="spellStart"/>
      <w:r w:rsidRPr="00093083">
        <w:t>Vertrau’n</w:t>
      </w:r>
      <w:proofErr w:type="spellEnd"/>
      <w:r w:rsidRPr="00093083">
        <w:t>, wo nicht Gewissheit ist,</w:t>
      </w:r>
      <w:r w:rsidRPr="00093083">
        <w:br/>
        <w:t>Kämpft gegen unsre Sinnen;</w:t>
      </w:r>
      <w:r w:rsidRPr="00093083">
        <w:br/>
        <w:t>Natur, Vernunft und kluge List</w:t>
      </w:r>
      <w:r w:rsidRPr="00093083">
        <w:br/>
        <w:t>Hält’s für ein blind Beginnen.</w:t>
      </w:r>
      <w:r w:rsidRPr="00093083">
        <w:br/>
        <w:t>Nichts aber bietet Sicherheit,</w:t>
      </w:r>
      <w:r w:rsidRPr="00093083">
        <w:br/>
        <w:t>Da ist kein‘ Weh zu spüren;</w:t>
      </w:r>
      <w:r w:rsidRPr="00093083">
        <w:br/>
        <w:t>Leid ist ihm Freud‘, und Freud‘ wie Leid,</w:t>
      </w:r>
      <w:r w:rsidRPr="00093083">
        <w:br/>
        <w:t xml:space="preserve">Denn Nichts kann nichts verlieren. </w:t>
      </w:r>
    </w:p>
    <w:p w14:paraId="5CF2337D" w14:textId="77777777" w:rsidR="008E5F26" w:rsidRDefault="008E5F26" w:rsidP="008E5F26">
      <w:r w:rsidRPr="00093083">
        <w:t xml:space="preserve">O </w:t>
      </w:r>
      <w:proofErr w:type="spellStart"/>
      <w:r w:rsidRPr="00093083">
        <w:t>selges</w:t>
      </w:r>
      <w:proofErr w:type="spellEnd"/>
      <w:r w:rsidRPr="00093083">
        <w:t xml:space="preserve"> Nichts, des Preises wert!</w:t>
      </w:r>
      <w:r w:rsidRPr="00093083">
        <w:br/>
        <w:t xml:space="preserve">Du Fels, </w:t>
      </w:r>
      <w:proofErr w:type="spellStart"/>
      <w:r w:rsidRPr="00093083">
        <w:t>drauf’s</w:t>
      </w:r>
      <w:proofErr w:type="spellEnd"/>
      <w:r w:rsidRPr="00093083">
        <w:t xml:space="preserve"> All sich gründet!</w:t>
      </w:r>
      <w:r w:rsidRPr="00093083">
        <w:br/>
        <w:t>Der steigt gen Himmel von der Erd‘,</w:t>
      </w:r>
      <w:r w:rsidRPr="00093083">
        <w:br/>
        <w:t>Wer Dich wahrhaftig findet.</w:t>
      </w:r>
      <w:r w:rsidRPr="00093083">
        <w:br/>
        <w:t>Nun komm ich auch durchs Nichts zum Ziel,</w:t>
      </w:r>
      <w:r w:rsidRPr="00093083">
        <w:br/>
        <w:t>Weil ich den Schluss mir ziehe:</w:t>
      </w:r>
      <w:r w:rsidRPr="00093083">
        <w:br/>
        <w:t>Dass, wer Gott selber finden will,</w:t>
      </w:r>
      <w:r w:rsidRPr="00093083">
        <w:br/>
        <w:t>Sich Nichts zu sein bemühe!</w:t>
      </w:r>
    </w:p>
    <w:p w14:paraId="52AE3C51" w14:textId="77777777" w:rsidR="008E5F26" w:rsidRDefault="008E5F26" w:rsidP="008E5F26">
      <w:pPr>
        <w:pStyle w:val="berschrift2"/>
      </w:pPr>
      <w:r w:rsidRPr="00B62494">
        <w:t>Durchbruch zum Sieg.</w:t>
      </w:r>
    </w:p>
    <w:p w14:paraId="014CDD93" w14:textId="77777777" w:rsidR="008E5F26" w:rsidRDefault="008E5F26" w:rsidP="008E5F26">
      <w:pPr>
        <w:pStyle w:val="StandardWeb"/>
      </w:pPr>
      <w:r>
        <w:t>Dein Erbe, Herr, liegt vor Dir hier,</w:t>
      </w:r>
      <w:r>
        <w:br/>
        <w:t xml:space="preserve">Und will </w:t>
      </w:r>
      <w:proofErr w:type="spellStart"/>
      <w:r>
        <w:t>durch’s</w:t>
      </w:r>
      <w:proofErr w:type="spellEnd"/>
      <w:r>
        <w:t xml:space="preserve"> Blut des Lammes werden</w:t>
      </w:r>
      <w:r>
        <w:br/>
        <w:t>Ein Opfer, das geheiligt Dir,</w:t>
      </w:r>
      <w:r>
        <w:br/>
        <w:t>Erkauft sei von der Last der Erden.</w:t>
      </w:r>
      <w:r>
        <w:br/>
        <w:t>Hast Du uns nicht erlöst von Feindeshand?</w:t>
      </w:r>
      <w:r>
        <w:br/>
        <w:t xml:space="preserve">Warum sind wir so vielfach noch gebannt? </w:t>
      </w:r>
    </w:p>
    <w:p w14:paraId="7CDD0453" w14:textId="77777777" w:rsidR="008E5F26" w:rsidRDefault="008E5F26" w:rsidP="008E5F26">
      <w:pPr>
        <w:pStyle w:val="StandardWeb"/>
      </w:pPr>
      <w:r>
        <w:t>Wir waren wie verirrte Schaf,</w:t>
      </w:r>
      <w:r>
        <w:br/>
        <w:t>In uns war Höll‘ und Tod verschlungen;</w:t>
      </w:r>
      <w:r>
        <w:br/>
        <w:t>Des Feindes Pfeil die Herzen traf,</w:t>
      </w:r>
      <w:r>
        <w:br/>
        <w:t xml:space="preserve">Der Schlange Gift </w:t>
      </w:r>
      <w:proofErr w:type="spellStart"/>
      <w:r>
        <w:t>hatt</w:t>
      </w:r>
      <w:proofErr w:type="spellEnd"/>
      <w:r>
        <w:t xml:space="preserve"> uns durchdrungen.</w:t>
      </w:r>
      <w:r>
        <w:br/>
        <w:t>Da lagen wir, erkannten selbst uns nicht,</w:t>
      </w:r>
      <w:r>
        <w:br/>
        <w:t xml:space="preserve">Noch die Gefahr, verdüstert, ohne Licht. </w:t>
      </w:r>
    </w:p>
    <w:p w14:paraId="45FBDFA3" w14:textId="77777777" w:rsidR="008E5F26" w:rsidRDefault="008E5F26" w:rsidP="008E5F26">
      <w:pPr>
        <w:pStyle w:val="StandardWeb"/>
      </w:pPr>
      <w:r>
        <w:t>Nun mach‘ Dich kund, o Jesu, bald</w:t>
      </w:r>
      <w:r>
        <w:br/>
        <w:t>In uns, des Vaters Werk zu enden,</w:t>
      </w:r>
      <w:r>
        <w:br/>
        <w:t>Dass Du kraft deiner Knechtsgestalt</w:t>
      </w:r>
      <w:r>
        <w:br/>
        <w:t>Des Feindes Kerker mögest wenden!</w:t>
      </w:r>
      <w:r>
        <w:br/>
        <w:t xml:space="preserve">Bestraf‘, zertritt, </w:t>
      </w:r>
      <w:proofErr w:type="spellStart"/>
      <w:r>
        <w:t>zerknirsch</w:t>
      </w:r>
      <w:proofErr w:type="spellEnd"/>
      <w:r>
        <w:t>‘ und treib‘ ihn aus,</w:t>
      </w:r>
      <w:r>
        <w:br/>
        <w:t xml:space="preserve">Befreie ganz von ihm dein Tempelhaus! </w:t>
      </w:r>
    </w:p>
    <w:p w14:paraId="6ABF3C6A" w14:textId="77777777" w:rsidR="008E5F26" w:rsidRDefault="008E5F26" w:rsidP="008E5F26">
      <w:pPr>
        <w:pStyle w:val="StandardWeb"/>
      </w:pPr>
      <w:r>
        <w:t>Ach, Herr des Lebens, zeige Dich</w:t>
      </w:r>
      <w:r>
        <w:br/>
        <w:t>Mit voller Stärke in den Deinen,</w:t>
      </w:r>
      <w:r>
        <w:br/>
        <w:t xml:space="preserve">Die Tag und Nacht </w:t>
      </w:r>
      <w:proofErr w:type="spellStart"/>
      <w:r>
        <w:t>schrei’n</w:t>
      </w:r>
      <w:proofErr w:type="spellEnd"/>
      <w:r>
        <w:t xml:space="preserve"> </w:t>
      </w:r>
      <w:proofErr w:type="spellStart"/>
      <w:r>
        <w:t>ängstiglich</w:t>
      </w:r>
      <w:proofErr w:type="spellEnd"/>
      <w:r>
        <w:br/>
        <w:t>Bis Du als Retter wirst erscheinen!</w:t>
      </w:r>
      <w:r>
        <w:br/>
        <w:t>Wir halten an, bis dass dein Jawort schallt,</w:t>
      </w:r>
      <w:r>
        <w:br/>
        <w:t xml:space="preserve">Und Freiheit gibt von langer </w:t>
      </w:r>
      <w:proofErr w:type="spellStart"/>
      <w:r>
        <w:t>Feindegewalt</w:t>
      </w:r>
      <w:proofErr w:type="spellEnd"/>
      <w:r>
        <w:t xml:space="preserve">. </w:t>
      </w:r>
    </w:p>
    <w:p w14:paraId="457DA44C" w14:textId="77777777" w:rsidR="008E5F26" w:rsidRDefault="008E5F26" w:rsidP="008E5F26">
      <w:pPr>
        <w:pStyle w:val="StandardWeb"/>
      </w:pPr>
      <w:r>
        <w:t>O dass wir unser Leben nicht</w:t>
      </w:r>
      <w:r>
        <w:br/>
        <w:t>Lieb hätten auch bis in das Sterben!</w:t>
      </w:r>
      <w:r>
        <w:br/>
        <w:t xml:space="preserve">O wär‘ der Kampf schon </w:t>
      </w:r>
      <w:proofErr w:type="spellStart"/>
      <w:r>
        <w:t>ausgericht’t</w:t>
      </w:r>
      <w:proofErr w:type="spellEnd"/>
      <w:r>
        <w:br/>
        <w:t>Durch Christi Blut von seinen Erben!</w:t>
      </w:r>
      <w:r>
        <w:br/>
        <w:t>Du Herzog, führe aus den schweren Krieg!</w:t>
      </w:r>
      <w:r>
        <w:br/>
        <w:t xml:space="preserve">Wir glauben, dass in Dir nichts ist, als Sieg. </w:t>
      </w:r>
    </w:p>
    <w:p w14:paraId="0014BFC5" w14:textId="77777777" w:rsidR="008E5F26" w:rsidRDefault="008E5F26" w:rsidP="008E5F26">
      <w:pPr>
        <w:pStyle w:val="StandardWeb"/>
      </w:pPr>
      <w:r>
        <w:t>Es müsse Heil und Macht und Kraft</w:t>
      </w:r>
      <w:r>
        <w:br/>
        <w:t>Dir, Gott, und deinem Christus werden,</w:t>
      </w:r>
      <w:r>
        <w:br/>
        <w:t>Der Den aus deinen Himmeln schafft,</w:t>
      </w:r>
      <w:r>
        <w:br/>
        <w:t>So uns und seiner Weide Herden</w:t>
      </w:r>
      <w:r>
        <w:br/>
        <w:t>Verklagt vor Dir! – Herr, räch‘ uns an dem Feind!</w:t>
      </w:r>
      <w:r>
        <w:br/>
        <w:t>Wir geben Dir den Ruhm, als unsrem Freund!</w:t>
      </w:r>
    </w:p>
    <w:p w14:paraId="370D98F9" w14:textId="77777777" w:rsidR="008E5F26" w:rsidRDefault="008E5F26" w:rsidP="008E5F26">
      <w:pPr>
        <w:pStyle w:val="StandardWeb"/>
      </w:pPr>
      <w:r>
        <w:t>Halt uns nur enge, bis uns mag</w:t>
      </w:r>
      <w:r>
        <w:br/>
        <w:t xml:space="preserve">Die </w:t>
      </w:r>
      <w:proofErr w:type="spellStart"/>
      <w:r>
        <w:t>Tauf</w:t>
      </w:r>
      <w:proofErr w:type="spellEnd"/>
      <w:r>
        <w:t xml:space="preserve"> im Geist und </w:t>
      </w:r>
      <w:proofErr w:type="spellStart"/>
      <w:r>
        <w:t>Feu’r</w:t>
      </w:r>
      <w:proofErr w:type="spellEnd"/>
      <w:r>
        <w:t xml:space="preserve"> durchziehen!</w:t>
      </w:r>
      <w:r>
        <w:br/>
        <w:t>Wir wollen an dem Gnadentag</w:t>
      </w:r>
      <w:r>
        <w:br/>
        <w:t xml:space="preserve">Mit </w:t>
      </w:r>
      <w:proofErr w:type="spellStart"/>
      <w:r>
        <w:t>blut’gem</w:t>
      </w:r>
      <w:proofErr w:type="spellEnd"/>
      <w:r>
        <w:t xml:space="preserve"> Kampf uns selber fliehen,</w:t>
      </w:r>
      <w:r>
        <w:br/>
        <w:t xml:space="preserve">Und </w:t>
      </w:r>
      <w:proofErr w:type="spellStart"/>
      <w:r>
        <w:t>steh’n</w:t>
      </w:r>
      <w:proofErr w:type="spellEnd"/>
      <w:r>
        <w:t xml:space="preserve"> vor Dir entblößt, rein, arm und frei,</w:t>
      </w:r>
      <w:r>
        <w:br/>
        <w:t xml:space="preserve">Dass nichts vom Feind mehr zu betasten sei! </w:t>
      </w:r>
    </w:p>
    <w:p w14:paraId="1FB248F9" w14:textId="77777777" w:rsidR="008E5F26" w:rsidRDefault="008E5F26" w:rsidP="008E5F26">
      <w:pPr>
        <w:pStyle w:val="StandardWeb"/>
      </w:pPr>
      <w:r>
        <w:t xml:space="preserve">So </w:t>
      </w:r>
      <w:proofErr w:type="spellStart"/>
      <w:r>
        <w:t>geh’n</w:t>
      </w:r>
      <w:proofErr w:type="spellEnd"/>
      <w:r>
        <w:t xml:space="preserve"> wir durch die enge Tür,</w:t>
      </w:r>
      <w:r>
        <w:br/>
        <w:t xml:space="preserve">Die Du vor uns </w:t>
      </w:r>
      <w:proofErr w:type="spellStart"/>
      <w:r>
        <w:t>wollst</w:t>
      </w:r>
      <w:proofErr w:type="spellEnd"/>
      <w:r>
        <w:t xml:space="preserve"> offen geben,</w:t>
      </w:r>
      <w:r>
        <w:br/>
        <w:t>Zu dringen mit Gewalt zu Dir,</w:t>
      </w:r>
      <w:r>
        <w:br/>
        <w:t>Genießend das Erlösungsleben,</w:t>
      </w:r>
      <w:r>
        <w:br/>
        <w:t>Das uns dein Opfertod an unsrer Statt</w:t>
      </w:r>
      <w:r>
        <w:br/>
        <w:t xml:space="preserve">Im Heiligtum vor Gott errungen hat. </w:t>
      </w:r>
    </w:p>
    <w:p w14:paraId="15A648A2" w14:textId="77777777" w:rsidR="008E5F26" w:rsidRDefault="008E5F26" w:rsidP="008E5F26">
      <w:pPr>
        <w:pStyle w:val="StandardWeb"/>
      </w:pPr>
      <w:r>
        <w:t>Ja, Amen, Jesu, treuer Zeug‘!</w:t>
      </w:r>
      <w:r>
        <w:br/>
        <w:t>Wer dürstet, glaubt; wer glaubt, empfähet;</w:t>
      </w:r>
      <w:r>
        <w:br/>
        <w:t>Wer nimmt, der hat dein Freudenreich,</w:t>
      </w:r>
      <w:r>
        <w:br/>
        <w:t>Weil er mit heller Lampe gehet;</w:t>
      </w:r>
      <w:r>
        <w:br/>
        <w:t>So kommt man in des Bräutigams Hochzeithaus:</w:t>
      </w:r>
      <w:r>
        <w:br/>
        <w:t xml:space="preserve">Da ist die Lieb‘, die teilt nur Liebe aus! </w:t>
      </w:r>
    </w:p>
    <w:p w14:paraId="273D2FF7" w14:textId="77777777" w:rsidR="008E5F26" w:rsidRDefault="008E5F26" w:rsidP="008E5F26">
      <w:pPr>
        <w:pStyle w:val="StandardWeb"/>
      </w:pPr>
      <w:r>
        <w:t>Noch Eins, Herr, bitten wir von Dir;</w:t>
      </w:r>
      <w:r>
        <w:br/>
        <w:t>Dass, wenn der Sieg ist ausgeboren,</w:t>
      </w:r>
      <w:r>
        <w:br/>
        <w:t>Der Arg‘ uns ferner nicht berühr‘,</w:t>
      </w:r>
      <w:r>
        <w:br/>
        <w:t>Und ewig hab‘ sein Recht verloren.</w:t>
      </w:r>
      <w:r>
        <w:br/>
        <w:t xml:space="preserve">Nach solchem Sieg soll dein Volk </w:t>
      </w:r>
      <w:proofErr w:type="spellStart"/>
      <w:r>
        <w:t>williglich</w:t>
      </w:r>
      <w:proofErr w:type="spellEnd"/>
      <w:r>
        <w:br/>
        <w:t xml:space="preserve">Im heil’gen Schmuck dir opfern ewiglich. </w:t>
      </w:r>
    </w:p>
    <w:p w14:paraId="7165EAA6" w14:textId="77777777" w:rsidR="008E5F26" w:rsidRPr="008A75F8" w:rsidRDefault="008E5F26" w:rsidP="008E5F26">
      <w:pPr>
        <w:pStyle w:val="berschrift2"/>
      </w:pPr>
      <w:r w:rsidRPr="008A75F8">
        <w:t xml:space="preserve">Ein schönes </w:t>
      </w:r>
      <w:proofErr w:type="spellStart"/>
      <w:r w:rsidRPr="008A75F8">
        <w:t>Paßions</w:t>
      </w:r>
      <w:proofErr w:type="spellEnd"/>
      <w:r w:rsidRPr="008A75F8">
        <w:t>-Lied</w:t>
      </w:r>
    </w:p>
    <w:p w14:paraId="6DE7CCE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1. JESU! deine </w:t>
      </w:r>
      <w:proofErr w:type="spellStart"/>
      <w:r w:rsidRPr="008A75F8">
        <w:rPr>
          <w:rFonts w:eastAsia="Times New Roman"/>
          <w:szCs w:val="24"/>
          <w:lang w:eastAsia="de-DE"/>
        </w:rPr>
        <w:t>heilge</w:t>
      </w:r>
      <w:proofErr w:type="spellEnd"/>
      <w:r w:rsidRPr="008A75F8">
        <w:rPr>
          <w:rFonts w:eastAsia="Times New Roman"/>
          <w:szCs w:val="24"/>
          <w:lang w:eastAsia="de-DE"/>
        </w:rPr>
        <w:t xml:space="preserve"> Wunden,</w:t>
      </w:r>
      <w:r w:rsidRPr="008A75F8">
        <w:rPr>
          <w:rFonts w:eastAsia="Times New Roman"/>
          <w:szCs w:val="24"/>
          <w:lang w:eastAsia="de-DE"/>
        </w:rPr>
        <w:br/>
        <w:t xml:space="preserve">deine </w:t>
      </w:r>
      <w:proofErr w:type="spellStart"/>
      <w:r w:rsidRPr="008A75F8">
        <w:rPr>
          <w:rFonts w:eastAsia="Times New Roman"/>
          <w:szCs w:val="24"/>
          <w:lang w:eastAsia="de-DE"/>
        </w:rPr>
        <w:t>Quaal</w:t>
      </w:r>
      <w:proofErr w:type="spellEnd"/>
      <w:r w:rsidRPr="008A75F8">
        <w:rPr>
          <w:rFonts w:eastAsia="Times New Roman"/>
          <w:szCs w:val="24"/>
          <w:lang w:eastAsia="de-DE"/>
        </w:rPr>
        <w:t xml:space="preserve"> und </w:t>
      </w:r>
      <w:proofErr w:type="spellStart"/>
      <w:r w:rsidRPr="008A75F8">
        <w:rPr>
          <w:rFonts w:eastAsia="Times New Roman"/>
          <w:szCs w:val="24"/>
          <w:lang w:eastAsia="de-DE"/>
        </w:rPr>
        <w:t>bittern</w:t>
      </w:r>
      <w:proofErr w:type="spellEnd"/>
      <w:r w:rsidRPr="008A75F8">
        <w:rPr>
          <w:rFonts w:eastAsia="Times New Roman"/>
          <w:szCs w:val="24"/>
          <w:lang w:eastAsia="de-DE"/>
        </w:rPr>
        <w:t xml:space="preserve"> Tod</w:t>
      </w:r>
      <w:r w:rsidRPr="008A75F8">
        <w:rPr>
          <w:rFonts w:eastAsia="Times New Roman"/>
          <w:szCs w:val="24"/>
          <w:lang w:eastAsia="de-DE"/>
        </w:rPr>
        <w:br/>
      </w:r>
      <w:proofErr w:type="spellStart"/>
      <w:r w:rsidRPr="008A75F8">
        <w:rPr>
          <w:rFonts w:eastAsia="Times New Roman"/>
          <w:szCs w:val="24"/>
          <w:lang w:eastAsia="de-DE"/>
        </w:rPr>
        <w:t>laß</w:t>
      </w:r>
      <w:proofErr w:type="spellEnd"/>
      <w:r w:rsidRPr="008A75F8">
        <w:rPr>
          <w:rFonts w:eastAsia="Times New Roman"/>
          <w:szCs w:val="24"/>
          <w:lang w:eastAsia="de-DE"/>
        </w:rPr>
        <w:t xml:space="preserve"> mir geben alle stunden</w:t>
      </w:r>
      <w:r w:rsidRPr="008A75F8">
        <w:rPr>
          <w:rFonts w:eastAsia="Times New Roman"/>
          <w:szCs w:val="24"/>
          <w:lang w:eastAsia="de-DE"/>
        </w:rPr>
        <w:br/>
        <w:t xml:space="preserve">Trost in </w:t>
      </w:r>
      <w:proofErr w:type="spellStart"/>
      <w:r w:rsidRPr="008A75F8">
        <w:rPr>
          <w:rFonts w:eastAsia="Times New Roman"/>
          <w:szCs w:val="24"/>
          <w:lang w:eastAsia="de-DE"/>
        </w:rPr>
        <w:t>leibs</w:t>
      </w:r>
      <w:proofErr w:type="spellEnd"/>
      <w:r w:rsidRPr="008A75F8">
        <w:rPr>
          <w:rFonts w:eastAsia="Times New Roman"/>
          <w:szCs w:val="24"/>
          <w:lang w:eastAsia="de-DE"/>
        </w:rPr>
        <w:t>- und seelen-</w:t>
      </w:r>
      <w:proofErr w:type="spellStart"/>
      <w:r w:rsidRPr="008A75F8">
        <w:rPr>
          <w:rFonts w:eastAsia="Times New Roman"/>
          <w:szCs w:val="24"/>
          <w:lang w:eastAsia="de-DE"/>
        </w:rPr>
        <w:t>noht</w:t>
      </w:r>
      <w:proofErr w:type="spellEnd"/>
      <w:r w:rsidRPr="008A75F8">
        <w:rPr>
          <w:rFonts w:eastAsia="Times New Roman"/>
          <w:szCs w:val="24"/>
          <w:lang w:eastAsia="de-DE"/>
        </w:rPr>
        <w:t>.</w:t>
      </w:r>
      <w:r w:rsidRPr="008A75F8">
        <w:rPr>
          <w:rFonts w:eastAsia="Times New Roman"/>
          <w:szCs w:val="24"/>
          <w:lang w:eastAsia="de-DE"/>
        </w:rPr>
        <w:br/>
        <w:t>Wenn mir fälle was arges ein</w:t>
      </w:r>
      <w:r w:rsidRPr="008A75F8">
        <w:rPr>
          <w:rFonts w:eastAsia="Times New Roman"/>
          <w:szCs w:val="24"/>
          <w:lang w:eastAsia="de-DE"/>
        </w:rPr>
        <w:br/>
      </w:r>
      <w:proofErr w:type="spellStart"/>
      <w:r w:rsidRPr="008A75F8">
        <w:rPr>
          <w:rFonts w:eastAsia="Times New Roman"/>
          <w:szCs w:val="24"/>
          <w:lang w:eastAsia="de-DE"/>
        </w:rPr>
        <w:t>laß</w:t>
      </w:r>
      <w:proofErr w:type="spellEnd"/>
      <w:r w:rsidRPr="008A75F8">
        <w:rPr>
          <w:rFonts w:eastAsia="Times New Roman"/>
          <w:szCs w:val="24"/>
          <w:lang w:eastAsia="de-DE"/>
        </w:rPr>
        <w:t xml:space="preserve"> mich denken deiner Pein,</w:t>
      </w:r>
      <w:r w:rsidRPr="008A75F8">
        <w:rPr>
          <w:rFonts w:eastAsia="Times New Roman"/>
          <w:szCs w:val="24"/>
          <w:lang w:eastAsia="de-DE"/>
        </w:rPr>
        <w:br/>
        <w:t>dass ich deine Angst und Schmerzen</w:t>
      </w:r>
      <w:r w:rsidRPr="008A75F8">
        <w:rPr>
          <w:rFonts w:eastAsia="Times New Roman"/>
          <w:szCs w:val="24"/>
          <w:lang w:eastAsia="de-DE"/>
        </w:rPr>
        <w:br/>
        <w:t>wohl erwäg in meinem herzen.</w:t>
      </w:r>
    </w:p>
    <w:p w14:paraId="70AD8C3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2. Will sich gern in </w:t>
      </w:r>
      <w:proofErr w:type="spellStart"/>
      <w:r w:rsidRPr="008A75F8">
        <w:rPr>
          <w:rFonts w:eastAsia="Times New Roman"/>
          <w:szCs w:val="24"/>
          <w:lang w:eastAsia="de-DE"/>
        </w:rPr>
        <w:t>wohllust</w:t>
      </w:r>
      <w:proofErr w:type="spellEnd"/>
      <w:r w:rsidRPr="008A75F8">
        <w:rPr>
          <w:rFonts w:eastAsia="Times New Roman"/>
          <w:szCs w:val="24"/>
          <w:lang w:eastAsia="de-DE"/>
        </w:rPr>
        <w:t xml:space="preserve"> weiden</w:t>
      </w:r>
      <w:r w:rsidRPr="008A75F8">
        <w:rPr>
          <w:rFonts w:eastAsia="Times New Roman"/>
          <w:szCs w:val="24"/>
          <w:lang w:eastAsia="de-DE"/>
        </w:rPr>
        <w:br/>
        <w:t xml:space="preserve">mein verderbtes </w:t>
      </w:r>
      <w:proofErr w:type="spellStart"/>
      <w:r w:rsidRPr="008A75F8">
        <w:rPr>
          <w:rFonts w:eastAsia="Times New Roman"/>
          <w:szCs w:val="24"/>
          <w:lang w:eastAsia="de-DE"/>
        </w:rPr>
        <w:t>fleisch</w:t>
      </w:r>
      <w:proofErr w:type="spellEnd"/>
      <w:r w:rsidRPr="008A75F8">
        <w:rPr>
          <w:rFonts w:eastAsia="Times New Roman"/>
          <w:szCs w:val="24"/>
          <w:lang w:eastAsia="de-DE"/>
        </w:rPr>
        <w:t xml:space="preserve"> und </w:t>
      </w:r>
      <w:proofErr w:type="spellStart"/>
      <w:r w:rsidRPr="008A75F8">
        <w:rPr>
          <w:rFonts w:eastAsia="Times New Roman"/>
          <w:szCs w:val="24"/>
          <w:lang w:eastAsia="de-DE"/>
        </w:rPr>
        <w:t>blut</w:t>
      </w:r>
      <w:proofErr w:type="spellEnd"/>
      <w:r w:rsidRPr="008A75F8">
        <w:rPr>
          <w:rFonts w:eastAsia="Times New Roman"/>
          <w:szCs w:val="24"/>
          <w:lang w:eastAsia="de-DE"/>
        </w:rPr>
        <w:t>,</w:t>
      </w:r>
      <w:r w:rsidRPr="008A75F8">
        <w:rPr>
          <w:rFonts w:eastAsia="Times New Roman"/>
          <w:szCs w:val="24"/>
          <w:lang w:eastAsia="de-DE"/>
        </w:rPr>
        <w:br/>
      </w:r>
      <w:proofErr w:type="spellStart"/>
      <w:r w:rsidRPr="008A75F8">
        <w:rPr>
          <w:rFonts w:eastAsia="Times New Roman"/>
          <w:szCs w:val="24"/>
          <w:lang w:eastAsia="de-DE"/>
        </w:rPr>
        <w:t>laß</w:t>
      </w:r>
      <w:proofErr w:type="spellEnd"/>
      <w:r w:rsidRPr="008A75F8">
        <w:rPr>
          <w:rFonts w:eastAsia="Times New Roman"/>
          <w:szCs w:val="24"/>
          <w:lang w:eastAsia="de-DE"/>
        </w:rPr>
        <w:t xml:space="preserve"> mich denken, dass dein Leiden</w:t>
      </w:r>
      <w:r w:rsidRPr="008A75F8">
        <w:rPr>
          <w:rFonts w:eastAsia="Times New Roman"/>
          <w:szCs w:val="24"/>
          <w:lang w:eastAsia="de-DE"/>
        </w:rPr>
        <w:br/>
        <w:t>löschen muss der höllen-glut;</w:t>
      </w:r>
      <w:r w:rsidRPr="008A75F8">
        <w:rPr>
          <w:rFonts w:eastAsia="Times New Roman"/>
          <w:szCs w:val="24"/>
          <w:lang w:eastAsia="de-DE"/>
        </w:rPr>
        <w:br/>
        <w:t>dringt der Satan ein zu mir,</w:t>
      </w:r>
      <w:r w:rsidRPr="008A75F8">
        <w:rPr>
          <w:rFonts w:eastAsia="Times New Roman"/>
          <w:szCs w:val="24"/>
          <w:lang w:eastAsia="de-DE"/>
        </w:rPr>
        <w:br/>
        <w:t>hilf, dass ich ihm halte für</w:t>
      </w:r>
      <w:r w:rsidRPr="008A75F8">
        <w:rPr>
          <w:rFonts w:eastAsia="Times New Roman"/>
          <w:szCs w:val="24"/>
          <w:lang w:eastAsia="de-DE"/>
        </w:rPr>
        <w:br/>
        <w:t xml:space="preserve">deine Wunden, </w:t>
      </w:r>
      <w:proofErr w:type="spellStart"/>
      <w:r w:rsidRPr="008A75F8">
        <w:rPr>
          <w:rFonts w:eastAsia="Times New Roman"/>
          <w:szCs w:val="24"/>
          <w:lang w:eastAsia="de-DE"/>
        </w:rPr>
        <w:t>Maal</w:t>
      </w:r>
      <w:proofErr w:type="spellEnd"/>
      <w:r w:rsidRPr="008A75F8">
        <w:rPr>
          <w:rFonts w:eastAsia="Times New Roman"/>
          <w:szCs w:val="24"/>
          <w:lang w:eastAsia="de-DE"/>
        </w:rPr>
        <w:t xml:space="preserve"> und Zeichen,</w:t>
      </w:r>
      <w:r w:rsidRPr="008A75F8">
        <w:rPr>
          <w:rFonts w:eastAsia="Times New Roman"/>
          <w:szCs w:val="24"/>
          <w:lang w:eastAsia="de-DE"/>
        </w:rPr>
        <w:br/>
        <w:t>dass er von mir müsse weichen.</w:t>
      </w:r>
    </w:p>
    <w:p w14:paraId="4CE91E6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3. Wenn die </w:t>
      </w:r>
      <w:proofErr w:type="spellStart"/>
      <w:r w:rsidRPr="008A75F8">
        <w:rPr>
          <w:rFonts w:eastAsia="Times New Roman"/>
          <w:szCs w:val="24"/>
          <w:lang w:eastAsia="de-DE"/>
        </w:rPr>
        <w:t>welt</w:t>
      </w:r>
      <w:proofErr w:type="spellEnd"/>
      <w:r w:rsidRPr="008A75F8">
        <w:rPr>
          <w:rFonts w:eastAsia="Times New Roman"/>
          <w:szCs w:val="24"/>
          <w:lang w:eastAsia="de-DE"/>
        </w:rPr>
        <w:t xml:space="preserve"> mich will verführen</w:t>
      </w:r>
      <w:r w:rsidRPr="008A75F8">
        <w:rPr>
          <w:rFonts w:eastAsia="Times New Roman"/>
          <w:szCs w:val="24"/>
          <w:lang w:eastAsia="de-DE"/>
        </w:rPr>
        <w:br/>
        <w:t>auf die breite sünden-bahn,</w:t>
      </w:r>
      <w:r w:rsidRPr="008A75F8">
        <w:rPr>
          <w:rFonts w:eastAsia="Times New Roman"/>
          <w:szCs w:val="24"/>
          <w:lang w:eastAsia="de-DE"/>
        </w:rPr>
        <w:br/>
      </w:r>
      <w:proofErr w:type="spellStart"/>
      <w:r w:rsidRPr="008A75F8">
        <w:rPr>
          <w:rFonts w:eastAsia="Times New Roman"/>
          <w:szCs w:val="24"/>
          <w:lang w:eastAsia="de-DE"/>
        </w:rPr>
        <w:t>wollst</w:t>
      </w:r>
      <w:proofErr w:type="spellEnd"/>
      <w:r w:rsidRPr="008A75F8">
        <w:rPr>
          <w:rFonts w:eastAsia="Times New Roman"/>
          <w:szCs w:val="24"/>
          <w:lang w:eastAsia="de-DE"/>
        </w:rPr>
        <w:t xml:space="preserve"> du mich also regieren,</w:t>
      </w:r>
      <w:r w:rsidRPr="008A75F8">
        <w:rPr>
          <w:rFonts w:eastAsia="Times New Roman"/>
          <w:szCs w:val="24"/>
          <w:lang w:eastAsia="de-DE"/>
        </w:rPr>
        <w:br/>
        <w:t>dass ich alsdenn schaue an</w:t>
      </w:r>
      <w:r w:rsidRPr="008A75F8">
        <w:rPr>
          <w:rFonts w:eastAsia="Times New Roman"/>
          <w:szCs w:val="24"/>
          <w:lang w:eastAsia="de-DE"/>
        </w:rPr>
        <w:br/>
        <w:t xml:space="preserve">deiner Marter </w:t>
      </w:r>
      <w:proofErr w:type="spellStart"/>
      <w:r w:rsidRPr="008A75F8">
        <w:rPr>
          <w:rFonts w:eastAsia="Times New Roman"/>
          <w:szCs w:val="24"/>
          <w:lang w:eastAsia="de-DE"/>
        </w:rPr>
        <w:t>centner</w:t>
      </w:r>
      <w:proofErr w:type="spellEnd"/>
      <w:r w:rsidRPr="008A75F8">
        <w:rPr>
          <w:rFonts w:eastAsia="Times New Roman"/>
          <w:szCs w:val="24"/>
          <w:lang w:eastAsia="de-DE"/>
        </w:rPr>
        <w:t>-last,</w:t>
      </w:r>
      <w:r w:rsidRPr="008A75F8">
        <w:rPr>
          <w:rFonts w:eastAsia="Times New Roman"/>
          <w:szCs w:val="24"/>
          <w:lang w:eastAsia="de-DE"/>
        </w:rPr>
        <w:br/>
        <w:t>die du ausgestanden hast,</w:t>
      </w:r>
      <w:r w:rsidRPr="008A75F8">
        <w:rPr>
          <w:rFonts w:eastAsia="Times New Roman"/>
          <w:szCs w:val="24"/>
          <w:lang w:eastAsia="de-DE"/>
        </w:rPr>
        <w:br/>
        <w:t xml:space="preserve">dass ich </w:t>
      </w:r>
      <w:proofErr w:type="spellStart"/>
      <w:r w:rsidRPr="008A75F8">
        <w:rPr>
          <w:rFonts w:eastAsia="Times New Roman"/>
          <w:szCs w:val="24"/>
          <w:lang w:eastAsia="de-DE"/>
        </w:rPr>
        <w:t>könn</w:t>
      </w:r>
      <w:proofErr w:type="spellEnd"/>
      <w:r w:rsidRPr="008A75F8">
        <w:rPr>
          <w:rFonts w:eastAsia="Times New Roman"/>
          <w:szCs w:val="24"/>
          <w:lang w:eastAsia="de-DE"/>
        </w:rPr>
        <w:t xml:space="preserve"> in </w:t>
      </w:r>
      <w:proofErr w:type="spellStart"/>
      <w:r w:rsidRPr="008A75F8">
        <w:rPr>
          <w:rFonts w:eastAsia="Times New Roman"/>
          <w:szCs w:val="24"/>
          <w:lang w:eastAsia="de-DE"/>
        </w:rPr>
        <w:t>andacht</w:t>
      </w:r>
      <w:proofErr w:type="spellEnd"/>
      <w:r w:rsidRPr="008A75F8">
        <w:rPr>
          <w:rFonts w:eastAsia="Times New Roman"/>
          <w:szCs w:val="24"/>
          <w:lang w:eastAsia="de-DE"/>
        </w:rPr>
        <w:t xml:space="preserve"> </w:t>
      </w:r>
      <w:proofErr w:type="spellStart"/>
      <w:r w:rsidRPr="008A75F8">
        <w:rPr>
          <w:rFonts w:eastAsia="Times New Roman"/>
          <w:szCs w:val="24"/>
          <w:lang w:eastAsia="de-DE"/>
        </w:rPr>
        <w:t>beleiben</w:t>
      </w:r>
      <w:proofErr w:type="spellEnd"/>
      <w:r w:rsidRPr="008A75F8">
        <w:rPr>
          <w:rFonts w:eastAsia="Times New Roman"/>
          <w:szCs w:val="24"/>
          <w:lang w:eastAsia="de-DE"/>
        </w:rPr>
        <w:t>,</w:t>
      </w:r>
      <w:r w:rsidRPr="008A75F8">
        <w:rPr>
          <w:rFonts w:eastAsia="Times New Roman"/>
          <w:szCs w:val="24"/>
          <w:lang w:eastAsia="de-DE"/>
        </w:rPr>
        <w:br/>
        <w:t xml:space="preserve">alle böse </w:t>
      </w:r>
      <w:proofErr w:type="spellStart"/>
      <w:r w:rsidRPr="008A75F8">
        <w:rPr>
          <w:rFonts w:eastAsia="Times New Roman"/>
          <w:szCs w:val="24"/>
          <w:lang w:eastAsia="de-DE"/>
        </w:rPr>
        <w:t>lust</w:t>
      </w:r>
      <w:proofErr w:type="spellEnd"/>
      <w:r w:rsidRPr="008A75F8">
        <w:rPr>
          <w:rFonts w:eastAsia="Times New Roman"/>
          <w:szCs w:val="24"/>
          <w:lang w:eastAsia="de-DE"/>
        </w:rPr>
        <w:t xml:space="preserve"> vertreiben.</w:t>
      </w:r>
    </w:p>
    <w:p w14:paraId="263F479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4. Gib für alles, was mich kränket</w:t>
      </w:r>
      <w:r w:rsidRPr="008A75F8">
        <w:rPr>
          <w:rFonts w:eastAsia="Times New Roman"/>
          <w:szCs w:val="24"/>
          <w:lang w:eastAsia="de-DE"/>
        </w:rPr>
        <w:br/>
        <w:t>mir aus deinen Wunden Kraft!</w:t>
      </w:r>
      <w:r w:rsidRPr="008A75F8">
        <w:rPr>
          <w:rFonts w:eastAsia="Times New Roman"/>
          <w:szCs w:val="24"/>
          <w:lang w:eastAsia="de-DE"/>
        </w:rPr>
        <w:br/>
        <w:t>Wenn mein herz hinein sich senket,</w:t>
      </w:r>
      <w:r w:rsidRPr="008A75F8">
        <w:rPr>
          <w:rFonts w:eastAsia="Times New Roman"/>
          <w:szCs w:val="24"/>
          <w:lang w:eastAsia="de-DE"/>
        </w:rPr>
        <w:br/>
        <w:t>so gib neuen Lebens-saft,</w:t>
      </w:r>
      <w:r w:rsidRPr="008A75F8">
        <w:rPr>
          <w:rFonts w:eastAsia="Times New Roman"/>
          <w:szCs w:val="24"/>
          <w:lang w:eastAsia="de-DE"/>
        </w:rPr>
        <w:br/>
        <w:t>dass mich stärk in allem Leid</w:t>
      </w:r>
      <w:r w:rsidRPr="008A75F8">
        <w:rPr>
          <w:rFonts w:eastAsia="Times New Roman"/>
          <w:szCs w:val="24"/>
          <w:lang w:eastAsia="de-DE"/>
        </w:rPr>
        <w:br/>
        <w:t>deines Trostes Süßigkeit;</w:t>
      </w:r>
      <w:r w:rsidRPr="008A75F8">
        <w:rPr>
          <w:rFonts w:eastAsia="Times New Roman"/>
          <w:szCs w:val="24"/>
          <w:lang w:eastAsia="de-DE"/>
        </w:rPr>
        <w:br/>
        <w:t>weil du mir dein Heil erworben,</w:t>
      </w:r>
      <w:r w:rsidRPr="008A75F8">
        <w:rPr>
          <w:rFonts w:eastAsia="Times New Roman"/>
          <w:szCs w:val="24"/>
          <w:lang w:eastAsia="de-DE"/>
        </w:rPr>
        <w:br/>
        <w:t>da du bist für mich gestorben.</w:t>
      </w:r>
    </w:p>
    <w:p w14:paraId="64A9D88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5. </w:t>
      </w:r>
      <w:proofErr w:type="spellStart"/>
      <w:r w:rsidRPr="008A75F8">
        <w:rPr>
          <w:rFonts w:eastAsia="Times New Roman"/>
          <w:szCs w:val="24"/>
          <w:lang w:eastAsia="de-DE"/>
        </w:rPr>
        <w:t>Laß</w:t>
      </w:r>
      <w:proofErr w:type="spellEnd"/>
      <w:r w:rsidRPr="008A75F8">
        <w:rPr>
          <w:rFonts w:eastAsia="Times New Roman"/>
          <w:szCs w:val="24"/>
          <w:lang w:eastAsia="de-DE"/>
        </w:rPr>
        <w:t xml:space="preserve"> auf deinen Tod mich trauen,</w:t>
      </w:r>
      <w:r w:rsidRPr="008A75F8">
        <w:rPr>
          <w:rFonts w:eastAsia="Times New Roman"/>
          <w:szCs w:val="24"/>
          <w:lang w:eastAsia="de-DE"/>
        </w:rPr>
        <w:br/>
        <w:t>o mein Gott und Zuversicht!</w:t>
      </w:r>
      <w:r w:rsidRPr="008A75F8">
        <w:rPr>
          <w:rFonts w:eastAsia="Times New Roman"/>
          <w:szCs w:val="24"/>
          <w:lang w:eastAsia="de-DE"/>
        </w:rPr>
        <w:br/>
      </w:r>
      <w:proofErr w:type="spellStart"/>
      <w:r w:rsidRPr="008A75F8">
        <w:rPr>
          <w:rFonts w:eastAsia="Times New Roman"/>
          <w:szCs w:val="24"/>
          <w:lang w:eastAsia="de-DE"/>
        </w:rPr>
        <w:t>laß</w:t>
      </w:r>
      <w:proofErr w:type="spellEnd"/>
      <w:r w:rsidRPr="008A75F8">
        <w:rPr>
          <w:rFonts w:eastAsia="Times New Roman"/>
          <w:szCs w:val="24"/>
          <w:lang w:eastAsia="de-DE"/>
        </w:rPr>
        <w:t xml:space="preserve"> mich </w:t>
      </w:r>
      <w:proofErr w:type="spellStart"/>
      <w:r w:rsidRPr="008A75F8">
        <w:rPr>
          <w:rFonts w:eastAsia="Times New Roman"/>
          <w:szCs w:val="24"/>
          <w:lang w:eastAsia="de-DE"/>
        </w:rPr>
        <w:t>veste</w:t>
      </w:r>
      <w:proofErr w:type="spellEnd"/>
      <w:r w:rsidRPr="008A75F8">
        <w:rPr>
          <w:rFonts w:eastAsia="Times New Roman"/>
          <w:szCs w:val="24"/>
          <w:lang w:eastAsia="de-DE"/>
        </w:rPr>
        <w:t xml:space="preserve"> darauf bauen,</w:t>
      </w:r>
      <w:r w:rsidRPr="008A75F8">
        <w:rPr>
          <w:rFonts w:eastAsia="Times New Roman"/>
          <w:szCs w:val="24"/>
          <w:lang w:eastAsia="de-DE"/>
        </w:rPr>
        <w:br/>
        <w:t xml:space="preserve">dass den </w:t>
      </w:r>
      <w:proofErr w:type="spellStart"/>
      <w:r w:rsidRPr="008A75F8">
        <w:rPr>
          <w:rFonts w:eastAsia="Times New Roman"/>
          <w:szCs w:val="24"/>
          <w:lang w:eastAsia="de-DE"/>
        </w:rPr>
        <w:t>tod</w:t>
      </w:r>
      <w:proofErr w:type="spellEnd"/>
      <w:r w:rsidRPr="008A75F8">
        <w:rPr>
          <w:rFonts w:eastAsia="Times New Roman"/>
          <w:szCs w:val="24"/>
          <w:lang w:eastAsia="de-DE"/>
        </w:rPr>
        <w:t xml:space="preserve"> ich schmecke nicht!</w:t>
      </w:r>
      <w:r w:rsidRPr="008A75F8">
        <w:rPr>
          <w:rFonts w:eastAsia="Times New Roman"/>
          <w:szCs w:val="24"/>
          <w:lang w:eastAsia="de-DE"/>
        </w:rPr>
        <w:br/>
        <w:t xml:space="preserve">deine Todes-angst </w:t>
      </w:r>
      <w:proofErr w:type="spellStart"/>
      <w:r w:rsidRPr="008A75F8">
        <w:rPr>
          <w:rFonts w:eastAsia="Times New Roman"/>
          <w:szCs w:val="24"/>
          <w:lang w:eastAsia="de-DE"/>
        </w:rPr>
        <w:t>laß</w:t>
      </w:r>
      <w:proofErr w:type="spellEnd"/>
      <w:r w:rsidRPr="008A75F8">
        <w:rPr>
          <w:rFonts w:eastAsia="Times New Roman"/>
          <w:szCs w:val="24"/>
          <w:lang w:eastAsia="de-DE"/>
        </w:rPr>
        <w:t xml:space="preserve"> mich</w:t>
      </w:r>
      <w:r w:rsidRPr="008A75F8">
        <w:rPr>
          <w:rFonts w:eastAsia="Times New Roman"/>
          <w:szCs w:val="24"/>
          <w:lang w:eastAsia="de-DE"/>
        </w:rPr>
        <w:br/>
        <w:t xml:space="preserve">stets erquicken </w:t>
      </w:r>
      <w:proofErr w:type="spellStart"/>
      <w:r w:rsidRPr="008A75F8">
        <w:rPr>
          <w:rFonts w:eastAsia="Times New Roman"/>
          <w:szCs w:val="24"/>
          <w:lang w:eastAsia="de-DE"/>
        </w:rPr>
        <w:t>mächtiglich</w:t>
      </w:r>
      <w:proofErr w:type="spellEnd"/>
      <w:r w:rsidRPr="008A75F8">
        <w:rPr>
          <w:rFonts w:eastAsia="Times New Roman"/>
          <w:szCs w:val="24"/>
          <w:lang w:eastAsia="de-DE"/>
        </w:rPr>
        <w:t>!</w:t>
      </w:r>
      <w:r w:rsidRPr="008A75F8">
        <w:rPr>
          <w:rFonts w:eastAsia="Times New Roman"/>
          <w:szCs w:val="24"/>
          <w:lang w:eastAsia="de-DE"/>
        </w:rPr>
        <w:br/>
        <w:t xml:space="preserve">Herr! </w:t>
      </w:r>
      <w:proofErr w:type="spellStart"/>
      <w:r w:rsidRPr="008A75F8">
        <w:rPr>
          <w:rFonts w:eastAsia="Times New Roman"/>
          <w:szCs w:val="24"/>
          <w:lang w:eastAsia="de-DE"/>
        </w:rPr>
        <w:t>laß</w:t>
      </w:r>
      <w:proofErr w:type="spellEnd"/>
      <w:r w:rsidRPr="008A75F8">
        <w:rPr>
          <w:rFonts w:eastAsia="Times New Roman"/>
          <w:szCs w:val="24"/>
          <w:lang w:eastAsia="de-DE"/>
        </w:rPr>
        <w:t xml:space="preserve"> deinen Tod mir geben</w:t>
      </w:r>
      <w:r w:rsidRPr="008A75F8">
        <w:rPr>
          <w:rFonts w:eastAsia="Times New Roman"/>
          <w:szCs w:val="24"/>
          <w:lang w:eastAsia="de-DE"/>
        </w:rPr>
        <w:br/>
        <w:t>Auferstehung, Heil und Leben.</w:t>
      </w:r>
    </w:p>
    <w:p w14:paraId="62E46BC3" w14:textId="77777777" w:rsidR="008E5F26" w:rsidRPr="00FA34A0"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6. JESU! deine </w:t>
      </w:r>
      <w:proofErr w:type="spellStart"/>
      <w:r w:rsidRPr="008A75F8">
        <w:rPr>
          <w:rFonts w:eastAsia="Times New Roman"/>
          <w:szCs w:val="24"/>
          <w:lang w:eastAsia="de-DE"/>
        </w:rPr>
        <w:t>heilge</w:t>
      </w:r>
      <w:proofErr w:type="spellEnd"/>
      <w:r w:rsidRPr="008A75F8">
        <w:rPr>
          <w:rFonts w:eastAsia="Times New Roman"/>
          <w:szCs w:val="24"/>
          <w:lang w:eastAsia="de-DE"/>
        </w:rPr>
        <w:t xml:space="preserve"> Wunden,</w:t>
      </w:r>
      <w:r w:rsidRPr="008A75F8">
        <w:rPr>
          <w:rFonts w:eastAsia="Times New Roman"/>
          <w:szCs w:val="24"/>
          <w:lang w:eastAsia="de-DE"/>
        </w:rPr>
        <w:br/>
        <w:t xml:space="preserve">deine </w:t>
      </w:r>
      <w:proofErr w:type="spellStart"/>
      <w:r w:rsidRPr="008A75F8">
        <w:rPr>
          <w:rFonts w:eastAsia="Times New Roman"/>
          <w:szCs w:val="24"/>
          <w:lang w:eastAsia="de-DE"/>
        </w:rPr>
        <w:t>Quaal</w:t>
      </w:r>
      <w:proofErr w:type="spellEnd"/>
      <w:r w:rsidRPr="008A75F8">
        <w:rPr>
          <w:rFonts w:eastAsia="Times New Roman"/>
          <w:szCs w:val="24"/>
          <w:lang w:eastAsia="de-DE"/>
        </w:rPr>
        <w:t xml:space="preserve"> und </w:t>
      </w:r>
      <w:proofErr w:type="spellStart"/>
      <w:r w:rsidRPr="008A75F8">
        <w:rPr>
          <w:rFonts w:eastAsia="Times New Roman"/>
          <w:szCs w:val="24"/>
          <w:lang w:eastAsia="de-DE"/>
        </w:rPr>
        <w:t>bittern</w:t>
      </w:r>
      <w:proofErr w:type="spellEnd"/>
      <w:r w:rsidRPr="008A75F8">
        <w:rPr>
          <w:rFonts w:eastAsia="Times New Roman"/>
          <w:szCs w:val="24"/>
          <w:lang w:eastAsia="de-DE"/>
        </w:rPr>
        <w:t xml:space="preserve"> Tod,</w:t>
      </w:r>
      <w:r w:rsidRPr="008A75F8">
        <w:rPr>
          <w:rFonts w:eastAsia="Times New Roman"/>
          <w:szCs w:val="24"/>
          <w:lang w:eastAsia="de-DE"/>
        </w:rPr>
        <w:br/>
      </w:r>
      <w:proofErr w:type="spellStart"/>
      <w:r w:rsidRPr="008A75F8">
        <w:rPr>
          <w:rFonts w:eastAsia="Times New Roman"/>
          <w:szCs w:val="24"/>
          <w:lang w:eastAsia="de-DE"/>
        </w:rPr>
        <w:t>laß</w:t>
      </w:r>
      <w:proofErr w:type="spellEnd"/>
      <w:r w:rsidRPr="008A75F8">
        <w:rPr>
          <w:rFonts w:eastAsia="Times New Roman"/>
          <w:szCs w:val="24"/>
          <w:lang w:eastAsia="de-DE"/>
        </w:rPr>
        <w:t xml:space="preserve"> mir geben alle stunden</w:t>
      </w:r>
      <w:r w:rsidRPr="008A75F8">
        <w:rPr>
          <w:rFonts w:eastAsia="Times New Roman"/>
          <w:szCs w:val="24"/>
          <w:lang w:eastAsia="de-DE"/>
        </w:rPr>
        <w:br/>
        <w:t xml:space="preserve">Trost in </w:t>
      </w:r>
      <w:proofErr w:type="spellStart"/>
      <w:r w:rsidRPr="008A75F8">
        <w:rPr>
          <w:rFonts w:eastAsia="Times New Roman"/>
          <w:szCs w:val="24"/>
          <w:lang w:eastAsia="de-DE"/>
        </w:rPr>
        <w:t>leibs</w:t>
      </w:r>
      <w:proofErr w:type="spellEnd"/>
      <w:r w:rsidRPr="008A75F8">
        <w:rPr>
          <w:rFonts w:eastAsia="Times New Roman"/>
          <w:szCs w:val="24"/>
          <w:lang w:eastAsia="de-DE"/>
        </w:rPr>
        <w:t>- und seelen-</w:t>
      </w:r>
      <w:proofErr w:type="spellStart"/>
      <w:r w:rsidRPr="008A75F8">
        <w:rPr>
          <w:rFonts w:eastAsia="Times New Roman"/>
          <w:szCs w:val="24"/>
          <w:lang w:eastAsia="de-DE"/>
        </w:rPr>
        <w:t>noht</w:t>
      </w:r>
      <w:proofErr w:type="spellEnd"/>
      <w:r w:rsidRPr="008A75F8">
        <w:rPr>
          <w:rFonts w:eastAsia="Times New Roman"/>
          <w:szCs w:val="24"/>
          <w:lang w:eastAsia="de-DE"/>
        </w:rPr>
        <w:t>::</w:t>
      </w:r>
      <w:r w:rsidRPr="008A75F8">
        <w:rPr>
          <w:rFonts w:eastAsia="Times New Roman"/>
          <w:szCs w:val="24"/>
          <w:lang w:eastAsia="de-DE"/>
        </w:rPr>
        <w:br/>
        <w:t>sonderlich am letzten End</w:t>
      </w:r>
      <w:r w:rsidRPr="008A75F8">
        <w:rPr>
          <w:rFonts w:eastAsia="Times New Roman"/>
          <w:szCs w:val="24"/>
          <w:lang w:eastAsia="de-DE"/>
        </w:rPr>
        <w:br/>
        <w:t xml:space="preserve">hilf, dass ich mich zu dir </w:t>
      </w:r>
      <w:proofErr w:type="spellStart"/>
      <w:r w:rsidRPr="008A75F8">
        <w:rPr>
          <w:rFonts w:eastAsia="Times New Roman"/>
          <w:szCs w:val="24"/>
          <w:lang w:eastAsia="de-DE"/>
        </w:rPr>
        <w:t>wend</w:t>
      </w:r>
      <w:proofErr w:type="spellEnd"/>
      <w:r w:rsidRPr="008A75F8">
        <w:rPr>
          <w:rFonts w:eastAsia="Times New Roman"/>
          <w:szCs w:val="24"/>
          <w:lang w:eastAsia="de-DE"/>
        </w:rPr>
        <w:t>,</w:t>
      </w:r>
      <w:r w:rsidRPr="008A75F8">
        <w:rPr>
          <w:rFonts w:eastAsia="Times New Roman"/>
          <w:szCs w:val="24"/>
          <w:lang w:eastAsia="de-DE"/>
        </w:rPr>
        <w:br/>
        <w:t>Trost in deinen Wunden finde,</w:t>
      </w:r>
      <w:r w:rsidRPr="008A75F8">
        <w:rPr>
          <w:rFonts w:eastAsia="Times New Roman"/>
          <w:szCs w:val="24"/>
          <w:lang w:eastAsia="de-DE"/>
        </w:rPr>
        <w:br/>
        <w:t xml:space="preserve">und denn </w:t>
      </w:r>
      <w:proofErr w:type="spellStart"/>
      <w:r w:rsidRPr="008A75F8">
        <w:rPr>
          <w:rFonts w:eastAsia="Times New Roman"/>
          <w:szCs w:val="24"/>
          <w:lang w:eastAsia="de-DE"/>
        </w:rPr>
        <w:t>frölich</w:t>
      </w:r>
      <w:proofErr w:type="spellEnd"/>
      <w:r w:rsidRPr="008A75F8">
        <w:rPr>
          <w:rFonts w:eastAsia="Times New Roman"/>
          <w:szCs w:val="24"/>
          <w:lang w:eastAsia="de-DE"/>
        </w:rPr>
        <w:t xml:space="preserve"> überwinde!</w:t>
      </w:r>
    </w:p>
    <w:p w14:paraId="700704EF" w14:textId="77777777" w:rsidR="008E5F26" w:rsidRDefault="008E5F26" w:rsidP="008E5F26">
      <w:pPr>
        <w:pStyle w:val="berschrift2"/>
      </w:pPr>
      <w:r w:rsidRPr="00B62494">
        <w:t>Einer erweckten Seele.</w:t>
      </w:r>
    </w:p>
    <w:p w14:paraId="585530A5" w14:textId="77777777" w:rsidR="008E5F26" w:rsidRDefault="008E5F26" w:rsidP="008E5F26">
      <w:pPr>
        <w:pStyle w:val="StandardWeb"/>
      </w:pPr>
      <w:r>
        <w:t>Geh‘ fort, mein Geist, in diesem Trieb,</w:t>
      </w:r>
      <w:r>
        <w:br/>
        <w:t>lass Dich nicht Furcht noch Lüste mehr aufhalten!</w:t>
      </w:r>
      <w:r>
        <w:br/>
        <w:t>Hast du geschmeckt des Heilands lieb‘,</w:t>
      </w:r>
      <w:r>
        <w:br/>
        <w:t>So lass das Herz nicht wiederum erkalten.</w:t>
      </w:r>
      <w:r>
        <w:br/>
        <w:t>Lauf fort, und werde brünstig recht;</w:t>
      </w:r>
      <w:r>
        <w:br/>
        <w:t xml:space="preserve">Halt, was Du hast, und greife nach noch </w:t>
      </w:r>
      <w:proofErr w:type="spellStart"/>
      <w:r>
        <w:t>mehrer’n</w:t>
      </w:r>
      <w:proofErr w:type="spellEnd"/>
      <w:r>
        <w:t xml:space="preserve"> Gaben!</w:t>
      </w:r>
      <w:r>
        <w:br/>
        <w:t>Die Erd‘ ist Dir ja viel zu schlecht,</w:t>
      </w:r>
      <w:r>
        <w:br/>
        <w:t>Den Himmel sollst Du nun im Herzen haben.</w:t>
      </w:r>
      <w:r>
        <w:br/>
        <w:t>Sieh, wie dein Gott zerbricht die Macht,</w:t>
      </w:r>
      <w:r>
        <w:br/>
        <w:t xml:space="preserve">Die Dich beherrscht! </w:t>
      </w:r>
      <w:proofErr w:type="spellStart"/>
      <w:r>
        <w:t>D’rum</w:t>
      </w:r>
      <w:proofErr w:type="spellEnd"/>
      <w:r>
        <w:t xml:space="preserve"> tritt nur fröhlich weiter,</w:t>
      </w:r>
      <w:r>
        <w:br/>
        <w:t xml:space="preserve">Vergiss die </w:t>
      </w:r>
      <w:proofErr w:type="spellStart"/>
      <w:r>
        <w:t>finst’re</w:t>
      </w:r>
      <w:proofErr w:type="spellEnd"/>
      <w:r>
        <w:t xml:space="preserve"> Trauernacht!</w:t>
      </w:r>
      <w:r>
        <w:br/>
        <w:t>Der Tag ist da, die Dunkelheit wird heiter!</w:t>
      </w:r>
      <w:r>
        <w:br/>
        <w:t xml:space="preserve">Wohl dir, Du sollst bald können </w:t>
      </w:r>
      <w:proofErr w:type="spellStart"/>
      <w:r>
        <w:t>seh’n</w:t>
      </w:r>
      <w:proofErr w:type="spellEnd"/>
      <w:r>
        <w:br/>
        <w:t>Dich über Sonn‘ und Mond und alle Welt erhoben,</w:t>
      </w:r>
      <w:r>
        <w:br/>
        <w:t xml:space="preserve">Wenn Du vor Gottes Sohn wirst </w:t>
      </w:r>
      <w:proofErr w:type="spellStart"/>
      <w:r>
        <w:t>steh’n</w:t>
      </w:r>
      <w:proofErr w:type="spellEnd"/>
      <w:r>
        <w:t>.</w:t>
      </w:r>
      <w:r>
        <w:br/>
        <w:t xml:space="preserve">Ach, fang ihn an, so bald Du kannst, zu loben! </w:t>
      </w:r>
    </w:p>
    <w:p w14:paraId="57381277" w14:textId="77777777" w:rsidR="008E5F26" w:rsidRDefault="008E5F26" w:rsidP="008E5F26">
      <w:pPr>
        <w:pStyle w:val="StandardWeb"/>
      </w:pPr>
      <w:r>
        <w:t>So lobet denn, alle Geschöpfe, den König!</w:t>
      </w:r>
      <w:r>
        <w:br/>
        <w:t>Dies loben ist dennoch für Ihn noch zu wenig;</w:t>
      </w:r>
      <w:r>
        <w:br/>
        <w:t>Er müsse Sich selbst in uns völlig erheben,</w:t>
      </w:r>
      <w:r>
        <w:br/>
        <w:t xml:space="preserve">Und einzig in seinen </w:t>
      </w:r>
      <w:proofErr w:type="spellStart"/>
      <w:r>
        <w:t>Erlöseten</w:t>
      </w:r>
      <w:proofErr w:type="spellEnd"/>
      <w:r>
        <w:t xml:space="preserve"> leben!</w:t>
      </w:r>
      <w:r>
        <w:br/>
        <w:t>Der süße Geruch soll ihm stetig aufsteigen</w:t>
      </w:r>
      <w:r>
        <w:br/>
        <w:t>Vom Opfer der Lippen, bis dass sie erreichen</w:t>
      </w:r>
      <w:r>
        <w:br/>
        <w:t>Die Wohnung des Herrn im ewigen Lichte;</w:t>
      </w:r>
      <w:r>
        <w:br/>
        <w:t xml:space="preserve">Erzählet die wunderbar </w:t>
      </w:r>
      <w:proofErr w:type="spellStart"/>
      <w:r>
        <w:t>sel‘ge</w:t>
      </w:r>
      <w:proofErr w:type="spellEnd"/>
      <w:r>
        <w:t xml:space="preserve"> Geschichte!</w:t>
      </w:r>
      <w:r>
        <w:br/>
        <w:t>Verschweiget die Taten des Herren nicht weiter,</w:t>
      </w:r>
      <w:r>
        <w:br/>
        <w:t>Entdeckt sie! es spielet das Morgenrot heiter</w:t>
      </w:r>
      <w:r>
        <w:br/>
        <w:t>Vom Glanze, der alle Gewölke vertreibet,</w:t>
      </w:r>
      <w:r>
        <w:br/>
        <w:t>Und uns zu Jerusalems Bürgerschaft treibet!</w:t>
      </w:r>
      <w:r>
        <w:br/>
        <w:t>Wohlauf, ihr Erkauften des Landes, seid munter,</w:t>
      </w:r>
      <w:r>
        <w:br/>
        <w:t>Herauf aus dem Schlaf, aus der Hoffart herunter!</w:t>
      </w:r>
      <w:r>
        <w:br/>
        <w:t>Erwachet, und gürtet euch, eilends zu gehen</w:t>
      </w:r>
      <w:r>
        <w:br/>
        <w:t xml:space="preserve">Dorthin, wo der Herr uns gebietet zu stehen! </w:t>
      </w:r>
    </w:p>
    <w:p w14:paraId="1D2947FC" w14:textId="77777777" w:rsidR="008E5F26" w:rsidRPr="008A75F8" w:rsidRDefault="008E5F26" w:rsidP="008E5F26">
      <w:pPr>
        <w:pStyle w:val="berschrift2"/>
      </w:pPr>
      <w:r w:rsidRPr="008A75F8">
        <w:t>Eines in Allem.</w:t>
      </w:r>
    </w:p>
    <w:p w14:paraId="53BB3F7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So oft ein Blick mich aufwärts führet,</w:t>
      </w:r>
      <w:r w:rsidRPr="008A75F8">
        <w:rPr>
          <w:rFonts w:eastAsia="Times New Roman"/>
          <w:szCs w:val="24"/>
          <w:lang w:eastAsia="de-DE"/>
        </w:rPr>
        <w:br/>
        <w:t>Und meinen Geist einen Strahl berühret,</w:t>
      </w:r>
      <w:r w:rsidRPr="008A75F8">
        <w:rPr>
          <w:rFonts w:eastAsia="Times New Roman"/>
          <w:szCs w:val="24"/>
          <w:lang w:eastAsia="de-DE"/>
        </w:rPr>
        <w:br/>
        <w:t>Der von Zions Glanz ausgeht:</w:t>
      </w:r>
      <w:r w:rsidRPr="008A75F8">
        <w:rPr>
          <w:rFonts w:eastAsia="Times New Roman"/>
          <w:szCs w:val="24"/>
          <w:lang w:eastAsia="de-DE"/>
        </w:rPr>
        <w:br/>
        <w:t>Will mein Herz zu enge werden,</w:t>
      </w:r>
      <w:r w:rsidRPr="008A75F8">
        <w:rPr>
          <w:rFonts w:eastAsia="Times New Roman"/>
          <w:szCs w:val="24"/>
          <w:lang w:eastAsia="de-DE"/>
        </w:rPr>
        <w:br/>
        <w:t>Weil’s auf Erden</w:t>
      </w:r>
      <w:r w:rsidRPr="008A75F8">
        <w:rPr>
          <w:rFonts w:eastAsia="Times New Roman"/>
          <w:szCs w:val="24"/>
          <w:lang w:eastAsia="de-DE"/>
        </w:rPr>
        <w:br/>
        <w:t>Schon in Himmelskraft ersteht.</w:t>
      </w:r>
    </w:p>
    <w:p w14:paraId="517EF63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Da bin ich in die </w:t>
      </w:r>
      <w:proofErr w:type="spellStart"/>
      <w:r w:rsidRPr="008A75F8">
        <w:rPr>
          <w:rFonts w:eastAsia="Times New Roman"/>
          <w:szCs w:val="24"/>
          <w:lang w:eastAsia="de-DE"/>
        </w:rPr>
        <w:t>Höh</w:t>
      </w:r>
      <w:proofErr w:type="spellEnd"/>
      <w:r w:rsidRPr="008A75F8">
        <w:rPr>
          <w:rFonts w:eastAsia="Times New Roman"/>
          <w:szCs w:val="24"/>
          <w:lang w:eastAsia="de-DE"/>
        </w:rPr>
        <w:t>‘ geflogen,</w:t>
      </w:r>
      <w:r w:rsidRPr="008A75F8">
        <w:rPr>
          <w:rFonts w:eastAsia="Times New Roman"/>
          <w:szCs w:val="24"/>
          <w:lang w:eastAsia="de-DE"/>
        </w:rPr>
        <w:br/>
        <w:t>Und schon zu jener Welt gezogen;</w:t>
      </w:r>
      <w:r w:rsidRPr="008A75F8">
        <w:rPr>
          <w:rFonts w:eastAsia="Times New Roman"/>
          <w:szCs w:val="24"/>
          <w:lang w:eastAsia="de-DE"/>
        </w:rPr>
        <w:br/>
        <w:t>Alles wird mir viel zu klein,</w:t>
      </w:r>
      <w:r w:rsidRPr="008A75F8">
        <w:rPr>
          <w:rFonts w:eastAsia="Times New Roman"/>
          <w:szCs w:val="24"/>
          <w:lang w:eastAsia="de-DE"/>
        </w:rPr>
        <w:br/>
        <w:t>Dass die Seele Raum da hätte,</w:t>
      </w:r>
      <w:r w:rsidRPr="008A75F8">
        <w:rPr>
          <w:rFonts w:eastAsia="Times New Roman"/>
          <w:szCs w:val="24"/>
          <w:lang w:eastAsia="de-DE"/>
        </w:rPr>
        <w:br/>
        <w:t>Denn die Stätte</w:t>
      </w:r>
      <w:r w:rsidRPr="008A75F8">
        <w:rPr>
          <w:rFonts w:eastAsia="Times New Roman"/>
          <w:szCs w:val="24"/>
          <w:lang w:eastAsia="de-DE"/>
        </w:rPr>
        <w:br/>
        <w:t>Muss ein weiter Himmel sein.</w:t>
      </w:r>
    </w:p>
    <w:p w14:paraId="0EB9C14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Was sollen mir denn nun die Sachen,</w:t>
      </w:r>
      <w:r w:rsidRPr="008A75F8">
        <w:rPr>
          <w:rFonts w:eastAsia="Times New Roman"/>
          <w:szCs w:val="24"/>
          <w:lang w:eastAsia="de-DE"/>
        </w:rPr>
        <w:br/>
        <w:t>Die ein Gemüt von Unruh machen?</w:t>
      </w:r>
      <w:r w:rsidRPr="008A75F8">
        <w:rPr>
          <w:rFonts w:eastAsia="Times New Roman"/>
          <w:szCs w:val="24"/>
          <w:lang w:eastAsia="de-DE"/>
        </w:rPr>
        <w:br/>
        <w:t>Ich kann ihrer ledig sein,</w:t>
      </w:r>
      <w:r w:rsidRPr="008A75F8">
        <w:rPr>
          <w:rFonts w:eastAsia="Times New Roman"/>
          <w:szCs w:val="24"/>
          <w:lang w:eastAsia="de-DE"/>
        </w:rPr>
        <w:br/>
        <w:t>Denn mein Auge kennt den Führer</w:t>
      </w:r>
      <w:r w:rsidRPr="008A75F8">
        <w:rPr>
          <w:rFonts w:eastAsia="Times New Roman"/>
          <w:szCs w:val="24"/>
          <w:lang w:eastAsia="de-DE"/>
        </w:rPr>
        <w:br/>
        <w:t xml:space="preserve">Und </w:t>
      </w:r>
      <w:proofErr w:type="spellStart"/>
      <w:r w:rsidRPr="008A75F8">
        <w:rPr>
          <w:rFonts w:eastAsia="Times New Roman"/>
          <w:szCs w:val="24"/>
          <w:lang w:eastAsia="de-DE"/>
        </w:rPr>
        <w:t>Regierer</w:t>
      </w:r>
      <w:proofErr w:type="spellEnd"/>
      <w:r w:rsidRPr="008A75F8">
        <w:rPr>
          <w:rFonts w:eastAsia="Times New Roman"/>
          <w:szCs w:val="24"/>
          <w:lang w:eastAsia="de-DE"/>
        </w:rPr>
        <w:t>,</w:t>
      </w:r>
      <w:r w:rsidRPr="008A75F8">
        <w:rPr>
          <w:rFonts w:eastAsia="Times New Roman"/>
          <w:szCs w:val="24"/>
          <w:lang w:eastAsia="de-DE"/>
        </w:rPr>
        <w:br/>
        <w:t>Der mich führt zum Einen ein.</w:t>
      </w:r>
    </w:p>
    <w:p w14:paraId="07398ED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Der Schatten ist mir zu geringe,</w:t>
      </w:r>
      <w:r w:rsidRPr="008A75F8">
        <w:rPr>
          <w:rFonts w:eastAsia="Times New Roman"/>
          <w:szCs w:val="24"/>
          <w:lang w:eastAsia="de-DE"/>
        </w:rPr>
        <w:br/>
        <w:t>Dass er mich in das Wesen bringe,</w:t>
      </w:r>
      <w:r w:rsidRPr="008A75F8">
        <w:rPr>
          <w:rFonts w:eastAsia="Times New Roman"/>
          <w:szCs w:val="24"/>
          <w:lang w:eastAsia="de-DE"/>
        </w:rPr>
        <w:br/>
        <w:t>Das die Weisheit mir gezeigt.</w:t>
      </w:r>
      <w:r w:rsidRPr="008A75F8">
        <w:rPr>
          <w:rFonts w:eastAsia="Times New Roman"/>
          <w:szCs w:val="24"/>
          <w:lang w:eastAsia="de-DE"/>
        </w:rPr>
        <w:br/>
        <w:t>O ich schätze mich für selig,</w:t>
      </w:r>
      <w:r w:rsidRPr="008A75F8">
        <w:rPr>
          <w:rFonts w:eastAsia="Times New Roman"/>
          <w:szCs w:val="24"/>
          <w:lang w:eastAsia="de-DE"/>
        </w:rPr>
        <w:br/>
        <w:t>Und bin fröhlich,</w:t>
      </w:r>
      <w:r w:rsidRPr="008A75F8">
        <w:rPr>
          <w:rFonts w:eastAsia="Times New Roman"/>
          <w:szCs w:val="24"/>
          <w:lang w:eastAsia="de-DE"/>
        </w:rPr>
        <w:br/>
        <w:t xml:space="preserve">Dass mein Gott sich zu mir neigt! </w:t>
      </w:r>
    </w:p>
    <w:p w14:paraId="4629050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Drum scheint auch Etwas als das Beste,</w:t>
      </w:r>
      <w:r w:rsidRPr="008A75F8">
        <w:rPr>
          <w:rFonts w:eastAsia="Times New Roman"/>
          <w:szCs w:val="24"/>
          <w:lang w:eastAsia="de-DE"/>
        </w:rPr>
        <w:br/>
        <w:t>Und setzt die Lieb‘ sich drinnen feste,</w:t>
      </w:r>
      <w:r w:rsidRPr="008A75F8">
        <w:rPr>
          <w:rFonts w:eastAsia="Times New Roman"/>
          <w:szCs w:val="24"/>
          <w:lang w:eastAsia="de-DE"/>
        </w:rPr>
        <w:br/>
        <w:t>Fällt doch endlich Alles hin,</w:t>
      </w:r>
      <w:r w:rsidRPr="008A75F8">
        <w:rPr>
          <w:rFonts w:eastAsia="Times New Roman"/>
          <w:szCs w:val="24"/>
          <w:lang w:eastAsia="de-DE"/>
        </w:rPr>
        <w:br/>
        <w:t>Wenn es Gott nicht selbst gewesen,</w:t>
      </w:r>
      <w:r w:rsidRPr="008A75F8">
        <w:rPr>
          <w:rFonts w:eastAsia="Times New Roman"/>
          <w:szCs w:val="24"/>
          <w:lang w:eastAsia="de-DE"/>
        </w:rPr>
        <w:br/>
        <w:t>Dessen Wesen</w:t>
      </w:r>
      <w:r w:rsidRPr="008A75F8">
        <w:rPr>
          <w:rFonts w:eastAsia="Times New Roman"/>
          <w:szCs w:val="24"/>
          <w:lang w:eastAsia="de-DE"/>
        </w:rPr>
        <w:br/>
        <w:t xml:space="preserve">Einzig füllt den leeren Sinn. </w:t>
      </w:r>
    </w:p>
    <w:p w14:paraId="2EB399B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So lang‘ ich noch nicht konnte fliehen,</w:t>
      </w:r>
      <w:r w:rsidRPr="008A75F8">
        <w:rPr>
          <w:rFonts w:eastAsia="Times New Roman"/>
          <w:szCs w:val="24"/>
          <w:lang w:eastAsia="de-DE"/>
        </w:rPr>
        <w:br/>
        <w:t>Was hin und her das Herz kann ziehen,</w:t>
      </w:r>
      <w:r w:rsidRPr="008A75F8">
        <w:rPr>
          <w:rFonts w:eastAsia="Times New Roman"/>
          <w:szCs w:val="24"/>
          <w:lang w:eastAsia="de-DE"/>
        </w:rPr>
        <w:br/>
        <w:t>War mein Jammer übergroß,</w:t>
      </w:r>
      <w:r w:rsidRPr="008A75F8">
        <w:rPr>
          <w:rFonts w:eastAsia="Times New Roman"/>
          <w:szCs w:val="24"/>
          <w:lang w:eastAsia="de-DE"/>
        </w:rPr>
        <w:br/>
        <w:t>Und zerstreute die Gedanken;</w:t>
      </w:r>
      <w:r w:rsidRPr="008A75F8">
        <w:rPr>
          <w:rFonts w:eastAsia="Times New Roman"/>
          <w:szCs w:val="24"/>
          <w:lang w:eastAsia="de-DE"/>
        </w:rPr>
        <w:br/>
        <w:t>Denn sie wanken,</w:t>
      </w:r>
      <w:r w:rsidRPr="008A75F8">
        <w:rPr>
          <w:rFonts w:eastAsia="Times New Roman"/>
          <w:szCs w:val="24"/>
          <w:lang w:eastAsia="de-DE"/>
        </w:rPr>
        <w:br/>
        <w:t xml:space="preserve">Wenn von ihrem Grund sie los. </w:t>
      </w:r>
    </w:p>
    <w:p w14:paraId="3B1DD59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Sollt ich nun nicht den Götzen fluchen,</w:t>
      </w:r>
      <w:r w:rsidRPr="008A75F8">
        <w:rPr>
          <w:rFonts w:eastAsia="Times New Roman"/>
          <w:szCs w:val="24"/>
          <w:lang w:eastAsia="de-DE"/>
        </w:rPr>
        <w:br/>
        <w:t>Und außer Gott noch etwas suchen,</w:t>
      </w:r>
      <w:r w:rsidRPr="008A75F8">
        <w:rPr>
          <w:rFonts w:eastAsia="Times New Roman"/>
          <w:szCs w:val="24"/>
          <w:lang w:eastAsia="de-DE"/>
        </w:rPr>
        <w:br/>
        <w:t>Der doch alles in mich legt,</w:t>
      </w:r>
      <w:r w:rsidRPr="008A75F8">
        <w:rPr>
          <w:rFonts w:eastAsia="Times New Roman"/>
          <w:szCs w:val="24"/>
          <w:lang w:eastAsia="de-DE"/>
        </w:rPr>
        <w:br/>
        <w:t>Was ich soll auf ewig haben,</w:t>
      </w:r>
      <w:r w:rsidRPr="008A75F8">
        <w:rPr>
          <w:rFonts w:eastAsia="Times New Roman"/>
          <w:szCs w:val="24"/>
          <w:lang w:eastAsia="de-DE"/>
        </w:rPr>
        <w:br/>
        <w:t>Und die Gaben</w:t>
      </w:r>
      <w:r w:rsidRPr="008A75F8">
        <w:rPr>
          <w:rFonts w:eastAsia="Times New Roman"/>
          <w:szCs w:val="24"/>
          <w:lang w:eastAsia="de-DE"/>
        </w:rPr>
        <w:br/>
        <w:t>Durch den Geist ins Herze prägt?</w:t>
      </w:r>
    </w:p>
    <w:p w14:paraId="02977A8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 darf ich nicht nach Fremdem gaffen;</w:t>
      </w:r>
      <w:r w:rsidRPr="008A75F8">
        <w:rPr>
          <w:rFonts w:eastAsia="Times New Roman"/>
          <w:szCs w:val="24"/>
          <w:lang w:eastAsia="de-DE"/>
        </w:rPr>
        <w:br/>
        <w:t>Er kann im innern Tempel schaffen,</w:t>
      </w:r>
      <w:r w:rsidRPr="008A75F8">
        <w:rPr>
          <w:rFonts w:eastAsia="Times New Roman"/>
          <w:szCs w:val="24"/>
          <w:lang w:eastAsia="de-DE"/>
        </w:rPr>
        <w:br/>
        <w:t>Was zu seinem Dienst gehört.</w:t>
      </w:r>
      <w:r w:rsidRPr="008A75F8">
        <w:rPr>
          <w:rFonts w:eastAsia="Times New Roman"/>
          <w:szCs w:val="24"/>
          <w:lang w:eastAsia="de-DE"/>
        </w:rPr>
        <w:br/>
        <w:t>Ja, wenn keine Stimmen schallen,</w:t>
      </w:r>
      <w:r w:rsidRPr="008A75F8">
        <w:rPr>
          <w:rFonts w:eastAsia="Times New Roman"/>
          <w:szCs w:val="24"/>
          <w:lang w:eastAsia="de-DE"/>
        </w:rPr>
        <w:br/>
        <w:t>Muss gefallen,</w:t>
      </w:r>
      <w:r w:rsidRPr="008A75F8">
        <w:rPr>
          <w:rFonts w:eastAsia="Times New Roman"/>
          <w:szCs w:val="24"/>
          <w:lang w:eastAsia="de-DE"/>
        </w:rPr>
        <w:br/>
        <w:t xml:space="preserve">Was inwendig Ihn Verehrt. </w:t>
      </w:r>
    </w:p>
    <w:p w14:paraId="0843D51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Ach, willst Du dieses noch verschieben,</w:t>
      </w:r>
      <w:r w:rsidRPr="008A75F8">
        <w:rPr>
          <w:rFonts w:eastAsia="Times New Roman"/>
          <w:szCs w:val="24"/>
          <w:lang w:eastAsia="de-DE"/>
        </w:rPr>
        <w:br/>
        <w:t>Und deinen Himmel selbst nicht lieben?</w:t>
      </w:r>
      <w:r w:rsidRPr="008A75F8">
        <w:rPr>
          <w:rFonts w:eastAsia="Times New Roman"/>
          <w:szCs w:val="24"/>
          <w:lang w:eastAsia="de-DE"/>
        </w:rPr>
        <w:br/>
        <w:t>Seele, siehst du nicht den Trug?</w:t>
      </w:r>
      <w:r w:rsidRPr="008A75F8">
        <w:rPr>
          <w:rFonts w:eastAsia="Times New Roman"/>
          <w:szCs w:val="24"/>
          <w:lang w:eastAsia="de-DE"/>
        </w:rPr>
        <w:br/>
        <w:t>Schau, die Vielheit ist dein Schade;</w:t>
      </w:r>
      <w:r w:rsidRPr="008A75F8">
        <w:rPr>
          <w:rFonts w:eastAsia="Times New Roman"/>
          <w:szCs w:val="24"/>
          <w:lang w:eastAsia="de-DE"/>
        </w:rPr>
        <w:br/>
        <w:t>Gottes Gnade</w:t>
      </w:r>
      <w:r w:rsidRPr="008A75F8">
        <w:rPr>
          <w:rFonts w:eastAsia="Times New Roman"/>
          <w:szCs w:val="24"/>
          <w:lang w:eastAsia="de-DE"/>
        </w:rPr>
        <w:br/>
        <w:t xml:space="preserve">Macht uns nur durchs Eine klug. </w:t>
      </w:r>
    </w:p>
    <w:p w14:paraId="2D51F97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Wer hier sich nicht lässt vorbereiten,</w:t>
      </w:r>
      <w:r w:rsidRPr="008A75F8">
        <w:rPr>
          <w:rFonts w:eastAsia="Times New Roman"/>
          <w:szCs w:val="24"/>
          <w:lang w:eastAsia="de-DE"/>
        </w:rPr>
        <w:br/>
        <w:t>Dem muss das Feuer endlich scheiden</w:t>
      </w:r>
      <w:r w:rsidRPr="008A75F8">
        <w:rPr>
          <w:rFonts w:eastAsia="Times New Roman"/>
          <w:szCs w:val="24"/>
          <w:lang w:eastAsia="de-DE"/>
        </w:rPr>
        <w:br/>
        <w:t>Erz von Stoppeln, Gold von Stroh;</w:t>
      </w:r>
      <w:r w:rsidRPr="008A75F8">
        <w:rPr>
          <w:rFonts w:eastAsia="Times New Roman"/>
          <w:szCs w:val="24"/>
          <w:lang w:eastAsia="de-DE"/>
        </w:rPr>
        <w:br/>
        <w:t xml:space="preserve">Hat er aber recht </w:t>
      </w:r>
      <w:proofErr w:type="spellStart"/>
      <w:r w:rsidRPr="008A75F8">
        <w:rPr>
          <w:rFonts w:eastAsia="Times New Roman"/>
          <w:szCs w:val="24"/>
          <w:lang w:eastAsia="de-DE"/>
        </w:rPr>
        <w:t>gebauet</w:t>
      </w:r>
      <w:proofErr w:type="spellEnd"/>
      <w:r w:rsidRPr="008A75F8">
        <w:rPr>
          <w:rFonts w:eastAsia="Times New Roman"/>
          <w:szCs w:val="24"/>
          <w:lang w:eastAsia="de-DE"/>
        </w:rPr>
        <w:t>,</w:t>
      </w:r>
      <w:r w:rsidRPr="008A75F8">
        <w:rPr>
          <w:rFonts w:eastAsia="Times New Roman"/>
          <w:szCs w:val="24"/>
          <w:lang w:eastAsia="de-DE"/>
        </w:rPr>
        <w:br/>
        <w:t>Gott vertrauet,</w:t>
      </w:r>
      <w:r w:rsidRPr="008A75F8">
        <w:rPr>
          <w:rFonts w:eastAsia="Times New Roman"/>
          <w:szCs w:val="24"/>
          <w:lang w:eastAsia="de-DE"/>
        </w:rPr>
        <w:br/>
        <w:t xml:space="preserve">Wird er dessen ewig froh. </w:t>
      </w:r>
    </w:p>
    <w:p w14:paraId="3CDB561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Mein Vater! Du bist nicht zufrieden,</w:t>
      </w:r>
      <w:r w:rsidRPr="008A75F8">
        <w:rPr>
          <w:rFonts w:eastAsia="Times New Roman"/>
          <w:szCs w:val="24"/>
          <w:lang w:eastAsia="de-DE"/>
        </w:rPr>
        <w:br/>
        <w:t>Wenn ich nicht völlig bin geschieden</w:t>
      </w:r>
      <w:r w:rsidRPr="008A75F8">
        <w:rPr>
          <w:rFonts w:eastAsia="Times New Roman"/>
          <w:szCs w:val="24"/>
          <w:lang w:eastAsia="de-DE"/>
        </w:rPr>
        <w:br/>
        <w:t>Auch vom kleinsten Quell der Pein;</w:t>
      </w:r>
      <w:r w:rsidRPr="008A75F8">
        <w:rPr>
          <w:rFonts w:eastAsia="Times New Roman"/>
          <w:szCs w:val="24"/>
          <w:lang w:eastAsia="de-DE"/>
        </w:rPr>
        <w:br/>
        <w:t>Du willst mich vollkommen haben,</w:t>
      </w:r>
      <w:r w:rsidRPr="008A75F8">
        <w:rPr>
          <w:rFonts w:eastAsia="Times New Roman"/>
          <w:szCs w:val="24"/>
          <w:lang w:eastAsia="de-DE"/>
        </w:rPr>
        <w:br/>
        <w:t>Deine Gaben</w:t>
      </w:r>
      <w:r w:rsidRPr="008A75F8">
        <w:rPr>
          <w:rFonts w:eastAsia="Times New Roman"/>
          <w:szCs w:val="24"/>
          <w:lang w:eastAsia="de-DE"/>
        </w:rPr>
        <w:br/>
      </w:r>
      <w:proofErr w:type="spellStart"/>
      <w:r w:rsidRPr="008A75F8">
        <w:rPr>
          <w:rFonts w:eastAsia="Times New Roman"/>
          <w:szCs w:val="24"/>
          <w:lang w:eastAsia="de-DE"/>
        </w:rPr>
        <w:t>Soll’n</w:t>
      </w:r>
      <w:proofErr w:type="spellEnd"/>
      <w:r w:rsidRPr="008A75F8">
        <w:rPr>
          <w:rFonts w:eastAsia="Times New Roman"/>
          <w:szCs w:val="24"/>
          <w:lang w:eastAsia="de-DE"/>
        </w:rPr>
        <w:t xml:space="preserve"> in mir vollkommen sein. </w:t>
      </w:r>
    </w:p>
    <w:p w14:paraId="45823FC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Drum tu‘ ich nichts mehr zu gefallen</w:t>
      </w:r>
      <w:r w:rsidRPr="008A75F8">
        <w:rPr>
          <w:rFonts w:eastAsia="Times New Roman"/>
          <w:szCs w:val="24"/>
          <w:lang w:eastAsia="de-DE"/>
        </w:rPr>
        <w:br/>
        <w:t>Der Kreatur, und will vor Allen</w:t>
      </w:r>
      <w:r w:rsidRPr="008A75F8">
        <w:rPr>
          <w:rFonts w:eastAsia="Times New Roman"/>
          <w:szCs w:val="24"/>
          <w:lang w:eastAsia="de-DE"/>
        </w:rPr>
        <w:br/>
        <w:t>Meinem Schöpfer bleiben treu;</w:t>
      </w:r>
      <w:r w:rsidRPr="008A75F8">
        <w:rPr>
          <w:rFonts w:eastAsia="Times New Roman"/>
          <w:szCs w:val="24"/>
          <w:lang w:eastAsia="de-DE"/>
        </w:rPr>
        <w:br/>
        <w:t>Ihm gehören meine Pflichten;</w:t>
      </w:r>
      <w:r w:rsidRPr="008A75F8">
        <w:rPr>
          <w:rFonts w:eastAsia="Times New Roman"/>
          <w:szCs w:val="24"/>
          <w:lang w:eastAsia="de-DE"/>
        </w:rPr>
        <w:br/>
        <w:t>Andres Dichten</w:t>
      </w:r>
      <w:r w:rsidRPr="008A75F8">
        <w:rPr>
          <w:rFonts w:eastAsia="Times New Roman"/>
          <w:szCs w:val="24"/>
          <w:lang w:eastAsia="de-DE"/>
        </w:rPr>
        <w:br/>
        <w:t>Ist nur Tand, wie klug es sei.</w:t>
      </w:r>
    </w:p>
    <w:p w14:paraId="30D4A24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Mein Auge soll in Einfalt schauen</w:t>
      </w:r>
      <w:r w:rsidRPr="008A75F8">
        <w:rPr>
          <w:rFonts w:eastAsia="Times New Roman"/>
          <w:szCs w:val="24"/>
          <w:lang w:eastAsia="de-DE"/>
        </w:rPr>
        <w:br/>
        <w:t>Auf Ihn, das Herz ihm völlig trauen</w:t>
      </w:r>
      <w:r w:rsidRPr="008A75F8">
        <w:rPr>
          <w:rFonts w:eastAsia="Times New Roman"/>
          <w:szCs w:val="24"/>
          <w:lang w:eastAsia="de-DE"/>
        </w:rPr>
        <w:br/>
        <w:t>Nach der Gnade heller Spur.</w:t>
      </w:r>
      <w:r w:rsidRPr="008A75F8">
        <w:rPr>
          <w:rFonts w:eastAsia="Times New Roman"/>
          <w:szCs w:val="24"/>
          <w:lang w:eastAsia="de-DE"/>
        </w:rPr>
        <w:br/>
        <w:t>Ihm will ich mich völlig geben,</w:t>
      </w:r>
      <w:r w:rsidRPr="008A75F8">
        <w:rPr>
          <w:rFonts w:eastAsia="Times New Roman"/>
          <w:szCs w:val="24"/>
          <w:lang w:eastAsia="de-DE"/>
        </w:rPr>
        <w:br/>
        <w:t>Und nicht leben</w:t>
      </w:r>
      <w:r w:rsidRPr="008A75F8">
        <w:rPr>
          <w:rFonts w:eastAsia="Times New Roman"/>
          <w:szCs w:val="24"/>
          <w:lang w:eastAsia="de-DE"/>
        </w:rPr>
        <w:br/>
        <w:t xml:space="preserve">Nach der alten Kreatur. </w:t>
      </w:r>
    </w:p>
    <w:p w14:paraId="686295D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Herr, bring mich unter deinen Willen,</w:t>
      </w:r>
      <w:r w:rsidRPr="008A75F8">
        <w:rPr>
          <w:rFonts w:eastAsia="Times New Roman"/>
          <w:szCs w:val="24"/>
          <w:lang w:eastAsia="de-DE"/>
        </w:rPr>
        <w:br/>
        <w:t>Und lass ihn ganz mein Herz erfüllen,</w:t>
      </w:r>
      <w:r w:rsidRPr="008A75F8">
        <w:rPr>
          <w:rFonts w:eastAsia="Times New Roman"/>
          <w:szCs w:val="24"/>
          <w:lang w:eastAsia="de-DE"/>
        </w:rPr>
        <w:br/>
        <w:t>Dass ich brauche deine Kraft,</w:t>
      </w:r>
      <w:r w:rsidRPr="008A75F8">
        <w:rPr>
          <w:rFonts w:eastAsia="Times New Roman"/>
          <w:szCs w:val="24"/>
          <w:lang w:eastAsia="de-DE"/>
        </w:rPr>
        <w:br/>
        <w:t>Die mich aus der Vielheit reißet,</w:t>
      </w:r>
      <w:r w:rsidRPr="008A75F8">
        <w:rPr>
          <w:rFonts w:eastAsia="Times New Roman"/>
          <w:szCs w:val="24"/>
          <w:lang w:eastAsia="de-DE"/>
        </w:rPr>
        <w:br/>
        <w:t>Heil beweiset,</w:t>
      </w:r>
      <w:r w:rsidRPr="008A75F8">
        <w:rPr>
          <w:rFonts w:eastAsia="Times New Roman"/>
          <w:szCs w:val="24"/>
          <w:lang w:eastAsia="de-DE"/>
        </w:rPr>
        <w:br/>
        <w:t>Und in Einem Alles schafft!</w:t>
      </w:r>
    </w:p>
    <w:p w14:paraId="291A882F" w14:textId="77777777" w:rsidR="008E5F26" w:rsidRPr="00093083" w:rsidRDefault="008E5F26" w:rsidP="008E5F26">
      <w:pPr>
        <w:pStyle w:val="berschrift2"/>
      </w:pPr>
      <w:r w:rsidRPr="00093083">
        <w:t>Ein Ziel bei vielen Wegen.</w:t>
      </w:r>
    </w:p>
    <w:p w14:paraId="79E74651" w14:textId="77777777" w:rsidR="008E5F26" w:rsidRPr="00093083" w:rsidRDefault="008E5F26" w:rsidP="008E5F26">
      <w:r w:rsidRPr="00093083">
        <w:t>Gar mancher Weg, gar manche Bahn</w:t>
      </w:r>
      <w:r w:rsidRPr="00093083">
        <w:br/>
        <w:t>Führt hin zum großen Ozean,</w:t>
      </w:r>
      <w:r w:rsidRPr="00093083">
        <w:br/>
        <w:t>Und Jeder sehe nur darauf,</w:t>
      </w:r>
      <w:r w:rsidRPr="00093083">
        <w:br/>
        <w:t xml:space="preserve">Dass er recht gehe seinen Lauf! </w:t>
      </w:r>
    </w:p>
    <w:p w14:paraId="38818A10" w14:textId="77777777" w:rsidR="008E5F26" w:rsidRPr="00093083" w:rsidRDefault="008E5F26" w:rsidP="008E5F26">
      <w:r w:rsidRPr="00093083">
        <w:t>Geht’s in die länge, Quer und Breit‘:</w:t>
      </w:r>
      <w:r w:rsidRPr="00093083">
        <w:br/>
        <w:t>Der große Ozean ist weit!</w:t>
      </w:r>
      <w:r w:rsidRPr="00093083">
        <w:br/>
        <w:t>Komm du von Ost, Süd, West und Nord:</w:t>
      </w:r>
      <w:r w:rsidRPr="00093083">
        <w:br/>
        <w:t xml:space="preserve">Wenn du nur kommst zum rechten Port! </w:t>
      </w:r>
    </w:p>
    <w:p w14:paraId="5C9A4C5F" w14:textId="77777777" w:rsidR="008E5F26" w:rsidRPr="00093083" w:rsidRDefault="008E5F26" w:rsidP="008E5F26">
      <w:r w:rsidRPr="00093083">
        <w:t>Der Wege sind unzählig viel,</w:t>
      </w:r>
      <w:r w:rsidRPr="00093083">
        <w:br/>
        <w:t>Ein jeder hat sein eigen Ziel;</w:t>
      </w:r>
      <w:r w:rsidRPr="00093083">
        <w:br/>
        <w:t>Drum sehe Jeder fleißig zu:</w:t>
      </w:r>
      <w:r w:rsidRPr="00093083">
        <w:br/>
        <w:t xml:space="preserve">Führt auch mein Weg dem Hafen zu? </w:t>
      </w:r>
    </w:p>
    <w:p w14:paraId="2670BA12" w14:textId="77777777" w:rsidR="008E5F26" w:rsidRPr="00093083" w:rsidRDefault="008E5F26" w:rsidP="008E5F26">
      <w:r w:rsidRPr="00093083">
        <w:t>Der Weg ist darum nicht das Meer;</w:t>
      </w:r>
      <w:r w:rsidRPr="00093083">
        <w:br/>
        <w:t xml:space="preserve">Es </w:t>
      </w:r>
      <w:proofErr w:type="spellStart"/>
      <w:r w:rsidRPr="00093083">
        <w:t>geh’n</w:t>
      </w:r>
      <w:proofErr w:type="spellEnd"/>
      <w:r w:rsidRPr="00093083">
        <w:t xml:space="preserve"> drin Ströme hin und her;</w:t>
      </w:r>
      <w:r w:rsidRPr="00093083">
        <w:br/>
        <w:t>Manch Schiff auf einem Meerstrom blinkt,</w:t>
      </w:r>
      <w:r w:rsidRPr="00093083">
        <w:br/>
        <w:t xml:space="preserve">Das doch auf </w:t>
      </w:r>
      <w:proofErr w:type="spellStart"/>
      <w:r w:rsidRPr="00093083">
        <w:t>off’ner</w:t>
      </w:r>
      <w:proofErr w:type="spellEnd"/>
      <w:r w:rsidRPr="00093083">
        <w:t xml:space="preserve"> See versinkt. – </w:t>
      </w:r>
    </w:p>
    <w:p w14:paraId="4D9F0B0C" w14:textId="77777777" w:rsidR="008E5F26" w:rsidRPr="00093083" w:rsidRDefault="008E5F26" w:rsidP="008E5F26">
      <w:r w:rsidRPr="00093083">
        <w:t xml:space="preserve">Es ist nicht </w:t>
      </w:r>
      <w:proofErr w:type="spellStart"/>
      <w:r w:rsidRPr="00093083">
        <w:t>Ein’s</w:t>
      </w:r>
      <w:proofErr w:type="spellEnd"/>
      <w:r w:rsidRPr="00093083">
        <w:t xml:space="preserve"> des Andern Weg,</w:t>
      </w:r>
      <w:r w:rsidRPr="00093083">
        <w:br/>
        <w:t>Nur Jesus Christ ist aller Steg;</w:t>
      </w:r>
      <w:r w:rsidRPr="00093083">
        <w:br/>
        <w:t>Lass jeden Bruder, wo er ist,</w:t>
      </w:r>
      <w:r w:rsidRPr="00093083">
        <w:br/>
        <w:t xml:space="preserve">Und bleibe treulich, wo du bist! </w:t>
      </w:r>
    </w:p>
    <w:p w14:paraId="6977A246" w14:textId="77777777" w:rsidR="008E5F26" w:rsidRPr="00093083" w:rsidRDefault="008E5F26" w:rsidP="008E5F26">
      <w:r w:rsidRPr="00093083">
        <w:t>So sollen All‘ in Einigkeit</w:t>
      </w:r>
      <w:r w:rsidRPr="00093083">
        <w:br/>
        <w:t>Beisammen sein in dieser Zeit; –</w:t>
      </w:r>
      <w:r w:rsidRPr="00093083">
        <w:br/>
        <w:t>Das Meer ist groß, man fasst es kaum,</w:t>
      </w:r>
      <w:r w:rsidRPr="00093083">
        <w:br/>
        <w:t xml:space="preserve">Für alle ist genugsam Raum. </w:t>
      </w:r>
    </w:p>
    <w:p w14:paraId="2D994C3F" w14:textId="77777777" w:rsidR="008E5F26" w:rsidRDefault="008E5F26" w:rsidP="008E5F26">
      <w:r w:rsidRPr="00093083">
        <w:t>Ein Weg ist kurz, der andre lang;</w:t>
      </w:r>
      <w:r w:rsidRPr="00093083">
        <w:br/>
        <w:t>Was geht’s dich an? Geh‘ deinen Gang;</w:t>
      </w:r>
      <w:r w:rsidRPr="00093083">
        <w:br/>
        <w:t>Und siehe, dass dein Schiff am Tag</w:t>
      </w:r>
      <w:r w:rsidRPr="00093083">
        <w:br/>
        <w:t>Des Heils den Port erreichen mag!</w:t>
      </w:r>
    </w:p>
    <w:p w14:paraId="6D0EC72E" w14:textId="77777777" w:rsidR="008E5F26" w:rsidRPr="008A75F8" w:rsidRDefault="008E5F26" w:rsidP="008E5F26">
      <w:pPr>
        <w:pStyle w:val="berschrift2"/>
      </w:pPr>
      <w:r w:rsidRPr="008A75F8">
        <w:t>Erleuchtung mit Christi Heil.</w:t>
      </w:r>
    </w:p>
    <w:p w14:paraId="6AFC15B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Herr der Herrlichkeit,</w:t>
      </w:r>
      <w:r w:rsidRPr="008A75F8">
        <w:rPr>
          <w:rFonts w:eastAsia="Times New Roman"/>
          <w:szCs w:val="24"/>
          <w:lang w:eastAsia="de-DE"/>
        </w:rPr>
        <w:br/>
        <w:t>O Glanz der Seligkeit!</w:t>
      </w:r>
      <w:r w:rsidRPr="008A75F8">
        <w:rPr>
          <w:rFonts w:eastAsia="Times New Roman"/>
          <w:szCs w:val="24"/>
          <w:lang w:eastAsia="de-DE"/>
        </w:rPr>
        <w:br/>
        <w:t>Du Licht vom Lichte,</w:t>
      </w:r>
      <w:r w:rsidRPr="008A75F8">
        <w:rPr>
          <w:rFonts w:eastAsia="Times New Roman"/>
          <w:szCs w:val="24"/>
          <w:lang w:eastAsia="de-DE"/>
        </w:rPr>
        <w:br/>
        <w:t>Der Müden süßer Saft,</w:t>
      </w:r>
      <w:r w:rsidRPr="008A75F8">
        <w:rPr>
          <w:rFonts w:eastAsia="Times New Roman"/>
          <w:szCs w:val="24"/>
          <w:lang w:eastAsia="de-DE"/>
        </w:rPr>
        <w:br/>
        <w:t>Des großen Vaters Kraft,</w:t>
      </w:r>
      <w:r w:rsidRPr="008A75F8">
        <w:rPr>
          <w:rFonts w:eastAsia="Times New Roman"/>
          <w:szCs w:val="24"/>
          <w:lang w:eastAsia="de-DE"/>
        </w:rPr>
        <w:br/>
        <w:t xml:space="preserve">Sein Angesichte! </w:t>
      </w:r>
    </w:p>
    <w:p w14:paraId="63D8E30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Dein Wort </w:t>
      </w:r>
      <w:r>
        <w:rPr>
          <w:rFonts w:eastAsia="Times New Roman"/>
          <w:szCs w:val="24"/>
          <w:lang w:eastAsia="de-DE"/>
        </w:rPr>
        <w:t>h</w:t>
      </w:r>
      <w:r w:rsidRPr="008A75F8">
        <w:rPr>
          <w:rFonts w:eastAsia="Times New Roman"/>
          <w:szCs w:val="24"/>
          <w:lang w:eastAsia="de-DE"/>
        </w:rPr>
        <w:t xml:space="preserve">ab‘ ich </w:t>
      </w:r>
      <w:proofErr w:type="spellStart"/>
      <w:r w:rsidRPr="008A75F8">
        <w:rPr>
          <w:rFonts w:eastAsia="Times New Roman"/>
          <w:szCs w:val="24"/>
          <w:lang w:eastAsia="de-DE"/>
        </w:rPr>
        <w:t>betracht’t</w:t>
      </w:r>
      <w:proofErr w:type="spellEnd"/>
      <w:r w:rsidRPr="008A75F8">
        <w:rPr>
          <w:rFonts w:eastAsia="Times New Roman"/>
          <w:szCs w:val="24"/>
          <w:lang w:eastAsia="de-DE"/>
        </w:rPr>
        <w:t>,</w:t>
      </w:r>
      <w:r w:rsidRPr="008A75F8">
        <w:rPr>
          <w:rFonts w:eastAsia="Times New Roman"/>
          <w:szCs w:val="24"/>
          <w:lang w:eastAsia="de-DE"/>
        </w:rPr>
        <w:br/>
        <w:t>Und fleißig nachgedacht,</w:t>
      </w:r>
      <w:r w:rsidRPr="008A75F8">
        <w:rPr>
          <w:rFonts w:eastAsia="Times New Roman"/>
          <w:szCs w:val="24"/>
          <w:lang w:eastAsia="de-DE"/>
        </w:rPr>
        <w:br/>
        <w:t>Wie dein Erbarmen</w:t>
      </w:r>
      <w:r w:rsidRPr="008A75F8">
        <w:rPr>
          <w:rFonts w:eastAsia="Times New Roman"/>
          <w:szCs w:val="24"/>
          <w:lang w:eastAsia="de-DE"/>
        </w:rPr>
        <w:br/>
        <w:t>Soviel verheißen hat</w:t>
      </w:r>
      <w:r w:rsidRPr="008A75F8">
        <w:rPr>
          <w:rFonts w:eastAsia="Times New Roman"/>
          <w:szCs w:val="24"/>
          <w:lang w:eastAsia="de-DE"/>
        </w:rPr>
        <w:br/>
        <w:t>Zion, der Gottesstadt,</w:t>
      </w:r>
      <w:r w:rsidRPr="008A75F8">
        <w:rPr>
          <w:rFonts w:eastAsia="Times New Roman"/>
          <w:szCs w:val="24"/>
          <w:lang w:eastAsia="de-DE"/>
        </w:rPr>
        <w:br/>
        <w:t xml:space="preserve">Und ihren Armen. </w:t>
      </w:r>
    </w:p>
    <w:p w14:paraId="128A07D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hast mich auch erwählt,</w:t>
      </w:r>
      <w:r w:rsidRPr="008A75F8">
        <w:rPr>
          <w:rFonts w:eastAsia="Times New Roman"/>
          <w:szCs w:val="24"/>
          <w:lang w:eastAsia="de-DE"/>
        </w:rPr>
        <w:br/>
        <w:t>Und zu der Zahl gezählt</w:t>
      </w:r>
      <w:r w:rsidRPr="008A75F8">
        <w:rPr>
          <w:rFonts w:eastAsia="Times New Roman"/>
          <w:szCs w:val="24"/>
          <w:lang w:eastAsia="de-DE"/>
        </w:rPr>
        <w:br/>
        <w:t>Der lieben Seelen,</w:t>
      </w:r>
      <w:r w:rsidRPr="008A75F8">
        <w:rPr>
          <w:rFonts w:eastAsia="Times New Roman"/>
          <w:szCs w:val="24"/>
          <w:lang w:eastAsia="de-DE"/>
        </w:rPr>
        <w:br/>
        <w:t>Die von Dir Tag und Nacht</w:t>
      </w:r>
      <w:r w:rsidRPr="008A75F8">
        <w:rPr>
          <w:rFonts w:eastAsia="Times New Roman"/>
          <w:szCs w:val="24"/>
          <w:lang w:eastAsia="de-DE"/>
        </w:rPr>
        <w:br/>
        <w:t>Und deiner Wundermacht</w:t>
      </w:r>
      <w:r w:rsidRPr="008A75F8">
        <w:rPr>
          <w:rFonts w:eastAsia="Times New Roman"/>
          <w:szCs w:val="24"/>
          <w:lang w:eastAsia="de-DE"/>
        </w:rPr>
        <w:br/>
        <w:t xml:space="preserve">So viel erzählen. </w:t>
      </w:r>
    </w:p>
    <w:p w14:paraId="545A9DF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Darum so komm ich auch</w:t>
      </w:r>
      <w:r w:rsidRPr="008A75F8">
        <w:rPr>
          <w:rFonts w:eastAsia="Times New Roman"/>
          <w:szCs w:val="24"/>
          <w:lang w:eastAsia="de-DE"/>
        </w:rPr>
        <w:br/>
        <w:t>Nach armer Kinder Brauch,</w:t>
      </w:r>
      <w:r w:rsidRPr="008A75F8">
        <w:rPr>
          <w:rFonts w:eastAsia="Times New Roman"/>
          <w:szCs w:val="24"/>
          <w:lang w:eastAsia="de-DE"/>
        </w:rPr>
        <w:br/>
        <w:t>Von Dir zu holen,</w:t>
      </w:r>
      <w:r w:rsidRPr="008A75F8">
        <w:rPr>
          <w:rFonts w:eastAsia="Times New Roman"/>
          <w:szCs w:val="24"/>
          <w:lang w:eastAsia="de-DE"/>
        </w:rPr>
        <w:br/>
        <w:t>Was deine liebe Hand</w:t>
      </w:r>
      <w:r w:rsidRPr="008A75F8">
        <w:rPr>
          <w:rFonts w:eastAsia="Times New Roman"/>
          <w:szCs w:val="24"/>
          <w:lang w:eastAsia="de-DE"/>
        </w:rPr>
        <w:br/>
        <w:t>Mir ewig zuerkannt,</w:t>
      </w:r>
      <w:r w:rsidRPr="008A75F8">
        <w:rPr>
          <w:rFonts w:eastAsia="Times New Roman"/>
          <w:szCs w:val="24"/>
          <w:lang w:eastAsia="de-DE"/>
        </w:rPr>
        <w:br/>
        <w:t xml:space="preserve">Und mir befohlen. </w:t>
      </w:r>
    </w:p>
    <w:p w14:paraId="336AD9A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schrei‘: ach brich herein</w:t>
      </w:r>
      <w:r w:rsidRPr="008A75F8">
        <w:rPr>
          <w:rFonts w:eastAsia="Times New Roman"/>
          <w:szCs w:val="24"/>
          <w:lang w:eastAsia="de-DE"/>
        </w:rPr>
        <w:br/>
        <w:t>Mit deinem reinen Schein</w:t>
      </w:r>
      <w:r w:rsidRPr="008A75F8">
        <w:rPr>
          <w:rFonts w:eastAsia="Times New Roman"/>
          <w:szCs w:val="24"/>
          <w:lang w:eastAsia="de-DE"/>
        </w:rPr>
        <w:br/>
        <w:t>Durch alles Dunkle,</w:t>
      </w:r>
      <w:r w:rsidRPr="008A75F8">
        <w:rPr>
          <w:rFonts w:eastAsia="Times New Roman"/>
          <w:szCs w:val="24"/>
          <w:lang w:eastAsia="de-DE"/>
        </w:rPr>
        <w:br/>
        <w:t>Das mir im Herzen liegt</w:t>
      </w:r>
      <w:r w:rsidRPr="008A75F8">
        <w:rPr>
          <w:rFonts w:eastAsia="Times New Roman"/>
          <w:szCs w:val="24"/>
          <w:lang w:eastAsia="de-DE"/>
        </w:rPr>
        <w:br/>
        <w:t>Und immer Dich bekriegt;</w:t>
      </w:r>
      <w:r w:rsidRPr="008A75F8">
        <w:rPr>
          <w:rFonts w:eastAsia="Times New Roman"/>
          <w:szCs w:val="24"/>
          <w:lang w:eastAsia="de-DE"/>
        </w:rPr>
        <w:br/>
        <w:t>Herr, Du nur funkle.</w:t>
      </w:r>
    </w:p>
    <w:p w14:paraId="252DD6F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Ach, wie geschieht es oft,</w:t>
      </w:r>
      <w:r w:rsidRPr="008A75F8">
        <w:rPr>
          <w:rFonts w:eastAsia="Times New Roman"/>
          <w:szCs w:val="24"/>
          <w:lang w:eastAsia="de-DE"/>
        </w:rPr>
        <w:br/>
        <w:t>Dass ich mich unverhofft</w:t>
      </w:r>
      <w:r w:rsidRPr="008A75F8">
        <w:rPr>
          <w:rFonts w:eastAsia="Times New Roman"/>
          <w:szCs w:val="24"/>
          <w:lang w:eastAsia="de-DE"/>
        </w:rPr>
        <w:br/>
        <w:t>So sehr verwirre!</w:t>
      </w:r>
      <w:r w:rsidRPr="008A75F8">
        <w:rPr>
          <w:rFonts w:eastAsia="Times New Roman"/>
          <w:szCs w:val="24"/>
          <w:lang w:eastAsia="de-DE"/>
        </w:rPr>
        <w:br/>
        <w:t>Drum, Jesu, führe mich;</w:t>
      </w:r>
      <w:r w:rsidRPr="008A75F8">
        <w:rPr>
          <w:rFonts w:eastAsia="Times New Roman"/>
          <w:szCs w:val="24"/>
          <w:lang w:eastAsia="de-DE"/>
        </w:rPr>
        <w:br/>
        <w:t>Denn wahrlich ohne Dich</w:t>
      </w:r>
      <w:r w:rsidRPr="008A75F8">
        <w:rPr>
          <w:rFonts w:eastAsia="Times New Roman"/>
          <w:szCs w:val="24"/>
          <w:lang w:eastAsia="de-DE"/>
        </w:rPr>
        <w:br/>
        <w:t xml:space="preserve">Geh ich nur irre! </w:t>
      </w:r>
    </w:p>
    <w:p w14:paraId="6A9C3A4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La</w:t>
      </w:r>
      <w:r>
        <w:rPr>
          <w:rFonts w:eastAsia="Times New Roman"/>
          <w:szCs w:val="24"/>
          <w:lang w:eastAsia="de-DE"/>
        </w:rPr>
        <w:t>ss</w:t>
      </w:r>
      <w:r w:rsidRPr="008A75F8">
        <w:rPr>
          <w:rFonts w:eastAsia="Times New Roman"/>
          <w:szCs w:val="24"/>
          <w:lang w:eastAsia="de-DE"/>
        </w:rPr>
        <w:t>, Herr, die Niedrigkeit</w:t>
      </w:r>
      <w:r w:rsidRPr="008A75F8">
        <w:rPr>
          <w:rFonts w:eastAsia="Times New Roman"/>
          <w:szCs w:val="24"/>
          <w:lang w:eastAsia="de-DE"/>
        </w:rPr>
        <w:br/>
        <w:t>Im Seelengrund allzeit</w:t>
      </w:r>
      <w:r w:rsidRPr="008A75F8">
        <w:rPr>
          <w:rFonts w:eastAsia="Times New Roman"/>
          <w:szCs w:val="24"/>
          <w:lang w:eastAsia="de-DE"/>
        </w:rPr>
        <w:br/>
        <w:t>Mir lieblich grünen,</w:t>
      </w:r>
      <w:r w:rsidRPr="008A75F8">
        <w:rPr>
          <w:rFonts w:eastAsia="Times New Roman"/>
          <w:szCs w:val="24"/>
          <w:lang w:eastAsia="de-DE"/>
        </w:rPr>
        <w:br/>
        <w:t>Dass ich im Kindesgeist,</w:t>
      </w:r>
      <w:r w:rsidRPr="008A75F8">
        <w:rPr>
          <w:rFonts w:eastAsia="Times New Roman"/>
          <w:szCs w:val="24"/>
          <w:lang w:eastAsia="de-DE"/>
        </w:rPr>
        <w:br/>
        <w:t>Dir deine Liebe preist,</w:t>
      </w:r>
      <w:r w:rsidRPr="008A75F8">
        <w:rPr>
          <w:rFonts w:eastAsia="Times New Roman"/>
          <w:szCs w:val="24"/>
          <w:lang w:eastAsia="de-DE"/>
        </w:rPr>
        <w:br/>
        <w:t xml:space="preserve">Dir möge dienen! </w:t>
      </w:r>
    </w:p>
    <w:p w14:paraId="0675E99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Du sprichst: </w:t>
      </w:r>
      <w:proofErr w:type="spellStart"/>
      <w:r w:rsidRPr="008A75F8">
        <w:rPr>
          <w:rFonts w:eastAsia="Times New Roman"/>
          <w:szCs w:val="24"/>
          <w:lang w:eastAsia="de-DE"/>
        </w:rPr>
        <w:t>Einfältigsein</w:t>
      </w:r>
      <w:proofErr w:type="spellEnd"/>
      <w:r w:rsidRPr="008A75F8">
        <w:rPr>
          <w:rFonts w:eastAsia="Times New Roman"/>
          <w:szCs w:val="24"/>
          <w:lang w:eastAsia="de-DE"/>
        </w:rPr>
        <w:br/>
        <w:t>Gibt rechten Weisheitsschein;</w:t>
      </w:r>
      <w:r w:rsidRPr="008A75F8">
        <w:rPr>
          <w:rFonts w:eastAsia="Times New Roman"/>
          <w:szCs w:val="24"/>
          <w:lang w:eastAsia="de-DE"/>
        </w:rPr>
        <w:br/>
        <w:t>Drum will ich schweigen.</w:t>
      </w:r>
      <w:r w:rsidRPr="008A75F8">
        <w:rPr>
          <w:rFonts w:eastAsia="Times New Roman"/>
          <w:szCs w:val="24"/>
          <w:lang w:eastAsia="de-DE"/>
        </w:rPr>
        <w:br/>
        <w:t>Du redest, Herr! Dein Knecht</w:t>
      </w:r>
      <w:r w:rsidRPr="008A75F8">
        <w:rPr>
          <w:rFonts w:eastAsia="Times New Roman"/>
          <w:szCs w:val="24"/>
          <w:lang w:eastAsia="de-DE"/>
        </w:rPr>
        <w:br/>
        <w:t>Gibt Achtung auf Dein Recht</w:t>
      </w:r>
      <w:r w:rsidRPr="008A75F8">
        <w:rPr>
          <w:rFonts w:eastAsia="Times New Roman"/>
          <w:szCs w:val="24"/>
          <w:lang w:eastAsia="de-DE"/>
        </w:rPr>
        <w:br/>
        <w:t xml:space="preserve">Mit tiefem Beugen: </w:t>
      </w:r>
    </w:p>
    <w:p w14:paraId="748E966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Blöder! merke doch</w:t>
      </w:r>
      <w:r w:rsidRPr="008A75F8">
        <w:rPr>
          <w:rFonts w:eastAsia="Times New Roman"/>
          <w:szCs w:val="24"/>
          <w:lang w:eastAsia="de-DE"/>
        </w:rPr>
        <w:br/>
        <w:t>Still auf mein sanftes Joch!</w:t>
      </w:r>
      <w:r w:rsidRPr="008A75F8">
        <w:rPr>
          <w:rFonts w:eastAsia="Times New Roman"/>
          <w:szCs w:val="24"/>
          <w:lang w:eastAsia="de-DE"/>
        </w:rPr>
        <w:br/>
        <w:t>Hör auf zu klagen,</w:t>
      </w:r>
      <w:r w:rsidRPr="008A75F8">
        <w:rPr>
          <w:rFonts w:eastAsia="Times New Roman"/>
          <w:szCs w:val="24"/>
          <w:lang w:eastAsia="de-DE"/>
        </w:rPr>
        <w:br/>
        <w:t>Nimm meine Gnaden hin</w:t>
      </w:r>
      <w:r w:rsidRPr="008A75F8">
        <w:rPr>
          <w:rFonts w:eastAsia="Times New Roman"/>
          <w:szCs w:val="24"/>
          <w:lang w:eastAsia="de-DE"/>
        </w:rPr>
        <w:br/>
        <w:t>Mit freudenreichem Sinn,</w:t>
      </w:r>
      <w:r w:rsidRPr="008A75F8">
        <w:rPr>
          <w:rFonts w:eastAsia="Times New Roman"/>
          <w:szCs w:val="24"/>
          <w:lang w:eastAsia="de-DE"/>
        </w:rPr>
        <w:br/>
        <w:t xml:space="preserve">Und nicht mit Zagen! </w:t>
      </w:r>
    </w:p>
    <w:p w14:paraId="1D2DAE4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habe dir’s versüßt,</w:t>
      </w:r>
      <w:r w:rsidRPr="008A75F8">
        <w:rPr>
          <w:rFonts w:eastAsia="Times New Roman"/>
          <w:szCs w:val="24"/>
          <w:lang w:eastAsia="de-DE"/>
        </w:rPr>
        <w:br/>
        <w:t>Und ganz für dich gebüßt:</w:t>
      </w:r>
      <w:r w:rsidRPr="008A75F8">
        <w:rPr>
          <w:rFonts w:eastAsia="Times New Roman"/>
          <w:szCs w:val="24"/>
          <w:lang w:eastAsia="de-DE"/>
        </w:rPr>
        <w:br/>
        <w:t>Was willst du zagen?</w:t>
      </w:r>
      <w:r w:rsidRPr="008A75F8">
        <w:rPr>
          <w:rFonts w:eastAsia="Times New Roman"/>
          <w:szCs w:val="24"/>
          <w:lang w:eastAsia="de-DE"/>
        </w:rPr>
        <w:br/>
        <w:t>Ich stehe selbst bei dir,</w:t>
      </w:r>
      <w:r w:rsidRPr="008A75F8">
        <w:rPr>
          <w:rFonts w:eastAsia="Times New Roman"/>
          <w:szCs w:val="24"/>
          <w:lang w:eastAsia="de-DE"/>
        </w:rPr>
        <w:br/>
        <w:t>Und helfe für und für</w:t>
      </w:r>
      <w:r w:rsidRPr="008A75F8">
        <w:rPr>
          <w:rFonts w:eastAsia="Times New Roman"/>
          <w:szCs w:val="24"/>
          <w:lang w:eastAsia="de-DE"/>
        </w:rPr>
        <w:br/>
        <w:t xml:space="preserve">Dein Kreuz dir tragen. </w:t>
      </w:r>
    </w:p>
    <w:p w14:paraId="7C83121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Es ist nicht bös gemeint,</w:t>
      </w:r>
      <w:r w:rsidRPr="008A75F8">
        <w:rPr>
          <w:rFonts w:eastAsia="Times New Roman"/>
          <w:szCs w:val="24"/>
          <w:lang w:eastAsia="de-DE"/>
        </w:rPr>
        <w:br/>
        <w:t>Wenn auch das Licht nicht scheint</w:t>
      </w:r>
      <w:r w:rsidRPr="008A75F8">
        <w:rPr>
          <w:rFonts w:eastAsia="Times New Roman"/>
          <w:szCs w:val="24"/>
          <w:lang w:eastAsia="de-DE"/>
        </w:rPr>
        <w:br/>
        <w:t>Nach deinem Willen;</w:t>
      </w:r>
      <w:r w:rsidRPr="008A75F8">
        <w:rPr>
          <w:rFonts w:eastAsia="Times New Roman"/>
          <w:szCs w:val="24"/>
          <w:lang w:eastAsia="de-DE"/>
        </w:rPr>
        <w:br/>
        <w:t>Denn dir geziemt, wie mir,</w:t>
      </w:r>
      <w:r w:rsidRPr="008A75F8">
        <w:rPr>
          <w:rFonts w:eastAsia="Times New Roman"/>
          <w:szCs w:val="24"/>
          <w:lang w:eastAsia="de-DE"/>
        </w:rPr>
        <w:br/>
        <w:t>Des Vaters Willen hier</w:t>
      </w:r>
      <w:r w:rsidRPr="008A75F8">
        <w:rPr>
          <w:rFonts w:eastAsia="Times New Roman"/>
          <w:szCs w:val="24"/>
          <w:lang w:eastAsia="de-DE"/>
        </w:rPr>
        <w:br/>
        <w:t xml:space="preserve">Still zu erfüllen. </w:t>
      </w:r>
    </w:p>
    <w:p w14:paraId="4B59B65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Wohlan! dir steht bereit</w:t>
      </w:r>
      <w:r w:rsidRPr="008A75F8">
        <w:rPr>
          <w:rFonts w:eastAsia="Times New Roman"/>
          <w:szCs w:val="24"/>
          <w:lang w:eastAsia="de-DE"/>
        </w:rPr>
        <w:br/>
        <w:t>Die Kraft der Ewigkeit;</w:t>
      </w:r>
      <w:r w:rsidRPr="008A75F8">
        <w:rPr>
          <w:rFonts w:eastAsia="Times New Roman"/>
          <w:szCs w:val="24"/>
          <w:lang w:eastAsia="de-DE"/>
        </w:rPr>
        <w:br/>
        <w:t>Dahin gedenke!</w:t>
      </w:r>
      <w:r w:rsidRPr="008A75F8">
        <w:rPr>
          <w:rFonts w:eastAsia="Times New Roman"/>
          <w:szCs w:val="24"/>
          <w:lang w:eastAsia="de-DE"/>
        </w:rPr>
        <w:br/>
        <w:t>Doch nimm zum Überfluss</w:t>
      </w:r>
      <w:r w:rsidRPr="008A75F8">
        <w:rPr>
          <w:rFonts w:eastAsia="Times New Roman"/>
          <w:szCs w:val="24"/>
          <w:lang w:eastAsia="de-DE"/>
        </w:rPr>
        <w:br/>
        <w:t>Von mir nun diesen Gruß,</w:t>
      </w:r>
      <w:r w:rsidRPr="008A75F8">
        <w:rPr>
          <w:rFonts w:eastAsia="Times New Roman"/>
          <w:szCs w:val="24"/>
          <w:lang w:eastAsia="de-DE"/>
        </w:rPr>
        <w:br/>
        <w:t>Den ich dir schenke!</w:t>
      </w:r>
    </w:p>
    <w:p w14:paraId="4BB564F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Lern‘ arm und stille sein,</w:t>
      </w:r>
      <w:r w:rsidRPr="008A75F8">
        <w:rPr>
          <w:rFonts w:eastAsia="Times New Roman"/>
          <w:szCs w:val="24"/>
          <w:lang w:eastAsia="de-DE"/>
        </w:rPr>
        <w:br/>
        <w:t>Ergib dich mir allein,</w:t>
      </w:r>
      <w:r w:rsidRPr="008A75F8">
        <w:rPr>
          <w:rFonts w:eastAsia="Times New Roman"/>
          <w:szCs w:val="24"/>
          <w:lang w:eastAsia="de-DE"/>
        </w:rPr>
        <w:br/>
        <w:t>Dem Gottessohne;</w:t>
      </w:r>
      <w:r w:rsidRPr="008A75F8">
        <w:rPr>
          <w:rFonts w:eastAsia="Times New Roman"/>
          <w:szCs w:val="24"/>
          <w:lang w:eastAsia="de-DE"/>
        </w:rPr>
        <w:br/>
        <w:t>Sieh nur auf meine Kraft:</w:t>
      </w:r>
      <w:r w:rsidRPr="008A75F8">
        <w:rPr>
          <w:rFonts w:eastAsia="Times New Roman"/>
          <w:szCs w:val="24"/>
          <w:lang w:eastAsia="de-DE"/>
        </w:rPr>
        <w:br/>
        <w:t>Was diese in dir schafft,</w:t>
      </w:r>
      <w:r w:rsidRPr="008A75F8">
        <w:rPr>
          <w:rFonts w:eastAsia="Times New Roman"/>
          <w:szCs w:val="24"/>
          <w:lang w:eastAsia="de-DE"/>
        </w:rPr>
        <w:br/>
        <w:t>Hilft dir zur Krone.</w:t>
      </w:r>
    </w:p>
    <w:p w14:paraId="08EE985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tilge Eigenheit</w:t>
      </w:r>
      <w:r w:rsidRPr="008A75F8">
        <w:rPr>
          <w:rFonts w:eastAsia="Times New Roman"/>
          <w:szCs w:val="24"/>
          <w:lang w:eastAsia="de-DE"/>
        </w:rPr>
        <w:br/>
        <w:t>Und Unbeständigkeit</w:t>
      </w:r>
      <w:r w:rsidRPr="008A75F8">
        <w:rPr>
          <w:rFonts w:eastAsia="Times New Roman"/>
          <w:szCs w:val="24"/>
          <w:lang w:eastAsia="de-DE"/>
        </w:rPr>
        <w:br/>
        <w:t>In diesem Streite;</w:t>
      </w:r>
      <w:r w:rsidRPr="008A75F8">
        <w:rPr>
          <w:rFonts w:eastAsia="Times New Roman"/>
          <w:szCs w:val="24"/>
          <w:lang w:eastAsia="de-DE"/>
        </w:rPr>
        <w:br/>
        <w:t>Ich lege sie zum Tod;</w:t>
      </w:r>
      <w:r w:rsidRPr="008A75F8">
        <w:rPr>
          <w:rFonts w:eastAsia="Times New Roman"/>
          <w:szCs w:val="24"/>
          <w:lang w:eastAsia="de-DE"/>
        </w:rPr>
        <w:br/>
        <w:t>Und dir in aller Not</w:t>
      </w:r>
      <w:r w:rsidRPr="008A75F8">
        <w:rPr>
          <w:rFonts w:eastAsia="Times New Roman"/>
          <w:szCs w:val="24"/>
          <w:lang w:eastAsia="de-DE"/>
        </w:rPr>
        <w:br/>
        <w:t xml:space="preserve">Bleib‘ ich zur Seite.“ </w:t>
      </w:r>
    </w:p>
    <w:p w14:paraId="4457282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holder Jesu, Du</w:t>
      </w:r>
      <w:r w:rsidRPr="008A75F8">
        <w:rPr>
          <w:rFonts w:eastAsia="Times New Roman"/>
          <w:szCs w:val="24"/>
          <w:lang w:eastAsia="de-DE"/>
        </w:rPr>
        <w:br/>
        <w:t>Sprichst nochmals ja dazu,</w:t>
      </w:r>
      <w:r w:rsidRPr="008A75F8">
        <w:rPr>
          <w:rFonts w:eastAsia="Times New Roman"/>
          <w:szCs w:val="24"/>
          <w:lang w:eastAsia="de-DE"/>
        </w:rPr>
        <w:br/>
        <w:t xml:space="preserve">Nach </w:t>
      </w:r>
      <w:r>
        <w:rPr>
          <w:rFonts w:eastAsia="Times New Roman"/>
          <w:szCs w:val="24"/>
          <w:lang w:eastAsia="de-DE"/>
        </w:rPr>
        <w:t>H</w:t>
      </w:r>
      <w:r w:rsidRPr="008A75F8">
        <w:rPr>
          <w:rFonts w:eastAsia="Times New Roman"/>
          <w:szCs w:val="24"/>
          <w:lang w:eastAsia="de-DE"/>
        </w:rPr>
        <w:t>irtenweise.</w:t>
      </w:r>
      <w:r w:rsidRPr="008A75F8">
        <w:rPr>
          <w:rFonts w:eastAsia="Times New Roman"/>
          <w:szCs w:val="24"/>
          <w:lang w:eastAsia="de-DE"/>
        </w:rPr>
        <w:br/>
        <w:t>Nimm mich zu eigen Dir,</w:t>
      </w:r>
      <w:r w:rsidRPr="008A75F8">
        <w:rPr>
          <w:rFonts w:eastAsia="Times New Roman"/>
          <w:szCs w:val="24"/>
          <w:lang w:eastAsia="de-DE"/>
        </w:rPr>
        <w:br/>
        <w:t>Damit ich für und für</w:t>
      </w:r>
      <w:r w:rsidRPr="008A75F8">
        <w:rPr>
          <w:rFonts w:eastAsia="Times New Roman"/>
          <w:szCs w:val="24"/>
          <w:lang w:eastAsia="de-DE"/>
        </w:rPr>
        <w:br/>
        <w:t>Dein Lieben preise!</w:t>
      </w:r>
    </w:p>
    <w:p w14:paraId="5EAD6019" w14:textId="77777777" w:rsidR="008E5F26" w:rsidRDefault="008E5F26" w:rsidP="008E5F26">
      <w:pPr>
        <w:pStyle w:val="berschrift2"/>
      </w:pPr>
      <w:r w:rsidRPr="00B62494">
        <w:t>Ermunterung der Gottesgemeine.</w:t>
      </w:r>
    </w:p>
    <w:p w14:paraId="3C4C94CC" w14:textId="77777777" w:rsidR="008E5F26" w:rsidRDefault="008E5F26" w:rsidP="008E5F26">
      <w:pPr>
        <w:pStyle w:val="StandardWeb"/>
      </w:pPr>
      <w:r>
        <w:t xml:space="preserve">Ihr </w:t>
      </w:r>
      <w:proofErr w:type="spellStart"/>
      <w:r>
        <w:t>Zionstöchter</w:t>
      </w:r>
      <w:proofErr w:type="spellEnd"/>
      <w:r>
        <w:t>, die ihr nicht</w:t>
      </w:r>
      <w:r>
        <w:br/>
        <w:t>In Babylon mehr steht,</w:t>
      </w:r>
      <w:r>
        <w:br/>
        <w:t>Und ohne falsches Sektenlicht</w:t>
      </w:r>
      <w:r>
        <w:br/>
        <w:t>Dem reinen Lamm nachgeht:</w:t>
      </w:r>
    </w:p>
    <w:p w14:paraId="60F5174C" w14:textId="77777777" w:rsidR="008E5F26" w:rsidRDefault="008E5F26" w:rsidP="008E5F26">
      <w:pPr>
        <w:pStyle w:val="StandardWeb"/>
      </w:pPr>
      <w:r>
        <w:t>Kehrt eures Glaubens Munterkeit</w:t>
      </w:r>
      <w:r>
        <w:br/>
        <w:t>Zu Salems König hin!</w:t>
      </w:r>
      <w:r>
        <w:br/>
        <w:t>Ihr wisst, wie sich sein Herz erfreut</w:t>
      </w:r>
      <w:r>
        <w:br/>
        <w:t>An einem treuen Sinn.</w:t>
      </w:r>
    </w:p>
    <w:p w14:paraId="358B9980" w14:textId="77777777" w:rsidR="008E5F26" w:rsidRDefault="008E5F26" w:rsidP="008E5F26">
      <w:pPr>
        <w:pStyle w:val="StandardWeb"/>
      </w:pPr>
      <w:r>
        <w:t>Was Welt und Fleisch dem Geist vorlegt,</w:t>
      </w:r>
      <w:r>
        <w:br/>
        <w:t>Das achtet nur für Kot,</w:t>
      </w:r>
      <w:r>
        <w:br/>
        <w:t>Und was sich außer Jesu regt,</w:t>
      </w:r>
      <w:r>
        <w:br/>
        <w:t xml:space="preserve">Dem seid und bleibet tot! </w:t>
      </w:r>
    </w:p>
    <w:p w14:paraId="478C83A3" w14:textId="77777777" w:rsidR="008E5F26" w:rsidRDefault="008E5F26" w:rsidP="008E5F26">
      <w:pPr>
        <w:pStyle w:val="StandardWeb"/>
      </w:pPr>
      <w:r>
        <w:t>Lasst euren Leib ganz lichte sein,</w:t>
      </w:r>
      <w:r>
        <w:br/>
        <w:t xml:space="preserve">Die Lampen brennend </w:t>
      </w:r>
      <w:proofErr w:type="spellStart"/>
      <w:r>
        <w:t>stehn</w:t>
      </w:r>
      <w:proofErr w:type="spellEnd"/>
      <w:r>
        <w:t>;</w:t>
      </w:r>
      <w:r>
        <w:br/>
        <w:t>Das Öl muss sein bereit und rein,</w:t>
      </w:r>
      <w:r>
        <w:br/>
        <w:t xml:space="preserve">Wollt ihr den Bräutigam </w:t>
      </w:r>
      <w:proofErr w:type="spellStart"/>
      <w:r>
        <w:t>seh’n</w:t>
      </w:r>
      <w:proofErr w:type="spellEnd"/>
      <w:r>
        <w:t xml:space="preserve">! </w:t>
      </w:r>
    </w:p>
    <w:p w14:paraId="74A2F0A2" w14:textId="77777777" w:rsidR="008E5F26" w:rsidRDefault="008E5F26" w:rsidP="008E5F26">
      <w:pPr>
        <w:pStyle w:val="StandardWeb"/>
      </w:pPr>
      <w:r>
        <w:t>Schaut! ist nicht hoch, von Wunderart</w:t>
      </w:r>
      <w:r>
        <w:br/>
        <w:t>Die Krone seiner Pracht,</w:t>
      </w:r>
      <w:r>
        <w:br/>
        <w:t>Die der erhöhten Menschheit ward</w:t>
      </w:r>
      <w:r>
        <w:br/>
        <w:t>Zur Herrlichkeit gemacht?</w:t>
      </w:r>
    </w:p>
    <w:p w14:paraId="29F670B0" w14:textId="77777777" w:rsidR="008E5F26" w:rsidRDefault="008E5F26" w:rsidP="008E5F26">
      <w:pPr>
        <w:pStyle w:val="StandardWeb"/>
      </w:pPr>
      <w:r>
        <w:t>Wie schmücket nun der Geist Ihn nicht</w:t>
      </w:r>
      <w:r>
        <w:br/>
        <w:t>Auf Seinen Hochzeittag,</w:t>
      </w:r>
      <w:r>
        <w:br/>
        <w:t>Daran Ihm keine Lust gebricht</w:t>
      </w:r>
      <w:r>
        <w:br/>
        <w:t>Nach Leiden, Tod und Schmach!</w:t>
      </w:r>
    </w:p>
    <w:p w14:paraId="6E4DD0E6" w14:textId="77777777" w:rsidR="008E5F26" w:rsidRDefault="008E5F26" w:rsidP="008E5F26">
      <w:pPr>
        <w:pStyle w:val="StandardWeb"/>
      </w:pPr>
      <w:r>
        <w:t>Wie mächtig ist der neue Bund,</w:t>
      </w:r>
      <w:r>
        <w:br/>
        <w:t>Seitdem des Geistes Kraft</w:t>
      </w:r>
      <w:r>
        <w:br/>
        <w:t xml:space="preserve">Ihm, der vom Grabe </w:t>
      </w:r>
      <w:proofErr w:type="spellStart"/>
      <w:r>
        <w:t>auferstund</w:t>
      </w:r>
      <w:proofErr w:type="spellEnd"/>
      <w:r>
        <w:t>,</w:t>
      </w:r>
      <w:r>
        <w:br/>
        <w:t>Viel tausend Siege schafft!</w:t>
      </w:r>
    </w:p>
    <w:p w14:paraId="3A53F3E7" w14:textId="77777777" w:rsidR="008E5F26" w:rsidRDefault="008E5F26" w:rsidP="008E5F26">
      <w:pPr>
        <w:pStyle w:val="StandardWeb"/>
      </w:pPr>
      <w:r>
        <w:t>Jerusalem, die Mutterstadt,</w:t>
      </w:r>
      <w:r>
        <w:br/>
        <w:t>Für die der Geist uns zeugt,</w:t>
      </w:r>
      <w:r>
        <w:br/>
        <w:t>Und die uns auferzogen hat,</w:t>
      </w:r>
      <w:r>
        <w:br/>
      </w:r>
      <w:proofErr w:type="spellStart"/>
      <w:r>
        <w:t>Gepfleget</w:t>
      </w:r>
      <w:proofErr w:type="spellEnd"/>
      <w:r>
        <w:t xml:space="preserve"> und gesäugt,</w:t>
      </w:r>
    </w:p>
    <w:p w14:paraId="41C0B192" w14:textId="77777777" w:rsidR="008E5F26" w:rsidRDefault="008E5F26" w:rsidP="008E5F26">
      <w:pPr>
        <w:pStyle w:val="StandardWeb"/>
      </w:pPr>
      <w:r>
        <w:t>Mehrt immer ihrer Kinder Zahl,</w:t>
      </w:r>
      <w:r>
        <w:br/>
        <w:t>Und krönet Gottes Sohn</w:t>
      </w:r>
      <w:r>
        <w:br/>
        <w:t>Mit tausend Kronen überall</w:t>
      </w:r>
      <w:r>
        <w:br/>
        <w:t>Zu der Erlösung Lohn.</w:t>
      </w:r>
    </w:p>
    <w:p w14:paraId="186900EA" w14:textId="77777777" w:rsidR="008E5F26" w:rsidRDefault="008E5F26" w:rsidP="008E5F26">
      <w:pPr>
        <w:pStyle w:val="StandardWeb"/>
      </w:pPr>
      <w:r>
        <w:t>Wir freuen uns mit Ihm zugleich,</w:t>
      </w:r>
      <w:r>
        <w:br/>
        <w:t>So oft ein Edelstein,</w:t>
      </w:r>
      <w:r>
        <w:br/>
        <w:t>Durch Aufnahm‘ in das Gnadenreich</w:t>
      </w:r>
      <w:r>
        <w:br/>
        <w:t xml:space="preserve">Der </w:t>
      </w:r>
      <w:proofErr w:type="spellStart"/>
      <w:r>
        <w:t>Kron</w:t>
      </w:r>
      <w:proofErr w:type="spellEnd"/>
      <w:r>
        <w:t>‘ gesetzt wird ein.</w:t>
      </w:r>
    </w:p>
    <w:p w14:paraId="0F54C071" w14:textId="77777777" w:rsidR="008E5F26" w:rsidRDefault="008E5F26" w:rsidP="008E5F26">
      <w:pPr>
        <w:pStyle w:val="StandardWeb"/>
      </w:pPr>
      <w:r>
        <w:t>Wir warten Sein, und wollen nun</w:t>
      </w:r>
      <w:r>
        <w:br/>
        <w:t>Bis an den Hochzeittag</w:t>
      </w:r>
      <w:r>
        <w:br/>
        <w:t xml:space="preserve">In Lieb‘, Geduld und Glauben </w:t>
      </w:r>
      <w:proofErr w:type="spellStart"/>
      <w:r>
        <w:t>ruhn</w:t>
      </w:r>
      <w:proofErr w:type="spellEnd"/>
      <w:r>
        <w:t>,</w:t>
      </w:r>
      <w:r>
        <w:br/>
        <w:t>Der uns vollenden mag!</w:t>
      </w:r>
    </w:p>
    <w:p w14:paraId="416761B4" w14:textId="77777777" w:rsidR="008E5F26" w:rsidRPr="008A75F8" w:rsidRDefault="008E5F26" w:rsidP="008E5F26">
      <w:pPr>
        <w:pStyle w:val="berschrift2"/>
      </w:pPr>
      <w:r w:rsidRPr="008A75F8">
        <w:t>Erneu</w:t>
      </w:r>
      <w:r>
        <w:t>e</w:t>
      </w:r>
      <w:r w:rsidRPr="008A75F8">
        <w:t>rung der Kreatur.</w:t>
      </w:r>
    </w:p>
    <w:p w14:paraId="361C082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Lob sei dem Lamm, das uns des Geistes Atem </w:t>
      </w:r>
      <w:proofErr w:type="spellStart"/>
      <w:r w:rsidRPr="008A75F8">
        <w:rPr>
          <w:rFonts w:eastAsia="Times New Roman"/>
          <w:szCs w:val="24"/>
          <w:lang w:eastAsia="de-DE"/>
        </w:rPr>
        <w:t>gibet</w:t>
      </w:r>
      <w:proofErr w:type="spellEnd"/>
      <w:r w:rsidRPr="008A75F8">
        <w:rPr>
          <w:rFonts w:eastAsia="Times New Roman"/>
          <w:szCs w:val="24"/>
          <w:lang w:eastAsia="de-DE"/>
        </w:rPr>
        <w:br/>
        <w:t>Zum Lebensunterhalt, durch ihn zu bringen ein</w:t>
      </w:r>
      <w:r w:rsidRPr="008A75F8">
        <w:rPr>
          <w:rFonts w:eastAsia="Times New Roman"/>
          <w:szCs w:val="24"/>
          <w:lang w:eastAsia="de-DE"/>
        </w:rPr>
        <w:br/>
        <w:t>Ins Lebenselement, da keine Furcht uns trübet!</w:t>
      </w:r>
      <w:r w:rsidRPr="008A75F8">
        <w:rPr>
          <w:rFonts w:eastAsia="Times New Roman"/>
          <w:szCs w:val="24"/>
          <w:lang w:eastAsia="de-DE"/>
        </w:rPr>
        <w:br/>
        <w:t>Den neuen Leib durchklärt ein ew’ger Sonnenschein,</w:t>
      </w:r>
      <w:r w:rsidRPr="008A75F8">
        <w:rPr>
          <w:rFonts w:eastAsia="Times New Roman"/>
          <w:szCs w:val="24"/>
          <w:lang w:eastAsia="de-DE"/>
        </w:rPr>
        <w:br/>
        <w:t>Wo Wasserströme klar und göttlich frisch entspringen,</w:t>
      </w:r>
      <w:r w:rsidRPr="008A75F8">
        <w:rPr>
          <w:rFonts w:eastAsia="Times New Roman"/>
          <w:szCs w:val="24"/>
          <w:lang w:eastAsia="de-DE"/>
        </w:rPr>
        <w:br/>
        <w:t xml:space="preserve">Die ohne Hitz und Frost, doch Kühl und Glut </w:t>
      </w:r>
      <w:proofErr w:type="spellStart"/>
      <w:r w:rsidRPr="008A75F8">
        <w:rPr>
          <w:rFonts w:eastAsia="Times New Roman"/>
          <w:szCs w:val="24"/>
          <w:lang w:eastAsia="de-DE"/>
        </w:rPr>
        <w:t>verleih’n</w:t>
      </w:r>
      <w:proofErr w:type="spellEnd"/>
      <w:r w:rsidRPr="008A75F8">
        <w:rPr>
          <w:rFonts w:eastAsia="Times New Roman"/>
          <w:szCs w:val="24"/>
          <w:lang w:eastAsia="de-DE"/>
        </w:rPr>
        <w:t>,</w:t>
      </w:r>
      <w:r w:rsidRPr="008A75F8">
        <w:rPr>
          <w:rFonts w:eastAsia="Times New Roman"/>
          <w:szCs w:val="24"/>
          <w:lang w:eastAsia="de-DE"/>
        </w:rPr>
        <w:br/>
        <w:t>Wo aller Anmut Klang dem Höchsten Lob muss bringen,</w:t>
      </w:r>
      <w:r w:rsidRPr="008A75F8">
        <w:rPr>
          <w:rFonts w:eastAsia="Times New Roman"/>
          <w:szCs w:val="24"/>
          <w:lang w:eastAsia="de-DE"/>
        </w:rPr>
        <w:br/>
        <w:t>Und Edens Freudenpracht hellschimmernd bricht herein!</w:t>
      </w:r>
      <w:r w:rsidRPr="008A75F8">
        <w:rPr>
          <w:rFonts w:eastAsia="Times New Roman"/>
          <w:szCs w:val="24"/>
          <w:lang w:eastAsia="de-DE"/>
        </w:rPr>
        <w:br/>
        <w:t>Dies ist die Herrlichkeit der wahren neuen Welt,</w:t>
      </w:r>
      <w:r w:rsidRPr="008A75F8">
        <w:rPr>
          <w:rFonts w:eastAsia="Times New Roman"/>
          <w:szCs w:val="24"/>
          <w:lang w:eastAsia="de-DE"/>
        </w:rPr>
        <w:br/>
        <w:t>Die bleibt, wenn diese Erd‘ in Schutt und Trümmer fällt.</w:t>
      </w:r>
      <w:r w:rsidRPr="008A75F8">
        <w:rPr>
          <w:rFonts w:eastAsia="Times New Roman"/>
          <w:szCs w:val="24"/>
          <w:lang w:eastAsia="de-DE"/>
        </w:rPr>
        <w:br/>
        <w:t xml:space="preserve">Was durch die Sünd‘ eindrang, muss dann im Rauch </w:t>
      </w:r>
      <w:proofErr w:type="spellStart"/>
      <w:r w:rsidRPr="008A75F8">
        <w:rPr>
          <w:rFonts w:eastAsia="Times New Roman"/>
          <w:szCs w:val="24"/>
          <w:lang w:eastAsia="de-DE"/>
        </w:rPr>
        <w:t>vergeh’n</w:t>
      </w:r>
      <w:proofErr w:type="spellEnd"/>
      <w:r w:rsidRPr="008A75F8">
        <w:rPr>
          <w:rFonts w:eastAsia="Times New Roman"/>
          <w:szCs w:val="24"/>
          <w:lang w:eastAsia="de-DE"/>
        </w:rPr>
        <w:t>,</w:t>
      </w:r>
      <w:r w:rsidRPr="008A75F8">
        <w:rPr>
          <w:rFonts w:eastAsia="Times New Roman"/>
          <w:szCs w:val="24"/>
          <w:lang w:eastAsia="de-DE"/>
        </w:rPr>
        <w:br/>
        <w:t xml:space="preserve">Denn Er macht Alles neu! Ja, ja, so soll’s </w:t>
      </w:r>
      <w:proofErr w:type="spellStart"/>
      <w:r w:rsidRPr="008A75F8">
        <w:rPr>
          <w:rFonts w:eastAsia="Times New Roman"/>
          <w:szCs w:val="24"/>
          <w:lang w:eastAsia="de-DE"/>
        </w:rPr>
        <w:t>gescheh’n</w:t>
      </w:r>
      <w:proofErr w:type="spellEnd"/>
      <w:r w:rsidRPr="008A75F8">
        <w:rPr>
          <w:rFonts w:eastAsia="Times New Roman"/>
          <w:szCs w:val="24"/>
          <w:lang w:eastAsia="de-DE"/>
        </w:rPr>
        <w:t>!</w:t>
      </w:r>
    </w:p>
    <w:p w14:paraId="6C71071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Wie macht Er Alles neu? Er greift erst ernstlich an</w:t>
      </w:r>
      <w:r w:rsidRPr="008A75F8">
        <w:rPr>
          <w:rFonts w:eastAsia="Times New Roman"/>
          <w:szCs w:val="24"/>
          <w:lang w:eastAsia="de-DE"/>
        </w:rPr>
        <w:br/>
        <w:t>Die böse Kreatur, teils mit so manchen Plagen,</w:t>
      </w:r>
      <w:r w:rsidRPr="008A75F8">
        <w:rPr>
          <w:rFonts w:eastAsia="Times New Roman"/>
          <w:szCs w:val="24"/>
          <w:lang w:eastAsia="de-DE"/>
        </w:rPr>
        <w:br/>
        <w:t>Teils mit dem scharfen Wort, das tief einschneiden kann,</w:t>
      </w:r>
      <w:r w:rsidRPr="008A75F8">
        <w:rPr>
          <w:rFonts w:eastAsia="Times New Roman"/>
          <w:szCs w:val="24"/>
          <w:lang w:eastAsia="de-DE"/>
        </w:rPr>
        <w:br/>
        <w:t xml:space="preserve">Und als ein Hammer auch den </w:t>
      </w:r>
      <w:proofErr w:type="spellStart"/>
      <w:r w:rsidRPr="008A75F8">
        <w:rPr>
          <w:rFonts w:eastAsia="Times New Roman"/>
          <w:szCs w:val="24"/>
          <w:lang w:eastAsia="de-DE"/>
        </w:rPr>
        <w:t>härtsten</w:t>
      </w:r>
      <w:proofErr w:type="spellEnd"/>
      <w:r w:rsidRPr="008A75F8">
        <w:rPr>
          <w:rFonts w:eastAsia="Times New Roman"/>
          <w:szCs w:val="24"/>
          <w:lang w:eastAsia="de-DE"/>
        </w:rPr>
        <w:t xml:space="preserve"> Fels zerschlagen;</w:t>
      </w:r>
      <w:r w:rsidRPr="008A75F8">
        <w:rPr>
          <w:rFonts w:eastAsia="Times New Roman"/>
          <w:szCs w:val="24"/>
          <w:lang w:eastAsia="de-DE"/>
        </w:rPr>
        <w:br/>
        <w:t xml:space="preserve">Dann schmelzt ein </w:t>
      </w:r>
      <w:proofErr w:type="spellStart"/>
      <w:r w:rsidRPr="008A75F8">
        <w:rPr>
          <w:rFonts w:eastAsia="Times New Roman"/>
          <w:szCs w:val="24"/>
          <w:lang w:eastAsia="de-DE"/>
        </w:rPr>
        <w:t>Liebesfeu’r</w:t>
      </w:r>
      <w:proofErr w:type="spellEnd"/>
      <w:r w:rsidRPr="008A75F8">
        <w:rPr>
          <w:rFonts w:eastAsia="Times New Roman"/>
          <w:szCs w:val="24"/>
          <w:lang w:eastAsia="de-DE"/>
        </w:rPr>
        <w:t>, und macht das Herze rein;</w:t>
      </w:r>
      <w:r w:rsidRPr="008A75F8">
        <w:rPr>
          <w:rFonts w:eastAsia="Times New Roman"/>
          <w:szCs w:val="24"/>
          <w:lang w:eastAsia="de-DE"/>
        </w:rPr>
        <w:br/>
        <w:t>Sein Geist bestraft und lehrt, und züchtigt die Gedanken,</w:t>
      </w:r>
      <w:r w:rsidRPr="008A75F8">
        <w:rPr>
          <w:rFonts w:eastAsia="Times New Roman"/>
          <w:szCs w:val="24"/>
          <w:lang w:eastAsia="de-DE"/>
        </w:rPr>
        <w:br/>
        <w:t>Und richtet jedes Wort, zeigt, was die Werke sein,</w:t>
      </w:r>
      <w:r w:rsidRPr="008A75F8">
        <w:rPr>
          <w:rFonts w:eastAsia="Times New Roman"/>
          <w:szCs w:val="24"/>
          <w:lang w:eastAsia="de-DE"/>
        </w:rPr>
        <w:br/>
        <w:t>Und hält uns immerfort in seiner Weisheit Schranken,</w:t>
      </w:r>
      <w:r w:rsidRPr="008A75F8">
        <w:rPr>
          <w:rFonts w:eastAsia="Times New Roman"/>
          <w:szCs w:val="24"/>
          <w:lang w:eastAsia="de-DE"/>
        </w:rPr>
        <w:br/>
        <w:t>Bis endlich keine Spur des Übels vor Ihm bleibt,</w:t>
      </w:r>
      <w:r w:rsidRPr="008A75F8">
        <w:rPr>
          <w:rFonts w:eastAsia="Times New Roman"/>
          <w:szCs w:val="24"/>
          <w:lang w:eastAsia="de-DE"/>
        </w:rPr>
        <w:br/>
        <w:t xml:space="preserve">Wenn auf den höchsten Grad Er die </w:t>
      </w:r>
      <w:proofErr w:type="spellStart"/>
      <w:r w:rsidRPr="008A75F8">
        <w:rPr>
          <w:rFonts w:eastAsia="Times New Roman"/>
          <w:szCs w:val="24"/>
          <w:lang w:eastAsia="de-DE"/>
        </w:rPr>
        <w:t>Erneurung</w:t>
      </w:r>
      <w:proofErr w:type="spellEnd"/>
      <w:r w:rsidRPr="008A75F8">
        <w:rPr>
          <w:rFonts w:eastAsia="Times New Roman"/>
          <w:szCs w:val="24"/>
          <w:lang w:eastAsia="de-DE"/>
        </w:rPr>
        <w:t xml:space="preserve"> treibt. </w:t>
      </w:r>
    </w:p>
    <w:p w14:paraId="47292E02" w14:textId="77777777" w:rsidR="008E5F26" w:rsidRPr="008A75F8" w:rsidRDefault="008E5F26" w:rsidP="008E5F26">
      <w:pPr>
        <w:pStyle w:val="berschrift2"/>
      </w:pPr>
      <w:r w:rsidRPr="008A75F8">
        <w:t>Erneuerung zum Bilde Gottes.</w:t>
      </w:r>
    </w:p>
    <w:p w14:paraId="11D6CEE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Wo mein Schatz liegt, ist mein Herze,</w:t>
      </w:r>
      <w:r w:rsidRPr="008A75F8">
        <w:rPr>
          <w:rFonts w:eastAsia="Times New Roman"/>
          <w:szCs w:val="24"/>
          <w:lang w:eastAsia="de-DE"/>
        </w:rPr>
        <w:br/>
        <w:t>Was ich lieb‘, ernähret mich;</w:t>
      </w:r>
      <w:r w:rsidRPr="008A75F8">
        <w:rPr>
          <w:rFonts w:eastAsia="Times New Roman"/>
          <w:szCs w:val="24"/>
          <w:lang w:eastAsia="de-DE"/>
        </w:rPr>
        <w:br/>
        <w:t>Wo es licht ist, brennt die Kerze</w:t>
      </w:r>
      <w:r w:rsidRPr="008A75F8">
        <w:rPr>
          <w:rFonts w:eastAsia="Times New Roman"/>
          <w:szCs w:val="24"/>
          <w:lang w:eastAsia="de-DE"/>
        </w:rPr>
        <w:br/>
        <w:t xml:space="preserve">Des Verlangens </w:t>
      </w:r>
      <w:proofErr w:type="spellStart"/>
      <w:r w:rsidRPr="008A75F8">
        <w:rPr>
          <w:rFonts w:eastAsia="Times New Roman"/>
          <w:szCs w:val="24"/>
          <w:lang w:eastAsia="de-DE"/>
        </w:rPr>
        <w:t>brünftiglich</w:t>
      </w:r>
      <w:proofErr w:type="spellEnd"/>
      <w:r w:rsidRPr="008A75F8">
        <w:rPr>
          <w:rFonts w:eastAsia="Times New Roman"/>
          <w:szCs w:val="24"/>
          <w:lang w:eastAsia="de-DE"/>
        </w:rPr>
        <w:t>.</w:t>
      </w:r>
      <w:r w:rsidRPr="008A75F8">
        <w:rPr>
          <w:rFonts w:eastAsia="Times New Roman"/>
          <w:szCs w:val="24"/>
          <w:lang w:eastAsia="de-DE"/>
        </w:rPr>
        <w:br/>
        <w:t>Kann das Schwere von der Erden</w:t>
      </w:r>
      <w:r w:rsidRPr="008A75F8">
        <w:rPr>
          <w:rFonts w:eastAsia="Times New Roman"/>
          <w:szCs w:val="24"/>
          <w:lang w:eastAsia="de-DE"/>
        </w:rPr>
        <w:br/>
        <w:t>Schon nicht leicht gezogen werden:</w:t>
      </w:r>
      <w:r w:rsidRPr="008A75F8">
        <w:rPr>
          <w:rFonts w:eastAsia="Times New Roman"/>
          <w:szCs w:val="24"/>
          <w:lang w:eastAsia="de-DE"/>
        </w:rPr>
        <w:br/>
        <w:t>Ein Magnet doch ziehet an,</w:t>
      </w:r>
      <w:r w:rsidRPr="008A75F8">
        <w:rPr>
          <w:rFonts w:eastAsia="Times New Roman"/>
          <w:szCs w:val="24"/>
          <w:lang w:eastAsia="de-DE"/>
        </w:rPr>
        <w:br/>
        <w:t xml:space="preserve">Was er nur erreichen kann. </w:t>
      </w:r>
    </w:p>
    <w:p w14:paraId="78CD4FE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Ach, dass dieses Herz zerfließen</w:t>
      </w:r>
      <w:r w:rsidRPr="008A75F8">
        <w:rPr>
          <w:rFonts w:eastAsia="Times New Roman"/>
          <w:szCs w:val="24"/>
          <w:lang w:eastAsia="de-DE"/>
        </w:rPr>
        <w:br/>
        <w:t>Und wie Wachs zerschmelzen könnt‘,</w:t>
      </w:r>
      <w:r w:rsidRPr="008A75F8">
        <w:rPr>
          <w:rFonts w:eastAsia="Times New Roman"/>
          <w:szCs w:val="24"/>
          <w:lang w:eastAsia="de-DE"/>
        </w:rPr>
        <w:br/>
        <w:t>Wenn es irgend darf genießen</w:t>
      </w:r>
      <w:r w:rsidRPr="008A75F8">
        <w:rPr>
          <w:rFonts w:eastAsia="Times New Roman"/>
          <w:szCs w:val="24"/>
          <w:lang w:eastAsia="de-DE"/>
        </w:rPr>
        <w:br/>
        <w:t>Jesu Sonnen-Element!</w:t>
      </w:r>
      <w:r w:rsidRPr="008A75F8">
        <w:rPr>
          <w:rFonts w:eastAsia="Times New Roman"/>
          <w:szCs w:val="24"/>
          <w:lang w:eastAsia="de-DE"/>
        </w:rPr>
        <w:br/>
        <w:t>O dass Er mich ganz erreichen</w:t>
      </w:r>
      <w:r w:rsidRPr="008A75F8">
        <w:rPr>
          <w:rFonts w:eastAsia="Times New Roman"/>
          <w:szCs w:val="24"/>
          <w:lang w:eastAsia="de-DE"/>
        </w:rPr>
        <w:br/>
        <w:t>Könnte, und im Grunde erweichen!</w:t>
      </w:r>
      <w:r w:rsidRPr="008A75F8">
        <w:rPr>
          <w:rFonts w:eastAsia="Times New Roman"/>
          <w:szCs w:val="24"/>
          <w:lang w:eastAsia="de-DE"/>
        </w:rPr>
        <w:br/>
        <w:t>Würde nicht der harte Sinn</w:t>
      </w:r>
      <w:r w:rsidRPr="008A75F8">
        <w:rPr>
          <w:rFonts w:eastAsia="Times New Roman"/>
          <w:szCs w:val="24"/>
          <w:lang w:eastAsia="de-DE"/>
        </w:rPr>
        <w:br/>
        <w:t xml:space="preserve">Ganz zerschmolzen sinken hin? </w:t>
      </w:r>
    </w:p>
    <w:p w14:paraId="777E7F9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Komm, o Herr, und sprich die Worte</w:t>
      </w:r>
      <w:r w:rsidRPr="008A75F8">
        <w:rPr>
          <w:rFonts w:eastAsia="Times New Roman"/>
          <w:szCs w:val="24"/>
          <w:lang w:eastAsia="de-DE"/>
        </w:rPr>
        <w:br/>
        <w:t>Deines Geistes in mir aus;</w:t>
      </w:r>
      <w:r w:rsidRPr="008A75F8">
        <w:rPr>
          <w:rFonts w:eastAsia="Times New Roman"/>
          <w:szCs w:val="24"/>
          <w:lang w:eastAsia="de-DE"/>
        </w:rPr>
        <w:br/>
        <w:t>Öffne mir die Liebespforte,</w:t>
      </w:r>
      <w:r w:rsidRPr="008A75F8">
        <w:rPr>
          <w:rFonts w:eastAsia="Times New Roman"/>
          <w:szCs w:val="24"/>
          <w:lang w:eastAsia="de-DE"/>
        </w:rPr>
        <w:br/>
      </w:r>
      <w:proofErr w:type="spellStart"/>
      <w:r w:rsidRPr="008A75F8">
        <w:rPr>
          <w:rFonts w:eastAsia="Times New Roman"/>
          <w:szCs w:val="24"/>
          <w:lang w:eastAsia="de-DE"/>
        </w:rPr>
        <w:t>Leucht</w:t>
      </w:r>
      <w:proofErr w:type="spellEnd"/>
      <w:r w:rsidRPr="008A75F8">
        <w:rPr>
          <w:rFonts w:eastAsia="Times New Roman"/>
          <w:szCs w:val="24"/>
          <w:lang w:eastAsia="de-DE"/>
        </w:rPr>
        <w:t xml:space="preserve"> ins dunkle Seelenhaus,</w:t>
      </w:r>
      <w:r w:rsidRPr="008A75F8">
        <w:rPr>
          <w:rFonts w:eastAsia="Times New Roman"/>
          <w:szCs w:val="24"/>
          <w:lang w:eastAsia="de-DE"/>
        </w:rPr>
        <w:br/>
        <w:t>Bis dein Strahl mich ganz durchdringet,</w:t>
      </w:r>
      <w:r w:rsidRPr="008A75F8">
        <w:rPr>
          <w:rFonts w:eastAsia="Times New Roman"/>
          <w:szCs w:val="24"/>
          <w:lang w:eastAsia="de-DE"/>
        </w:rPr>
        <w:br/>
        <w:t>Und den Herzenswillen zwinget,</w:t>
      </w:r>
      <w:r w:rsidRPr="008A75F8">
        <w:rPr>
          <w:rFonts w:eastAsia="Times New Roman"/>
          <w:szCs w:val="24"/>
          <w:lang w:eastAsia="de-DE"/>
        </w:rPr>
        <w:br/>
        <w:t xml:space="preserve">Dass er, frei vom </w:t>
      </w:r>
      <w:proofErr w:type="spellStart"/>
      <w:r w:rsidRPr="008A75F8">
        <w:rPr>
          <w:rFonts w:eastAsia="Times New Roman"/>
          <w:szCs w:val="24"/>
          <w:lang w:eastAsia="de-DE"/>
        </w:rPr>
        <w:t>eig’nen</w:t>
      </w:r>
      <w:proofErr w:type="spellEnd"/>
      <w:r w:rsidRPr="008A75F8">
        <w:rPr>
          <w:rFonts w:eastAsia="Times New Roman"/>
          <w:szCs w:val="24"/>
          <w:lang w:eastAsia="de-DE"/>
        </w:rPr>
        <w:t xml:space="preserve"> Weh,</w:t>
      </w:r>
      <w:r w:rsidRPr="008A75F8">
        <w:rPr>
          <w:rFonts w:eastAsia="Times New Roman"/>
          <w:szCs w:val="24"/>
          <w:lang w:eastAsia="de-DE"/>
        </w:rPr>
        <w:br/>
        <w:t xml:space="preserve">liebend in Dir </w:t>
      </w:r>
      <w:proofErr w:type="spellStart"/>
      <w:r w:rsidRPr="008A75F8">
        <w:rPr>
          <w:rFonts w:eastAsia="Times New Roman"/>
          <w:szCs w:val="24"/>
          <w:lang w:eastAsia="de-DE"/>
        </w:rPr>
        <w:t>untergeh</w:t>
      </w:r>
      <w:proofErr w:type="spellEnd"/>
      <w:r w:rsidRPr="008A75F8">
        <w:rPr>
          <w:rFonts w:eastAsia="Times New Roman"/>
          <w:szCs w:val="24"/>
          <w:lang w:eastAsia="de-DE"/>
        </w:rPr>
        <w:t xml:space="preserve">‘! </w:t>
      </w:r>
    </w:p>
    <w:p w14:paraId="4AF2CD9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Jesu, aller Leben Leben!</w:t>
      </w:r>
      <w:r w:rsidRPr="008A75F8">
        <w:rPr>
          <w:rFonts w:eastAsia="Times New Roman"/>
          <w:szCs w:val="24"/>
          <w:lang w:eastAsia="de-DE"/>
        </w:rPr>
        <w:br/>
        <w:t>Ist doch Nichts so starr und hart,</w:t>
      </w:r>
      <w:r w:rsidRPr="008A75F8">
        <w:rPr>
          <w:rFonts w:eastAsia="Times New Roman"/>
          <w:szCs w:val="24"/>
          <w:lang w:eastAsia="de-DE"/>
        </w:rPr>
        <w:br/>
        <w:t>Dem Du nicht kannst Wärme geben,</w:t>
      </w:r>
      <w:r w:rsidRPr="008A75F8">
        <w:rPr>
          <w:rFonts w:eastAsia="Times New Roman"/>
          <w:szCs w:val="24"/>
          <w:lang w:eastAsia="de-DE"/>
        </w:rPr>
        <w:br/>
        <w:t>Dass es werde lind und zart!</w:t>
      </w:r>
      <w:r w:rsidRPr="008A75F8">
        <w:rPr>
          <w:rFonts w:eastAsia="Times New Roman"/>
          <w:szCs w:val="24"/>
          <w:lang w:eastAsia="de-DE"/>
        </w:rPr>
        <w:br/>
        <w:t>Wenn es nur sich Dir vertrauet,</w:t>
      </w:r>
      <w:r w:rsidRPr="008A75F8">
        <w:rPr>
          <w:rFonts w:eastAsia="Times New Roman"/>
          <w:szCs w:val="24"/>
          <w:lang w:eastAsia="de-DE"/>
        </w:rPr>
        <w:br/>
        <w:t>Auf Dich im Gehorsam schauet:</w:t>
      </w:r>
      <w:r w:rsidRPr="008A75F8">
        <w:rPr>
          <w:rFonts w:eastAsia="Times New Roman"/>
          <w:szCs w:val="24"/>
          <w:lang w:eastAsia="de-DE"/>
        </w:rPr>
        <w:br/>
      </w:r>
      <w:proofErr w:type="spellStart"/>
      <w:r w:rsidRPr="008A75F8">
        <w:rPr>
          <w:rFonts w:eastAsia="Times New Roman"/>
          <w:szCs w:val="24"/>
          <w:lang w:eastAsia="de-DE"/>
        </w:rPr>
        <w:t>Solltst</w:t>
      </w:r>
      <w:proofErr w:type="spellEnd"/>
      <w:r w:rsidRPr="008A75F8">
        <w:rPr>
          <w:rFonts w:eastAsia="Times New Roman"/>
          <w:szCs w:val="24"/>
          <w:lang w:eastAsia="de-DE"/>
        </w:rPr>
        <w:t xml:space="preserve"> Du mich nicht weg von mir</w:t>
      </w:r>
      <w:r w:rsidRPr="008A75F8">
        <w:rPr>
          <w:rFonts w:eastAsia="Times New Roman"/>
          <w:szCs w:val="24"/>
          <w:lang w:eastAsia="de-DE"/>
        </w:rPr>
        <w:br/>
        <w:t xml:space="preserve">Ziehen können hin zu Dir? </w:t>
      </w:r>
    </w:p>
    <w:p w14:paraId="5FC67AD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ich will so lange flehen,</w:t>
      </w:r>
      <w:r w:rsidRPr="008A75F8">
        <w:rPr>
          <w:rFonts w:eastAsia="Times New Roman"/>
          <w:szCs w:val="24"/>
          <w:lang w:eastAsia="de-DE"/>
        </w:rPr>
        <w:br/>
        <w:t>Bis ich deinen starken Zug</w:t>
      </w:r>
      <w:r w:rsidRPr="008A75F8">
        <w:rPr>
          <w:rFonts w:eastAsia="Times New Roman"/>
          <w:szCs w:val="24"/>
          <w:lang w:eastAsia="de-DE"/>
        </w:rPr>
        <w:br/>
        <w:t>In mir werde siegend sehen,</w:t>
      </w:r>
      <w:r w:rsidRPr="008A75F8">
        <w:rPr>
          <w:rFonts w:eastAsia="Times New Roman"/>
          <w:szCs w:val="24"/>
          <w:lang w:eastAsia="de-DE"/>
        </w:rPr>
        <w:br/>
        <w:t>Zu befördern meinen Flug</w:t>
      </w:r>
      <w:r w:rsidRPr="008A75F8">
        <w:rPr>
          <w:rFonts w:eastAsia="Times New Roman"/>
          <w:szCs w:val="24"/>
          <w:lang w:eastAsia="de-DE"/>
        </w:rPr>
        <w:br/>
        <w:t xml:space="preserve">Nach den </w:t>
      </w:r>
      <w:proofErr w:type="spellStart"/>
      <w:r w:rsidRPr="008A75F8">
        <w:rPr>
          <w:rFonts w:eastAsia="Times New Roman"/>
          <w:szCs w:val="24"/>
          <w:lang w:eastAsia="de-DE"/>
        </w:rPr>
        <w:t>Reih’n</w:t>
      </w:r>
      <w:proofErr w:type="spellEnd"/>
      <w:r w:rsidRPr="008A75F8">
        <w:rPr>
          <w:rFonts w:eastAsia="Times New Roman"/>
          <w:szCs w:val="24"/>
          <w:lang w:eastAsia="de-DE"/>
        </w:rPr>
        <w:t xml:space="preserve"> der Seraphinen,</w:t>
      </w:r>
      <w:r w:rsidRPr="008A75F8">
        <w:rPr>
          <w:rFonts w:eastAsia="Times New Roman"/>
          <w:szCs w:val="24"/>
          <w:lang w:eastAsia="de-DE"/>
        </w:rPr>
        <w:br/>
        <w:t>Die in Liebe selig dienen,</w:t>
      </w:r>
      <w:r w:rsidRPr="008A75F8">
        <w:rPr>
          <w:rFonts w:eastAsia="Times New Roman"/>
          <w:szCs w:val="24"/>
          <w:lang w:eastAsia="de-DE"/>
        </w:rPr>
        <w:br/>
        <w:t>Wenn dein Königsangesicht</w:t>
      </w:r>
      <w:r w:rsidRPr="008A75F8">
        <w:rPr>
          <w:rFonts w:eastAsia="Times New Roman"/>
          <w:szCs w:val="24"/>
          <w:lang w:eastAsia="de-DE"/>
        </w:rPr>
        <w:br/>
        <w:t xml:space="preserve">Wirft auf ihren Dienst ein Licht! </w:t>
      </w:r>
    </w:p>
    <w:p w14:paraId="5C645C0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Wie der Vater mich zum Sohne</w:t>
      </w:r>
      <w:r w:rsidRPr="008A75F8">
        <w:rPr>
          <w:rFonts w:eastAsia="Times New Roman"/>
          <w:szCs w:val="24"/>
          <w:lang w:eastAsia="de-DE"/>
        </w:rPr>
        <w:br/>
        <w:t>Hat gezogen in der Buß‘,</w:t>
      </w:r>
      <w:r w:rsidRPr="008A75F8">
        <w:rPr>
          <w:rFonts w:eastAsia="Times New Roman"/>
          <w:szCs w:val="24"/>
          <w:lang w:eastAsia="de-DE"/>
        </w:rPr>
        <w:br/>
        <w:t>Dass Er in mir ewig wohne,</w:t>
      </w:r>
      <w:r w:rsidRPr="008A75F8">
        <w:rPr>
          <w:rFonts w:eastAsia="Times New Roman"/>
          <w:szCs w:val="24"/>
          <w:lang w:eastAsia="de-DE"/>
        </w:rPr>
        <w:br/>
        <w:t>Und in Ihm ich bleiben muss:</w:t>
      </w:r>
      <w:r w:rsidRPr="008A75F8">
        <w:rPr>
          <w:rFonts w:eastAsia="Times New Roman"/>
          <w:szCs w:val="24"/>
          <w:lang w:eastAsia="de-DE"/>
        </w:rPr>
        <w:br/>
        <w:t>Also zeuch, o Jesu, wieder</w:t>
      </w:r>
      <w:r w:rsidRPr="008A75F8">
        <w:rPr>
          <w:rFonts w:eastAsia="Times New Roman"/>
          <w:szCs w:val="24"/>
          <w:lang w:eastAsia="de-DE"/>
        </w:rPr>
        <w:br/>
        <w:t>Mich, und alle deine Glieder</w:t>
      </w:r>
      <w:r w:rsidRPr="008A75F8">
        <w:rPr>
          <w:rFonts w:eastAsia="Times New Roman"/>
          <w:szCs w:val="24"/>
          <w:lang w:eastAsia="de-DE"/>
        </w:rPr>
        <w:br/>
        <w:t>Zu des Vaters Stärk‘ und Lieb‘</w:t>
      </w:r>
      <w:r w:rsidRPr="008A75F8">
        <w:rPr>
          <w:rFonts w:eastAsia="Times New Roman"/>
          <w:szCs w:val="24"/>
          <w:lang w:eastAsia="de-DE"/>
        </w:rPr>
        <w:br/>
        <w:t xml:space="preserve">Durch erneuten Liebestrieb! </w:t>
      </w:r>
    </w:p>
    <w:p w14:paraId="112B806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Denn das </w:t>
      </w:r>
      <w:proofErr w:type="spellStart"/>
      <w:r w:rsidRPr="008A75F8">
        <w:rPr>
          <w:rFonts w:eastAsia="Times New Roman"/>
          <w:szCs w:val="24"/>
          <w:lang w:eastAsia="de-DE"/>
        </w:rPr>
        <w:t>neugeborne</w:t>
      </w:r>
      <w:proofErr w:type="spellEnd"/>
      <w:r w:rsidRPr="008A75F8">
        <w:rPr>
          <w:rFonts w:eastAsia="Times New Roman"/>
          <w:szCs w:val="24"/>
          <w:lang w:eastAsia="de-DE"/>
        </w:rPr>
        <w:t xml:space="preserve"> Leben,</w:t>
      </w:r>
      <w:r w:rsidRPr="008A75F8">
        <w:rPr>
          <w:rFonts w:eastAsia="Times New Roman"/>
          <w:szCs w:val="24"/>
          <w:lang w:eastAsia="de-DE"/>
        </w:rPr>
        <w:br/>
        <w:t>Dessen Quell und Herr Du bist,</w:t>
      </w:r>
      <w:r w:rsidRPr="008A75F8">
        <w:rPr>
          <w:rFonts w:eastAsia="Times New Roman"/>
          <w:szCs w:val="24"/>
          <w:lang w:eastAsia="de-DE"/>
        </w:rPr>
        <w:br/>
        <w:t>Will zurück sich wieder geben</w:t>
      </w:r>
      <w:r w:rsidRPr="008A75F8">
        <w:rPr>
          <w:rFonts w:eastAsia="Times New Roman"/>
          <w:szCs w:val="24"/>
          <w:lang w:eastAsia="de-DE"/>
        </w:rPr>
        <w:br/>
        <w:t>In den Brunn, der Gott nur ist.</w:t>
      </w:r>
      <w:r w:rsidRPr="008A75F8">
        <w:rPr>
          <w:rFonts w:eastAsia="Times New Roman"/>
          <w:szCs w:val="24"/>
          <w:lang w:eastAsia="de-DE"/>
        </w:rPr>
        <w:br/>
        <w:t>So kannst Du, o Sohn der Ehren,</w:t>
      </w:r>
      <w:r w:rsidRPr="008A75F8">
        <w:rPr>
          <w:rFonts w:eastAsia="Times New Roman"/>
          <w:szCs w:val="24"/>
          <w:lang w:eastAsia="de-DE"/>
        </w:rPr>
        <w:br/>
        <w:t>Deinen Vater recht verklären,</w:t>
      </w:r>
      <w:r w:rsidRPr="008A75F8">
        <w:rPr>
          <w:rFonts w:eastAsia="Times New Roman"/>
          <w:szCs w:val="24"/>
          <w:lang w:eastAsia="de-DE"/>
        </w:rPr>
        <w:br/>
        <w:t>Wenn dein Geist Ihm wiedergibt</w:t>
      </w:r>
      <w:r w:rsidRPr="008A75F8">
        <w:rPr>
          <w:rFonts w:eastAsia="Times New Roman"/>
          <w:szCs w:val="24"/>
          <w:lang w:eastAsia="de-DE"/>
        </w:rPr>
        <w:br/>
        <w:t xml:space="preserve">Ganz vollendet, was Er liebt! </w:t>
      </w:r>
    </w:p>
    <w:p w14:paraId="4CE93BD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Vater, kennst Du deinen Samen,</w:t>
      </w:r>
      <w:r w:rsidRPr="008A75F8">
        <w:rPr>
          <w:rFonts w:eastAsia="Times New Roman"/>
          <w:szCs w:val="24"/>
          <w:lang w:eastAsia="de-DE"/>
        </w:rPr>
        <w:br/>
        <w:t>Der die reine Gottheit preist:</w:t>
      </w:r>
      <w:r w:rsidRPr="008A75F8">
        <w:rPr>
          <w:rFonts w:eastAsia="Times New Roman"/>
          <w:szCs w:val="24"/>
          <w:lang w:eastAsia="de-DE"/>
        </w:rPr>
        <w:br/>
        <w:t>So verkläre deinen Namen,</w:t>
      </w:r>
      <w:r w:rsidRPr="008A75F8">
        <w:rPr>
          <w:rFonts w:eastAsia="Times New Roman"/>
          <w:szCs w:val="24"/>
          <w:lang w:eastAsia="de-DE"/>
        </w:rPr>
        <w:br/>
        <w:t>Welcher Jesus in mir heißt,</w:t>
      </w:r>
      <w:r w:rsidRPr="008A75F8">
        <w:rPr>
          <w:rFonts w:eastAsia="Times New Roman"/>
          <w:szCs w:val="24"/>
          <w:lang w:eastAsia="de-DE"/>
        </w:rPr>
        <w:br/>
        <w:t>Der sich wesentlich ausbreitet,</w:t>
      </w:r>
      <w:r w:rsidRPr="008A75F8">
        <w:rPr>
          <w:rFonts w:eastAsia="Times New Roman"/>
          <w:szCs w:val="24"/>
          <w:lang w:eastAsia="de-DE"/>
        </w:rPr>
        <w:br/>
        <w:t>In dem Geist, den Du bereitet</w:t>
      </w:r>
      <w:r w:rsidRPr="008A75F8">
        <w:rPr>
          <w:rFonts w:eastAsia="Times New Roman"/>
          <w:szCs w:val="24"/>
          <w:lang w:eastAsia="de-DE"/>
        </w:rPr>
        <w:br/>
        <w:t>Dir zur Freude, mir zum Heil!</w:t>
      </w:r>
      <w:r w:rsidRPr="008A75F8">
        <w:rPr>
          <w:rFonts w:eastAsia="Times New Roman"/>
          <w:szCs w:val="24"/>
          <w:lang w:eastAsia="de-DE"/>
        </w:rPr>
        <w:br/>
        <w:t xml:space="preserve">Göttlich Leben sei mein Teil! </w:t>
      </w:r>
    </w:p>
    <w:p w14:paraId="2AAA8EB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So find ich den Ursprung wieder,</w:t>
      </w:r>
      <w:r w:rsidRPr="008A75F8">
        <w:rPr>
          <w:rFonts w:eastAsia="Times New Roman"/>
          <w:szCs w:val="24"/>
          <w:lang w:eastAsia="de-DE"/>
        </w:rPr>
        <w:br/>
        <w:t>Leb‘ in göttlicher Natur;</w:t>
      </w:r>
      <w:r w:rsidRPr="008A75F8">
        <w:rPr>
          <w:rFonts w:eastAsia="Times New Roman"/>
          <w:szCs w:val="24"/>
          <w:lang w:eastAsia="de-DE"/>
        </w:rPr>
        <w:br/>
        <w:t>Nichts zeucht mehr zur Erde nieder</w:t>
      </w:r>
      <w:r w:rsidRPr="008A75F8">
        <w:rPr>
          <w:rFonts w:eastAsia="Times New Roman"/>
          <w:szCs w:val="24"/>
          <w:lang w:eastAsia="de-DE"/>
        </w:rPr>
        <w:br/>
        <w:t>Die erneute Kreatur.</w:t>
      </w:r>
      <w:r w:rsidRPr="008A75F8">
        <w:rPr>
          <w:rFonts w:eastAsia="Times New Roman"/>
          <w:szCs w:val="24"/>
          <w:lang w:eastAsia="de-DE"/>
        </w:rPr>
        <w:br/>
        <w:t>Seel‘ und Leib mag mir vergehen,</w:t>
      </w:r>
      <w:r w:rsidRPr="008A75F8">
        <w:rPr>
          <w:rFonts w:eastAsia="Times New Roman"/>
          <w:szCs w:val="24"/>
          <w:lang w:eastAsia="de-DE"/>
        </w:rPr>
        <w:br/>
        <w:t>Gottes Sohn bleibt in mir stehen.</w:t>
      </w:r>
      <w:r w:rsidRPr="008A75F8">
        <w:rPr>
          <w:rFonts w:eastAsia="Times New Roman"/>
          <w:szCs w:val="24"/>
          <w:lang w:eastAsia="de-DE"/>
        </w:rPr>
        <w:br/>
        <w:t>Selig, wer es fühlet frei,</w:t>
      </w:r>
      <w:r w:rsidRPr="008A75F8">
        <w:rPr>
          <w:rFonts w:eastAsia="Times New Roman"/>
          <w:szCs w:val="24"/>
          <w:lang w:eastAsia="de-DE"/>
        </w:rPr>
        <w:br/>
        <w:t>Dass er Gottes Tempel sei!</w:t>
      </w:r>
    </w:p>
    <w:p w14:paraId="6C30C403" w14:textId="77777777" w:rsidR="008E5F26" w:rsidRPr="008A75F8" w:rsidRDefault="008E5F26" w:rsidP="008E5F26">
      <w:pPr>
        <w:pStyle w:val="berschrift2"/>
      </w:pPr>
      <w:r w:rsidRPr="008A75F8">
        <w:t>Ewiger Bund mit Christo</w:t>
      </w:r>
    </w:p>
    <w:p w14:paraId="25DC8B4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lass Ihn nicht, der sich gelassen</w:t>
      </w:r>
      <w:r w:rsidRPr="008A75F8">
        <w:rPr>
          <w:rFonts w:eastAsia="Times New Roman"/>
          <w:szCs w:val="24"/>
          <w:lang w:eastAsia="de-DE"/>
        </w:rPr>
        <w:br/>
        <w:t>Um mein verscherztes Heil herab;</w:t>
      </w:r>
      <w:r w:rsidRPr="008A75F8">
        <w:rPr>
          <w:rFonts w:eastAsia="Times New Roman"/>
          <w:szCs w:val="24"/>
          <w:lang w:eastAsia="de-DE"/>
        </w:rPr>
        <w:br/>
        <w:t>Er, Der mich Einmal wollt umfassen,</w:t>
      </w:r>
      <w:r w:rsidRPr="008A75F8">
        <w:rPr>
          <w:rFonts w:eastAsia="Times New Roman"/>
          <w:szCs w:val="24"/>
          <w:lang w:eastAsia="de-DE"/>
        </w:rPr>
        <w:br/>
        <w:t>Muss mein verbleiben bis zum Grab.</w:t>
      </w:r>
      <w:r w:rsidRPr="008A75F8">
        <w:rPr>
          <w:rFonts w:eastAsia="Times New Roman"/>
          <w:szCs w:val="24"/>
          <w:lang w:eastAsia="de-DE"/>
        </w:rPr>
        <w:br/>
        <w:t xml:space="preserve">Wenn auch die Welt mir </w:t>
      </w:r>
      <w:r>
        <w:rPr>
          <w:rFonts w:eastAsia="Times New Roman"/>
          <w:szCs w:val="24"/>
          <w:lang w:eastAsia="de-DE"/>
        </w:rPr>
        <w:t>v</w:t>
      </w:r>
      <w:r w:rsidRPr="008A75F8">
        <w:rPr>
          <w:rFonts w:eastAsia="Times New Roman"/>
          <w:szCs w:val="24"/>
          <w:lang w:eastAsia="de-DE"/>
        </w:rPr>
        <w:t>iel verspricht,</w:t>
      </w:r>
      <w:r w:rsidRPr="008A75F8">
        <w:rPr>
          <w:rFonts w:eastAsia="Times New Roman"/>
          <w:szCs w:val="24"/>
          <w:lang w:eastAsia="de-DE"/>
        </w:rPr>
        <w:br/>
        <w:t>Zu brechen meiner Liebe Pflicht:</w:t>
      </w:r>
      <w:r w:rsidRPr="008A75F8">
        <w:rPr>
          <w:rFonts w:eastAsia="Times New Roman"/>
          <w:szCs w:val="24"/>
          <w:lang w:eastAsia="de-DE"/>
        </w:rPr>
        <w:br/>
        <w:t>Ich lass Ihn nicht.</w:t>
      </w:r>
    </w:p>
    <w:p w14:paraId="18D7AA5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lass Ihn nicht; Der mich erworben,</w:t>
      </w:r>
      <w:r w:rsidRPr="008A75F8">
        <w:rPr>
          <w:rFonts w:eastAsia="Times New Roman"/>
          <w:szCs w:val="24"/>
          <w:lang w:eastAsia="de-DE"/>
        </w:rPr>
        <w:br/>
        <w:t>Den werd‘ ich mir; ich Sein, Er mein!</w:t>
      </w:r>
      <w:r w:rsidRPr="008A75F8">
        <w:rPr>
          <w:rFonts w:eastAsia="Times New Roman"/>
          <w:szCs w:val="24"/>
          <w:lang w:eastAsia="de-DE"/>
        </w:rPr>
        <w:br/>
        <w:t>Sein, der für mich am Kreuz gestorben,</w:t>
      </w:r>
      <w:r w:rsidRPr="008A75F8">
        <w:rPr>
          <w:rFonts w:eastAsia="Times New Roman"/>
          <w:szCs w:val="24"/>
          <w:lang w:eastAsia="de-DE"/>
        </w:rPr>
        <w:br/>
        <w:t>Sein will ich auch im Tode sein.</w:t>
      </w:r>
      <w:r w:rsidRPr="008A75F8">
        <w:rPr>
          <w:rFonts w:eastAsia="Times New Roman"/>
          <w:szCs w:val="24"/>
          <w:lang w:eastAsia="de-DE"/>
        </w:rPr>
        <w:br/>
        <w:t>Was schreckst du, höllisches Gezücht?</w:t>
      </w:r>
      <w:r w:rsidRPr="008A75F8">
        <w:rPr>
          <w:rFonts w:eastAsia="Times New Roman"/>
          <w:szCs w:val="24"/>
          <w:lang w:eastAsia="de-DE"/>
        </w:rPr>
        <w:br/>
        <w:t>Was lockst du, weltliches Gedicht? –</w:t>
      </w:r>
      <w:r w:rsidRPr="008A75F8">
        <w:rPr>
          <w:rFonts w:eastAsia="Times New Roman"/>
          <w:szCs w:val="24"/>
          <w:lang w:eastAsia="de-DE"/>
        </w:rPr>
        <w:br/>
        <w:t xml:space="preserve">Ich lass Ihn nicht! </w:t>
      </w:r>
    </w:p>
    <w:p w14:paraId="24AF728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Ich lass Ihn nicht, der mich nicht </w:t>
      </w:r>
      <w:proofErr w:type="spellStart"/>
      <w:r w:rsidRPr="008A75F8">
        <w:rPr>
          <w:rFonts w:eastAsia="Times New Roman"/>
          <w:szCs w:val="24"/>
          <w:lang w:eastAsia="de-DE"/>
        </w:rPr>
        <w:t>lässet</w:t>
      </w:r>
      <w:proofErr w:type="spellEnd"/>
      <w:r w:rsidRPr="008A75F8">
        <w:rPr>
          <w:rFonts w:eastAsia="Times New Roman"/>
          <w:szCs w:val="24"/>
          <w:lang w:eastAsia="de-DE"/>
        </w:rPr>
        <w:t>,</w:t>
      </w:r>
      <w:r w:rsidRPr="008A75F8">
        <w:rPr>
          <w:rFonts w:eastAsia="Times New Roman"/>
          <w:szCs w:val="24"/>
          <w:lang w:eastAsia="de-DE"/>
        </w:rPr>
        <w:br/>
        <w:t>Des Name über Alles ist,</w:t>
      </w:r>
      <w:r w:rsidRPr="008A75F8">
        <w:rPr>
          <w:rFonts w:eastAsia="Times New Roman"/>
          <w:szCs w:val="24"/>
          <w:lang w:eastAsia="de-DE"/>
        </w:rPr>
        <w:br/>
        <w:t xml:space="preserve">Seitdem die Marter Ihn </w:t>
      </w:r>
      <w:proofErr w:type="spellStart"/>
      <w:r w:rsidRPr="008A75F8">
        <w:rPr>
          <w:rFonts w:eastAsia="Times New Roman"/>
          <w:szCs w:val="24"/>
          <w:lang w:eastAsia="de-DE"/>
        </w:rPr>
        <w:t>gepresset</w:t>
      </w:r>
      <w:proofErr w:type="spellEnd"/>
      <w:r w:rsidRPr="008A75F8">
        <w:rPr>
          <w:rFonts w:eastAsia="Times New Roman"/>
          <w:szCs w:val="24"/>
          <w:lang w:eastAsia="de-DE"/>
        </w:rPr>
        <w:t>,</w:t>
      </w:r>
      <w:r w:rsidRPr="008A75F8">
        <w:rPr>
          <w:rFonts w:eastAsia="Times New Roman"/>
          <w:szCs w:val="24"/>
          <w:lang w:eastAsia="de-DE"/>
        </w:rPr>
        <w:br/>
        <w:t>Den treuen Heiland, Jesum Christ.</w:t>
      </w:r>
      <w:r w:rsidRPr="008A75F8">
        <w:rPr>
          <w:rFonts w:eastAsia="Times New Roman"/>
          <w:szCs w:val="24"/>
          <w:lang w:eastAsia="de-DE"/>
        </w:rPr>
        <w:br/>
        <w:t>Was alles Dunkel mir durchbricht,</w:t>
      </w:r>
      <w:r w:rsidRPr="008A75F8">
        <w:rPr>
          <w:rFonts w:eastAsia="Times New Roman"/>
          <w:szCs w:val="24"/>
          <w:lang w:eastAsia="de-DE"/>
        </w:rPr>
        <w:br/>
        <w:t>Das ist sein süßes Gottheitslicht.</w:t>
      </w:r>
      <w:r w:rsidRPr="008A75F8">
        <w:rPr>
          <w:rFonts w:eastAsia="Times New Roman"/>
          <w:szCs w:val="24"/>
          <w:lang w:eastAsia="de-DE"/>
        </w:rPr>
        <w:br/>
        <w:t>Ich lass Ihn nicht!</w:t>
      </w:r>
    </w:p>
    <w:p w14:paraId="79C9561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lass Ihn nicht; mag mich verlassen</w:t>
      </w:r>
      <w:r w:rsidRPr="008A75F8">
        <w:rPr>
          <w:rFonts w:eastAsia="Times New Roman"/>
          <w:szCs w:val="24"/>
          <w:lang w:eastAsia="de-DE"/>
        </w:rPr>
        <w:br/>
        <w:t>Der weiten Erde Pracht und Macht:</w:t>
      </w:r>
      <w:r w:rsidRPr="008A75F8">
        <w:rPr>
          <w:rFonts w:eastAsia="Times New Roman"/>
          <w:szCs w:val="24"/>
          <w:lang w:eastAsia="de-DE"/>
        </w:rPr>
        <w:br/>
        <w:t>Der meine Seele nicht kann hassen.</w:t>
      </w:r>
      <w:r w:rsidRPr="008A75F8">
        <w:rPr>
          <w:rFonts w:eastAsia="Times New Roman"/>
          <w:szCs w:val="24"/>
          <w:lang w:eastAsia="de-DE"/>
        </w:rPr>
        <w:br/>
        <w:t>Er nimmt mich dennoch wohl in Acht,</w:t>
      </w:r>
      <w:r w:rsidRPr="008A75F8">
        <w:rPr>
          <w:rFonts w:eastAsia="Times New Roman"/>
          <w:szCs w:val="24"/>
          <w:lang w:eastAsia="de-DE"/>
        </w:rPr>
        <w:br/>
        <w:t>Und führt mich aufwärts zu dem Licht,</w:t>
      </w:r>
      <w:r w:rsidRPr="008A75F8">
        <w:rPr>
          <w:rFonts w:eastAsia="Times New Roman"/>
          <w:szCs w:val="24"/>
          <w:lang w:eastAsia="de-DE"/>
        </w:rPr>
        <w:br/>
        <w:t>Das ewig aus den Himmeln bricht.</w:t>
      </w:r>
      <w:r w:rsidRPr="008A75F8">
        <w:rPr>
          <w:rFonts w:eastAsia="Times New Roman"/>
          <w:szCs w:val="24"/>
          <w:lang w:eastAsia="de-DE"/>
        </w:rPr>
        <w:br/>
        <w:t>Ich lass Ihn nicht!</w:t>
      </w:r>
    </w:p>
    <w:p w14:paraId="3BF9BC2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lass Ihn nicht; ich will Ihn halten,</w:t>
      </w:r>
      <w:r w:rsidRPr="008A75F8">
        <w:rPr>
          <w:rFonts w:eastAsia="Times New Roman"/>
          <w:szCs w:val="24"/>
          <w:lang w:eastAsia="de-DE"/>
        </w:rPr>
        <w:br/>
        <w:t>Bis ich von ihm gesegnet bin;</w:t>
      </w:r>
      <w:r w:rsidRPr="008A75F8">
        <w:rPr>
          <w:rFonts w:eastAsia="Times New Roman"/>
          <w:szCs w:val="24"/>
          <w:lang w:eastAsia="de-DE"/>
        </w:rPr>
        <w:br/>
        <w:t>Und müsst‘ ich sterben und erkalten,</w:t>
      </w:r>
      <w:r w:rsidRPr="008A75F8">
        <w:rPr>
          <w:rFonts w:eastAsia="Times New Roman"/>
          <w:szCs w:val="24"/>
          <w:lang w:eastAsia="de-DE"/>
        </w:rPr>
        <w:br/>
        <w:t>Schmiegt sich mein Glaube doch an Ihn.</w:t>
      </w:r>
      <w:r w:rsidRPr="008A75F8">
        <w:rPr>
          <w:rFonts w:eastAsia="Times New Roman"/>
          <w:szCs w:val="24"/>
          <w:lang w:eastAsia="de-DE"/>
        </w:rPr>
        <w:br/>
        <w:t>Ob meine Lebenskraft zerbricht,</w:t>
      </w:r>
      <w:r w:rsidRPr="008A75F8">
        <w:rPr>
          <w:rFonts w:eastAsia="Times New Roman"/>
          <w:szCs w:val="24"/>
          <w:lang w:eastAsia="de-DE"/>
        </w:rPr>
        <w:br/>
        <w:t>Ob mir vergebet das Gesicht:</w:t>
      </w:r>
      <w:r w:rsidRPr="008A75F8">
        <w:rPr>
          <w:rFonts w:eastAsia="Times New Roman"/>
          <w:szCs w:val="24"/>
          <w:lang w:eastAsia="de-DE"/>
        </w:rPr>
        <w:br/>
        <w:t>Ich lass Ihn nicht!</w:t>
      </w:r>
    </w:p>
    <w:p w14:paraId="76B301F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lass Ihn nicht. Was willst du, Sünde?</w:t>
      </w:r>
      <w:r w:rsidRPr="008A75F8">
        <w:rPr>
          <w:rFonts w:eastAsia="Times New Roman"/>
          <w:szCs w:val="24"/>
          <w:lang w:eastAsia="de-DE"/>
        </w:rPr>
        <w:br/>
        <w:t>Du liegst im tiefen Meer versenkt!</w:t>
      </w:r>
      <w:r w:rsidRPr="008A75F8">
        <w:rPr>
          <w:rFonts w:eastAsia="Times New Roman"/>
          <w:szCs w:val="24"/>
          <w:lang w:eastAsia="de-DE"/>
        </w:rPr>
        <w:br/>
        <w:t>Was drohet ihr, ihr Höllenschlünde?</w:t>
      </w:r>
      <w:r w:rsidRPr="008A75F8">
        <w:rPr>
          <w:rFonts w:eastAsia="Times New Roman"/>
          <w:szCs w:val="24"/>
          <w:lang w:eastAsia="de-DE"/>
        </w:rPr>
        <w:br/>
        <w:t>Ich bin gar fern von euch gelenkt!</w:t>
      </w:r>
      <w:r w:rsidRPr="008A75F8">
        <w:rPr>
          <w:rFonts w:eastAsia="Times New Roman"/>
          <w:szCs w:val="24"/>
          <w:lang w:eastAsia="de-DE"/>
        </w:rPr>
        <w:br/>
        <w:t>Dein Stachel, Tod, mich nimmer sticht,</w:t>
      </w:r>
      <w:r w:rsidRPr="008A75F8">
        <w:rPr>
          <w:rFonts w:eastAsia="Times New Roman"/>
          <w:szCs w:val="24"/>
          <w:lang w:eastAsia="de-DE"/>
        </w:rPr>
        <w:br/>
        <w:t>Denn Jesus ist mein Lebenslicht!</w:t>
      </w:r>
      <w:r w:rsidRPr="008A75F8">
        <w:rPr>
          <w:rFonts w:eastAsia="Times New Roman"/>
          <w:szCs w:val="24"/>
          <w:lang w:eastAsia="de-DE"/>
        </w:rPr>
        <w:br/>
        <w:t>Ich lass Ihn nicht!</w:t>
      </w:r>
    </w:p>
    <w:p w14:paraId="4C5E9773" w14:textId="77777777" w:rsidR="008E5F26" w:rsidRPr="008A75F8" w:rsidRDefault="008E5F26" w:rsidP="008E5F26">
      <w:pPr>
        <w:pStyle w:val="berschrift2"/>
      </w:pPr>
      <w:r w:rsidRPr="008A75F8">
        <w:t>Ewiges Leben in der Zeit.</w:t>
      </w:r>
    </w:p>
    <w:p w14:paraId="63E4FE6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Wenn sich eine Seele findet</w:t>
      </w:r>
      <w:r w:rsidRPr="008A75F8">
        <w:rPr>
          <w:rFonts w:eastAsia="Times New Roman"/>
          <w:szCs w:val="24"/>
          <w:lang w:eastAsia="de-DE"/>
        </w:rPr>
        <w:br/>
        <w:t xml:space="preserve">In des Heilands Liebe </w:t>
      </w:r>
      <w:proofErr w:type="spellStart"/>
      <w:r w:rsidRPr="008A75F8">
        <w:rPr>
          <w:rFonts w:eastAsia="Times New Roman"/>
          <w:szCs w:val="24"/>
          <w:lang w:eastAsia="de-DE"/>
        </w:rPr>
        <w:t>steh’n</w:t>
      </w:r>
      <w:proofErr w:type="spellEnd"/>
      <w:r w:rsidRPr="008A75F8">
        <w:rPr>
          <w:rFonts w:eastAsia="Times New Roman"/>
          <w:szCs w:val="24"/>
          <w:lang w:eastAsia="de-DE"/>
        </w:rPr>
        <w:t>,</w:t>
      </w:r>
      <w:r w:rsidRPr="008A75F8">
        <w:rPr>
          <w:rFonts w:eastAsia="Times New Roman"/>
          <w:szCs w:val="24"/>
          <w:lang w:eastAsia="de-DE"/>
        </w:rPr>
        <w:br/>
        <w:t>Wird sie wunderbar entzündet,</w:t>
      </w:r>
      <w:r w:rsidRPr="008A75F8">
        <w:rPr>
          <w:rFonts w:eastAsia="Times New Roman"/>
          <w:szCs w:val="24"/>
          <w:lang w:eastAsia="de-DE"/>
        </w:rPr>
        <w:br/>
      </w:r>
      <w:proofErr w:type="spellStart"/>
      <w:r w:rsidRPr="008A75F8">
        <w:rPr>
          <w:rFonts w:eastAsia="Times New Roman"/>
          <w:szCs w:val="24"/>
          <w:lang w:eastAsia="de-DE"/>
        </w:rPr>
        <w:t>Jauchzensvoll</w:t>
      </w:r>
      <w:proofErr w:type="spellEnd"/>
      <w:r w:rsidRPr="008A75F8">
        <w:rPr>
          <w:rFonts w:eastAsia="Times New Roman"/>
          <w:szCs w:val="24"/>
          <w:lang w:eastAsia="de-DE"/>
        </w:rPr>
        <w:t xml:space="preserve"> </w:t>
      </w:r>
      <w:proofErr w:type="spellStart"/>
      <w:r w:rsidRPr="008A75F8">
        <w:rPr>
          <w:rFonts w:eastAsia="Times New Roman"/>
          <w:szCs w:val="24"/>
          <w:lang w:eastAsia="de-DE"/>
        </w:rPr>
        <w:t>einherzugeh’n</w:t>
      </w:r>
      <w:proofErr w:type="spellEnd"/>
      <w:r w:rsidRPr="008A75F8">
        <w:rPr>
          <w:rFonts w:eastAsia="Times New Roman"/>
          <w:szCs w:val="24"/>
          <w:lang w:eastAsia="de-DE"/>
        </w:rPr>
        <w:t>,</w:t>
      </w:r>
      <w:r w:rsidRPr="008A75F8">
        <w:rPr>
          <w:rFonts w:eastAsia="Times New Roman"/>
          <w:szCs w:val="24"/>
          <w:lang w:eastAsia="de-DE"/>
        </w:rPr>
        <w:br/>
        <w:t>Dass der ganze Leib und Geist</w:t>
      </w:r>
      <w:r w:rsidRPr="008A75F8">
        <w:rPr>
          <w:rFonts w:eastAsia="Times New Roman"/>
          <w:szCs w:val="24"/>
          <w:lang w:eastAsia="de-DE"/>
        </w:rPr>
        <w:br/>
        <w:t>Sich der Sichtbarkeit entreißt.</w:t>
      </w:r>
    </w:p>
    <w:p w14:paraId="6300974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Alsdann wird sie aufgezogen,</w:t>
      </w:r>
      <w:r w:rsidRPr="008A75F8">
        <w:rPr>
          <w:rFonts w:eastAsia="Times New Roman"/>
          <w:szCs w:val="24"/>
          <w:lang w:eastAsia="de-DE"/>
        </w:rPr>
        <w:br/>
        <w:t>Und in stiller Lust geführt</w:t>
      </w:r>
      <w:r w:rsidRPr="008A75F8">
        <w:rPr>
          <w:rFonts w:eastAsia="Times New Roman"/>
          <w:szCs w:val="24"/>
          <w:lang w:eastAsia="de-DE"/>
        </w:rPr>
        <w:br/>
        <w:t>Aus den wilden Meereswogen,</w:t>
      </w:r>
      <w:r w:rsidRPr="008A75F8">
        <w:rPr>
          <w:rFonts w:eastAsia="Times New Roman"/>
          <w:szCs w:val="24"/>
          <w:lang w:eastAsia="de-DE"/>
        </w:rPr>
        <w:br/>
        <w:t>So der Weltgeist aufgerührt.</w:t>
      </w:r>
      <w:r w:rsidRPr="008A75F8">
        <w:rPr>
          <w:rFonts w:eastAsia="Times New Roman"/>
          <w:szCs w:val="24"/>
          <w:lang w:eastAsia="de-DE"/>
        </w:rPr>
        <w:br/>
        <w:t>All dies Wesen macht ihr Pein,</w:t>
      </w:r>
      <w:r w:rsidRPr="008A75F8">
        <w:rPr>
          <w:rFonts w:eastAsia="Times New Roman"/>
          <w:szCs w:val="24"/>
          <w:lang w:eastAsia="de-DE"/>
        </w:rPr>
        <w:br/>
        <w:t xml:space="preserve">Wenn sie darf zu Gott hinein. </w:t>
      </w:r>
    </w:p>
    <w:p w14:paraId="28B83AD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Alles liegt zu ihren Füßen,</w:t>
      </w:r>
      <w:r w:rsidRPr="008A75F8">
        <w:rPr>
          <w:rFonts w:eastAsia="Times New Roman"/>
          <w:szCs w:val="24"/>
          <w:lang w:eastAsia="de-DE"/>
        </w:rPr>
        <w:br/>
        <w:t>Was zu dieser Welt gehört;</w:t>
      </w:r>
      <w:r w:rsidRPr="008A75F8">
        <w:rPr>
          <w:rFonts w:eastAsia="Times New Roman"/>
          <w:szCs w:val="24"/>
          <w:lang w:eastAsia="de-DE"/>
        </w:rPr>
        <w:br/>
        <w:t>Ja, sie kann auch leichtlich missen,</w:t>
      </w:r>
      <w:r w:rsidRPr="008A75F8">
        <w:rPr>
          <w:rFonts w:eastAsia="Times New Roman"/>
          <w:szCs w:val="24"/>
          <w:lang w:eastAsia="de-DE"/>
        </w:rPr>
        <w:br/>
        <w:t>Was durch guten Schein betört,</w:t>
      </w:r>
      <w:r w:rsidRPr="008A75F8">
        <w:rPr>
          <w:rFonts w:eastAsia="Times New Roman"/>
          <w:szCs w:val="24"/>
          <w:lang w:eastAsia="de-DE"/>
        </w:rPr>
        <w:br/>
        <w:t>Denn sie hat den lichten Geist,</w:t>
      </w:r>
      <w:r w:rsidRPr="008A75F8">
        <w:rPr>
          <w:rFonts w:eastAsia="Times New Roman"/>
          <w:szCs w:val="24"/>
          <w:lang w:eastAsia="de-DE"/>
        </w:rPr>
        <w:br/>
        <w:t xml:space="preserve">Der ihr </w:t>
      </w:r>
      <w:proofErr w:type="spellStart"/>
      <w:r w:rsidRPr="008A75F8">
        <w:rPr>
          <w:rFonts w:eastAsia="Times New Roman"/>
          <w:szCs w:val="24"/>
          <w:lang w:eastAsia="de-DE"/>
        </w:rPr>
        <w:t>bess’re</w:t>
      </w:r>
      <w:proofErr w:type="spellEnd"/>
      <w:r w:rsidRPr="008A75F8">
        <w:rPr>
          <w:rFonts w:eastAsia="Times New Roman"/>
          <w:szCs w:val="24"/>
          <w:lang w:eastAsia="de-DE"/>
        </w:rPr>
        <w:t xml:space="preserve"> Schätze weist. </w:t>
      </w:r>
    </w:p>
    <w:p w14:paraId="3EB503F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Sie liegt in geheimer Stille,</w:t>
      </w:r>
      <w:r w:rsidRPr="008A75F8">
        <w:rPr>
          <w:rFonts w:eastAsia="Times New Roman"/>
          <w:szCs w:val="24"/>
          <w:lang w:eastAsia="de-DE"/>
        </w:rPr>
        <w:br/>
        <w:t>Wo sie unempfindlich scheint,</w:t>
      </w:r>
      <w:r w:rsidRPr="008A75F8">
        <w:rPr>
          <w:rFonts w:eastAsia="Times New Roman"/>
          <w:szCs w:val="24"/>
          <w:lang w:eastAsia="de-DE"/>
        </w:rPr>
        <w:br/>
        <w:t>Weil der sonst zerteilte Wille,</w:t>
      </w:r>
      <w:r w:rsidRPr="008A75F8">
        <w:rPr>
          <w:rFonts w:eastAsia="Times New Roman"/>
          <w:szCs w:val="24"/>
          <w:lang w:eastAsia="de-DE"/>
        </w:rPr>
        <w:br/>
        <w:t>Aufgeopfert, nichts mehr meint,</w:t>
      </w:r>
      <w:r w:rsidRPr="008A75F8">
        <w:rPr>
          <w:rFonts w:eastAsia="Times New Roman"/>
          <w:szCs w:val="24"/>
          <w:lang w:eastAsia="de-DE"/>
        </w:rPr>
        <w:br/>
        <w:t>Als nur Gott und seine Kraft,</w:t>
      </w:r>
      <w:r w:rsidRPr="008A75F8">
        <w:rPr>
          <w:rFonts w:eastAsia="Times New Roman"/>
          <w:szCs w:val="24"/>
          <w:lang w:eastAsia="de-DE"/>
        </w:rPr>
        <w:br/>
        <w:t xml:space="preserve">Die der Sohn der Liebe schafft. </w:t>
      </w:r>
    </w:p>
    <w:p w14:paraId="41671D9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Hier ist aller Gram vergessen,</w:t>
      </w:r>
      <w:r w:rsidRPr="008A75F8">
        <w:rPr>
          <w:rFonts w:eastAsia="Times New Roman"/>
          <w:szCs w:val="24"/>
          <w:lang w:eastAsia="de-DE"/>
        </w:rPr>
        <w:br/>
        <w:t>Alle Unruh fällt dahin,</w:t>
      </w:r>
      <w:r w:rsidRPr="008A75F8">
        <w:rPr>
          <w:rFonts w:eastAsia="Times New Roman"/>
          <w:szCs w:val="24"/>
          <w:lang w:eastAsia="de-DE"/>
        </w:rPr>
        <w:br/>
        <w:t>Und was sonst noch hoch gesessen,</w:t>
      </w:r>
      <w:r w:rsidRPr="008A75F8">
        <w:rPr>
          <w:rFonts w:eastAsia="Times New Roman"/>
          <w:szCs w:val="24"/>
          <w:lang w:eastAsia="de-DE"/>
        </w:rPr>
        <w:br/>
        <w:t>Wird erniedrigt in dem Sinn,</w:t>
      </w:r>
      <w:r w:rsidRPr="008A75F8">
        <w:rPr>
          <w:rFonts w:eastAsia="Times New Roman"/>
          <w:szCs w:val="24"/>
          <w:lang w:eastAsia="de-DE"/>
        </w:rPr>
        <w:br/>
        <w:t xml:space="preserve">lässt mit sich gar mild </w:t>
      </w:r>
      <w:proofErr w:type="spellStart"/>
      <w:r w:rsidRPr="008A75F8">
        <w:rPr>
          <w:rFonts w:eastAsia="Times New Roman"/>
          <w:szCs w:val="24"/>
          <w:lang w:eastAsia="de-DE"/>
        </w:rPr>
        <w:t>umgeh’n</w:t>
      </w:r>
      <w:proofErr w:type="spellEnd"/>
      <w:r w:rsidRPr="008A75F8">
        <w:rPr>
          <w:rFonts w:eastAsia="Times New Roman"/>
          <w:szCs w:val="24"/>
          <w:lang w:eastAsia="de-DE"/>
        </w:rPr>
        <w:t>,</w:t>
      </w:r>
      <w:r w:rsidRPr="008A75F8">
        <w:rPr>
          <w:rFonts w:eastAsia="Times New Roman"/>
          <w:szCs w:val="24"/>
          <w:lang w:eastAsia="de-DE"/>
        </w:rPr>
        <w:br/>
        <w:t xml:space="preserve">Wie man mag an Kindern </w:t>
      </w:r>
      <w:proofErr w:type="spellStart"/>
      <w:r w:rsidRPr="008A75F8">
        <w:rPr>
          <w:rFonts w:eastAsia="Times New Roman"/>
          <w:szCs w:val="24"/>
          <w:lang w:eastAsia="de-DE"/>
        </w:rPr>
        <w:t>seh’n</w:t>
      </w:r>
      <w:proofErr w:type="spellEnd"/>
      <w:r w:rsidRPr="008A75F8">
        <w:rPr>
          <w:rFonts w:eastAsia="Times New Roman"/>
          <w:szCs w:val="24"/>
          <w:lang w:eastAsia="de-DE"/>
        </w:rPr>
        <w:t xml:space="preserve">. </w:t>
      </w:r>
    </w:p>
    <w:p w14:paraId="2BE6D61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Wer kann diesen Strom beschreiben,</w:t>
      </w:r>
      <w:r w:rsidRPr="008A75F8">
        <w:rPr>
          <w:rFonts w:eastAsia="Times New Roman"/>
          <w:szCs w:val="24"/>
          <w:lang w:eastAsia="de-DE"/>
        </w:rPr>
        <w:br/>
        <w:t>Der den Geist mit Macht erfüllt?</w:t>
      </w:r>
      <w:r w:rsidRPr="008A75F8">
        <w:rPr>
          <w:rFonts w:eastAsia="Times New Roman"/>
          <w:szCs w:val="24"/>
          <w:lang w:eastAsia="de-DE"/>
        </w:rPr>
        <w:br/>
        <w:t>Wo kann Durst und Hunger bleiben,</w:t>
      </w:r>
      <w:r w:rsidRPr="008A75F8">
        <w:rPr>
          <w:rFonts w:eastAsia="Times New Roman"/>
          <w:szCs w:val="24"/>
          <w:lang w:eastAsia="de-DE"/>
        </w:rPr>
        <w:br/>
        <w:t>Wenn Gott selber beide stillt?</w:t>
      </w:r>
      <w:r w:rsidRPr="008A75F8">
        <w:rPr>
          <w:rFonts w:eastAsia="Times New Roman"/>
          <w:szCs w:val="24"/>
          <w:lang w:eastAsia="de-DE"/>
        </w:rPr>
        <w:br/>
        <w:t>Ist die Müh nicht wohl ersetzt,</w:t>
      </w:r>
      <w:r w:rsidRPr="008A75F8">
        <w:rPr>
          <w:rFonts w:eastAsia="Times New Roman"/>
          <w:szCs w:val="24"/>
          <w:lang w:eastAsia="de-DE"/>
        </w:rPr>
        <w:br/>
        <w:t>Wenn Er uns mit Sich ergötzt?</w:t>
      </w:r>
    </w:p>
    <w:p w14:paraId="51AF041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dass Alle sich bemühten,</w:t>
      </w:r>
      <w:r w:rsidRPr="008A75F8">
        <w:rPr>
          <w:rFonts w:eastAsia="Times New Roman"/>
          <w:szCs w:val="24"/>
          <w:lang w:eastAsia="de-DE"/>
        </w:rPr>
        <w:br/>
        <w:t>Diese balsamreiche Kraft,</w:t>
      </w:r>
      <w:r w:rsidRPr="008A75F8">
        <w:rPr>
          <w:rFonts w:eastAsia="Times New Roman"/>
          <w:szCs w:val="24"/>
          <w:lang w:eastAsia="de-DE"/>
        </w:rPr>
        <w:br/>
        <w:t>Die den tiefsten Gottesfrieden</w:t>
      </w:r>
      <w:r w:rsidRPr="008A75F8">
        <w:rPr>
          <w:rFonts w:eastAsia="Times New Roman"/>
          <w:szCs w:val="24"/>
          <w:lang w:eastAsia="de-DE"/>
        </w:rPr>
        <w:br/>
        <w:t xml:space="preserve">Und das </w:t>
      </w:r>
      <w:proofErr w:type="spellStart"/>
      <w:r w:rsidRPr="008A75F8">
        <w:rPr>
          <w:rFonts w:eastAsia="Times New Roman"/>
          <w:szCs w:val="24"/>
          <w:lang w:eastAsia="de-DE"/>
        </w:rPr>
        <w:t>ew’ge</w:t>
      </w:r>
      <w:proofErr w:type="spellEnd"/>
      <w:r w:rsidRPr="008A75F8">
        <w:rPr>
          <w:rFonts w:eastAsia="Times New Roman"/>
          <w:szCs w:val="24"/>
          <w:lang w:eastAsia="de-DE"/>
        </w:rPr>
        <w:t xml:space="preserve"> Leben schafft,</w:t>
      </w:r>
      <w:r w:rsidRPr="008A75F8">
        <w:rPr>
          <w:rFonts w:eastAsia="Times New Roman"/>
          <w:szCs w:val="24"/>
          <w:lang w:eastAsia="de-DE"/>
        </w:rPr>
        <w:br/>
        <w:t xml:space="preserve">In der Seelen Licht zu </w:t>
      </w:r>
      <w:proofErr w:type="spellStart"/>
      <w:r w:rsidRPr="008A75F8">
        <w:rPr>
          <w:rFonts w:eastAsia="Times New Roman"/>
          <w:szCs w:val="24"/>
          <w:lang w:eastAsia="de-DE"/>
        </w:rPr>
        <w:t>seh’n</w:t>
      </w:r>
      <w:proofErr w:type="spellEnd"/>
      <w:r w:rsidRPr="008A75F8">
        <w:rPr>
          <w:rFonts w:eastAsia="Times New Roman"/>
          <w:szCs w:val="24"/>
          <w:lang w:eastAsia="de-DE"/>
        </w:rPr>
        <w:t>,</w:t>
      </w:r>
      <w:r w:rsidRPr="008A75F8">
        <w:rPr>
          <w:rFonts w:eastAsia="Times New Roman"/>
          <w:szCs w:val="24"/>
          <w:lang w:eastAsia="de-DE"/>
        </w:rPr>
        <w:br/>
        <w:t>Und aus ihrer Qual zu gehn!</w:t>
      </w:r>
    </w:p>
    <w:p w14:paraId="423CF63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Ist des Menschen Geist entsprossen</w:t>
      </w:r>
      <w:r w:rsidRPr="008A75F8">
        <w:rPr>
          <w:rFonts w:eastAsia="Times New Roman"/>
          <w:szCs w:val="24"/>
          <w:lang w:eastAsia="de-DE"/>
        </w:rPr>
        <w:br/>
        <w:t>Aus dem göttlichen Geschlecht,</w:t>
      </w:r>
      <w:r w:rsidRPr="008A75F8">
        <w:rPr>
          <w:rFonts w:eastAsia="Times New Roman"/>
          <w:szCs w:val="24"/>
          <w:lang w:eastAsia="de-DE"/>
        </w:rPr>
        <w:br/>
        <w:t>Hat er einst dies Brot genossen</w:t>
      </w:r>
      <w:r w:rsidRPr="008A75F8">
        <w:rPr>
          <w:rFonts w:eastAsia="Times New Roman"/>
          <w:szCs w:val="24"/>
          <w:lang w:eastAsia="de-DE"/>
        </w:rPr>
        <w:br/>
        <w:t>In dem Paradies mit Recht:</w:t>
      </w:r>
      <w:r w:rsidRPr="008A75F8">
        <w:rPr>
          <w:rFonts w:eastAsia="Times New Roman"/>
          <w:szCs w:val="24"/>
          <w:lang w:eastAsia="de-DE"/>
        </w:rPr>
        <w:br/>
        <w:t>O so muss es wieder sich</w:t>
      </w:r>
      <w:r w:rsidRPr="008A75F8">
        <w:rPr>
          <w:rFonts w:eastAsia="Times New Roman"/>
          <w:szCs w:val="24"/>
          <w:lang w:eastAsia="de-DE"/>
        </w:rPr>
        <w:br/>
        <w:t xml:space="preserve">Davon nähren inniglich. </w:t>
      </w:r>
    </w:p>
    <w:p w14:paraId="37BE929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Denn wo nicht der Trieb der Seelen</w:t>
      </w:r>
      <w:r w:rsidRPr="008A75F8">
        <w:rPr>
          <w:rFonts w:eastAsia="Times New Roman"/>
          <w:szCs w:val="24"/>
          <w:lang w:eastAsia="de-DE"/>
        </w:rPr>
        <w:br/>
        <w:t>Isst von Gottes Himmelsbrot,</w:t>
      </w:r>
      <w:r w:rsidRPr="008A75F8">
        <w:rPr>
          <w:rFonts w:eastAsia="Times New Roman"/>
          <w:szCs w:val="24"/>
          <w:lang w:eastAsia="de-DE"/>
        </w:rPr>
        <w:br/>
        <w:t>Bleiben sie in Angst und Quälen,</w:t>
      </w:r>
      <w:r w:rsidRPr="008A75F8">
        <w:rPr>
          <w:rFonts w:eastAsia="Times New Roman"/>
          <w:szCs w:val="24"/>
          <w:lang w:eastAsia="de-DE"/>
        </w:rPr>
        <w:br/>
        <w:t>Leiden sie stets Hungersnot,</w:t>
      </w:r>
      <w:r w:rsidRPr="008A75F8">
        <w:rPr>
          <w:rFonts w:eastAsia="Times New Roman"/>
          <w:szCs w:val="24"/>
          <w:lang w:eastAsia="de-DE"/>
        </w:rPr>
        <w:br/>
        <w:t>Wie man welke Blumen schaut</w:t>
      </w:r>
      <w:r w:rsidRPr="008A75F8">
        <w:rPr>
          <w:rFonts w:eastAsia="Times New Roman"/>
          <w:szCs w:val="24"/>
          <w:lang w:eastAsia="de-DE"/>
        </w:rPr>
        <w:br/>
        <w:t xml:space="preserve">Die der Himmel nicht betaut. </w:t>
      </w:r>
    </w:p>
    <w:p w14:paraId="250A994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Aber wer aus Gott geboren,</w:t>
      </w:r>
      <w:r w:rsidRPr="008A75F8">
        <w:rPr>
          <w:rFonts w:eastAsia="Times New Roman"/>
          <w:szCs w:val="24"/>
          <w:lang w:eastAsia="de-DE"/>
        </w:rPr>
        <w:br/>
        <w:t xml:space="preserve">Fordert </w:t>
      </w:r>
      <w:proofErr w:type="spellStart"/>
      <w:r w:rsidRPr="008A75F8">
        <w:rPr>
          <w:rFonts w:eastAsia="Times New Roman"/>
          <w:szCs w:val="24"/>
          <w:lang w:eastAsia="de-DE"/>
        </w:rPr>
        <w:t>Paradieseskost</w:t>
      </w:r>
      <w:proofErr w:type="spellEnd"/>
      <w:r w:rsidRPr="008A75F8">
        <w:rPr>
          <w:rFonts w:eastAsia="Times New Roman"/>
          <w:szCs w:val="24"/>
          <w:lang w:eastAsia="de-DE"/>
        </w:rPr>
        <w:t>;</w:t>
      </w:r>
      <w:r w:rsidRPr="008A75F8">
        <w:rPr>
          <w:rFonts w:eastAsia="Times New Roman"/>
          <w:szCs w:val="24"/>
          <w:lang w:eastAsia="de-DE"/>
        </w:rPr>
        <w:br/>
        <w:t>Wer zur neuen Welt erkoren,</w:t>
      </w:r>
      <w:r w:rsidRPr="008A75F8">
        <w:rPr>
          <w:rFonts w:eastAsia="Times New Roman"/>
          <w:szCs w:val="24"/>
          <w:lang w:eastAsia="de-DE"/>
        </w:rPr>
        <w:br/>
        <w:t>Sucht nicht in der alten Trost.</w:t>
      </w:r>
      <w:r w:rsidRPr="008A75F8">
        <w:rPr>
          <w:rFonts w:eastAsia="Times New Roman"/>
          <w:szCs w:val="24"/>
          <w:lang w:eastAsia="de-DE"/>
        </w:rPr>
        <w:br/>
        <w:t>Speise, die da himmlisch ist,</w:t>
      </w:r>
      <w:r w:rsidRPr="008A75F8">
        <w:rPr>
          <w:rFonts w:eastAsia="Times New Roman"/>
          <w:szCs w:val="24"/>
          <w:lang w:eastAsia="de-DE"/>
        </w:rPr>
        <w:br/>
        <w:t xml:space="preserve">Macht, dass man der Erd‘ vergisst. </w:t>
      </w:r>
    </w:p>
    <w:p w14:paraId="22A7EEC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Arme Welt! du kannst nicht glauben,</w:t>
      </w:r>
      <w:r w:rsidRPr="008A75F8">
        <w:rPr>
          <w:rFonts w:eastAsia="Times New Roman"/>
          <w:szCs w:val="24"/>
          <w:lang w:eastAsia="de-DE"/>
        </w:rPr>
        <w:br/>
        <w:t>Dass ich hier schon heilig sei,</w:t>
      </w:r>
      <w:r w:rsidRPr="008A75F8">
        <w:rPr>
          <w:rFonts w:eastAsia="Times New Roman"/>
          <w:szCs w:val="24"/>
          <w:lang w:eastAsia="de-DE"/>
        </w:rPr>
        <w:br/>
        <w:t>Und dass mir’s kein Freund kann rauben,</w:t>
      </w:r>
      <w:r w:rsidRPr="008A75F8">
        <w:rPr>
          <w:rFonts w:eastAsia="Times New Roman"/>
          <w:szCs w:val="24"/>
          <w:lang w:eastAsia="de-DE"/>
        </w:rPr>
        <w:br/>
        <w:t>Dass ich bin von Sünden frei!</w:t>
      </w:r>
      <w:r w:rsidRPr="008A75F8">
        <w:rPr>
          <w:rFonts w:eastAsia="Times New Roman"/>
          <w:szCs w:val="24"/>
          <w:lang w:eastAsia="de-DE"/>
        </w:rPr>
        <w:br/>
        <w:t>Leb‘ ich doch im Paradies,</w:t>
      </w:r>
      <w:r w:rsidRPr="008A75F8">
        <w:rPr>
          <w:rFonts w:eastAsia="Times New Roman"/>
          <w:szCs w:val="24"/>
          <w:lang w:eastAsia="de-DE"/>
        </w:rPr>
        <w:br/>
        <w:t>Seit ich nichts, als Gott genieß</w:t>
      </w:r>
      <w:r>
        <w:rPr>
          <w:rFonts w:eastAsia="Times New Roman"/>
          <w:szCs w:val="24"/>
          <w:lang w:eastAsia="de-DE"/>
        </w:rPr>
        <w:t>‘</w:t>
      </w:r>
      <w:r w:rsidRPr="008A75F8">
        <w:rPr>
          <w:rFonts w:eastAsia="Times New Roman"/>
          <w:szCs w:val="24"/>
          <w:lang w:eastAsia="de-DE"/>
        </w:rPr>
        <w:t xml:space="preserve">! </w:t>
      </w:r>
    </w:p>
    <w:p w14:paraId="1F7FE69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Wie ein grober Stein auf Erden</w:t>
      </w:r>
      <w:r w:rsidRPr="008A75F8">
        <w:rPr>
          <w:rFonts w:eastAsia="Times New Roman"/>
          <w:szCs w:val="24"/>
          <w:lang w:eastAsia="de-DE"/>
        </w:rPr>
        <w:br/>
        <w:t>In sich hegt das schönste Gold:</w:t>
      </w:r>
      <w:r w:rsidRPr="008A75F8">
        <w:rPr>
          <w:rFonts w:eastAsia="Times New Roman"/>
          <w:szCs w:val="24"/>
          <w:lang w:eastAsia="de-DE"/>
        </w:rPr>
        <w:br/>
        <w:t>So muss mir im Leib noch werden;</w:t>
      </w:r>
      <w:r w:rsidRPr="008A75F8">
        <w:rPr>
          <w:rFonts w:eastAsia="Times New Roman"/>
          <w:szCs w:val="24"/>
          <w:lang w:eastAsia="de-DE"/>
        </w:rPr>
        <w:br/>
        <w:t>Was der Unglaub‘ sparen wollt</w:t>
      </w:r>
      <w:r w:rsidRPr="008A75F8">
        <w:rPr>
          <w:rFonts w:eastAsia="Times New Roman"/>
          <w:szCs w:val="24"/>
          <w:lang w:eastAsia="de-DE"/>
        </w:rPr>
        <w:br/>
        <w:t>Auf die späte Ewigkeit;</w:t>
      </w:r>
      <w:r w:rsidRPr="008A75F8">
        <w:rPr>
          <w:rFonts w:eastAsia="Times New Roman"/>
          <w:szCs w:val="24"/>
          <w:lang w:eastAsia="de-DE"/>
        </w:rPr>
        <w:br/>
        <w:t xml:space="preserve">Nein, ich bin schon selig heut! </w:t>
      </w:r>
    </w:p>
    <w:p w14:paraId="08BD0AD7" w14:textId="77777777" w:rsidR="008E5F26" w:rsidRPr="008A75F8" w:rsidRDefault="008E5F26" w:rsidP="008E5F26">
      <w:pPr>
        <w:pStyle w:val="berschrift2"/>
      </w:pPr>
      <w:r w:rsidRPr="008A75F8">
        <w:t>Ewigkeit in Christi Liebe.</w:t>
      </w:r>
    </w:p>
    <w:p w14:paraId="57559C7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Weil des Heilands treues Lieben</w:t>
      </w:r>
      <w:r w:rsidRPr="008A75F8">
        <w:rPr>
          <w:rFonts w:eastAsia="Times New Roman"/>
          <w:szCs w:val="24"/>
          <w:lang w:eastAsia="de-DE"/>
        </w:rPr>
        <w:br/>
        <w:t>Mir so hocherfreulich ist,</w:t>
      </w:r>
      <w:r w:rsidRPr="008A75F8">
        <w:rPr>
          <w:rFonts w:eastAsia="Times New Roman"/>
          <w:szCs w:val="24"/>
          <w:lang w:eastAsia="de-DE"/>
        </w:rPr>
        <w:br/>
        <w:t xml:space="preserve">Sollt‘ </w:t>
      </w:r>
      <w:proofErr w:type="spellStart"/>
      <w:r w:rsidRPr="008A75F8">
        <w:rPr>
          <w:rFonts w:eastAsia="Times New Roman"/>
          <w:szCs w:val="24"/>
          <w:lang w:eastAsia="de-DE"/>
        </w:rPr>
        <w:t>ichs</w:t>
      </w:r>
      <w:proofErr w:type="spellEnd"/>
      <w:r w:rsidRPr="008A75F8">
        <w:rPr>
          <w:rFonts w:eastAsia="Times New Roman"/>
          <w:szCs w:val="24"/>
          <w:lang w:eastAsia="de-DE"/>
        </w:rPr>
        <w:t xml:space="preserve"> dann nicht immer üben? .</w:t>
      </w:r>
      <w:r w:rsidRPr="008A75F8">
        <w:rPr>
          <w:rFonts w:eastAsia="Times New Roman"/>
          <w:szCs w:val="24"/>
          <w:lang w:eastAsia="de-DE"/>
        </w:rPr>
        <w:br/>
        <w:t>Ich bin ja zur Lieb‘ erkiest</w:t>
      </w:r>
      <w:r>
        <w:rPr>
          <w:rStyle w:val="Funotenzeichen"/>
          <w:rFonts w:eastAsia="Times New Roman"/>
          <w:szCs w:val="24"/>
          <w:lang w:eastAsia="de-DE"/>
        </w:rPr>
        <w:footnoteReference w:id="1"/>
      </w:r>
      <w:r w:rsidRPr="008A75F8">
        <w:rPr>
          <w:rFonts w:eastAsia="Times New Roman"/>
          <w:szCs w:val="24"/>
          <w:lang w:eastAsia="de-DE"/>
        </w:rPr>
        <w:t>!</w:t>
      </w:r>
      <w:r w:rsidRPr="008A75F8">
        <w:rPr>
          <w:rFonts w:eastAsia="Times New Roman"/>
          <w:szCs w:val="24"/>
          <w:lang w:eastAsia="de-DE"/>
        </w:rPr>
        <w:br/>
        <w:t>Allezeit</w:t>
      </w:r>
      <w:r w:rsidRPr="008A75F8">
        <w:rPr>
          <w:rFonts w:eastAsia="Times New Roman"/>
          <w:szCs w:val="24"/>
          <w:lang w:eastAsia="de-DE"/>
        </w:rPr>
        <w:br/>
        <w:t>Wird die Freud‘.</w:t>
      </w:r>
      <w:r w:rsidRPr="008A75F8">
        <w:rPr>
          <w:rFonts w:eastAsia="Times New Roman"/>
          <w:szCs w:val="24"/>
          <w:lang w:eastAsia="de-DE"/>
        </w:rPr>
        <w:br/>
        <w:t>In mir neu geboren,</w:t>
      </w:r>
      <w:r w:rsidRPr="008A75F8">
        <w:rPr>
          <w:rFonts w:eastAsia="Times New Roman"/>
          <w:szCs w:val="24"/>
          <w:lang w:eastAsia="de-DE"/>
        </w:rPr>
        <w:br/>
        <w:t>Denn zur Lust</w:t>
      </w:r>
      <w:r w:rsidRPr="008A75F8">
        <w:rPr>
          <w:rFonts w:eastAsia="Times New Roman"/>
          <w:szCs w:val="24"/>
          <w:lang w:eastAsia="de-DE"/>
        </w:rPr>
        <w:br/>
        <w:t>An Jesu Brust</w:t>
      </w:r>
      <w:r w:rsidRPr="008A75F8">
        <w:rPr>
          <w:rFonts w:eastAsia="Times New Roman"/>
          <w:szCs w:val="24"/>
          <w:lang w:eastAsia="de-DE"/>
        </w:rPr>
        <w:br/>
        <w:t xml:space="preserve">Bin ich auserkoren. </w:t>
      </w:r>
    </w:p>
    <w:p w14:paraId="0A61651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Dich will ich mein eigen heißen,</w:t>
      </w:r>
      <w:r w:rsidRPr="008A75F8">
        <w:rPr>
          <w:rFonts w:eastAsia="Times New Roman"/>
          <w:szCs w:val="24"/>
          <w:lang w:eastAsia="de-DE"/>
        </w:rPr>
        <w:br/>
        <w:t xml:space="preserve">Der Du hold mich </w:t>
      </w:r>
      <w:proofErr w:type="spellStart"/>
      <w:r w:rsidRPr="008A75F8">
        <w:rPr>
          <w:rFonts w:eastAsia="Times New Roman"/>
          <w:szCs w:val="24"/>
          <w:lang w:eastAsia="de-DE"/>
        </w:rPr>
        <w:t>siehest</w:t>
      </w:r>
      <w:proofErr w:type="spellEnd"/>
      <w:r w:rsidRPr="008A75F8">
        <w:rPr>
          <w:rFonts w:eastAsia="Times New Roman"/>
          <w:szCs w:val="24"/>
          <w:lang w:eastAsia="de-DE"/>
        </w:rPr>
        <w:t xml:space="preserve"> an!</w:t>
      </w:r>
      <w:r w:rsidRPr="008A75F8">
        <w:rPr>
          <w:rFonts w:eastAsia="Times New Roman"/>
          <w:szCs w:val="24"/>
          <w:lang w:eastAsia="de-DE"/>
        </w:rPr>
        <w:br/>
        <w:t>Nichts hinfort soll mich entreißen</w:t>
      </w:r>
      <w:r w:rsidRPr="008A75F8">
        <w:rPr>
          <w:rFonts w:eastAsia="Times New Roman"/>
          <w:szCs w:val="24"/>
          <w:lang w:eastAsia="de-DE"/>
        </w:rPr>
        <w:br/>
        <w:t>Dir und deiner Friedensbahn.</w:t>
      </w:r>
      <w:r w:rsidRPr="008A75F8">
        <w:rPr>
          <w:rFonts w:eastAsia="Times New Roman"/>
          <w:szCs w:val="24"/>
          <w:lang w:eastAsia="de-DE"/>
        </w:rPr>
        <w:br/>
        <w:t>Liebesschmerz</w:t>
      </w:r>
      <w:r w:rsidRPr="008A75F8">
        <w:rPr>
          <w:rFonts w:eastAsia="Times New Roman"/>
          <w:szCs w:val="24"/>
          <w:lang w:eastAsia="de-DE"/>
        </w:rPr>
        <w:br/>
        <w:t>Kann das Herz</w:t>
      </w:r>
      <w:r w:rsidRPr="008A75F8">
        <w:rPr>
          <w:rFonts w:eastAsia="Times New Roman"/>
          <w:szCs w:val="24"/>
          <w:lang w:eastAsia="de-DE"/>
        </w:rPr>
        <w:br/>
        <w:t>Gar gewaltig quälen;</w:t>
      </w:r>
      <w:r w:rsidRPr="008A75F8">
        <w:rPr>
          <w:rFonts w:eastAsia="Times New Roman"/>
          <w:szCs w:val="24"/>
          <w:lang w:eastAsia="de-DE"/>
        </w:rPr>
        <w:br/>
        <w:t>Doch die Freud‘</w:t>
      </w:r>
      <w:r w:rsidRPr="008A75F8">
        <w:rPr>
          <w:rFonts w:eastAsia="Times New Roman"/>
          <w:szCs w:val="24"/>
          <w:lang w:eastAsia="de-DE"/>
        </w:rPr>
        <w:br/>
        <w:t>An deiner Seit</w:t>
      </w:r>
      <w:r w:rsidRPr="008A75F8">
        <w:rPr>
          <w:rFonts w:eastAsia="Times New Roman"/>
          <w:szCs w:val="24"/>
          <w:lang w:eastAsia="de-DE"/>
        </w:rPr>
        <w:br/>
        <w:t xml:space="preserve">Ist auch nicht zu zählen. </w:t>
      </w:r>
    </w:p>
    <w:p w14:paraId="556F081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In dem Herzen trag‘ ich Flammen,</w:t>
      </w:r>
      <w:r w:rsidRPr="008A75F8">
        <w:rPr>
          <w:rFonts w:eastAsia="Times New Roman"/>
          <w:szCs w:val="24"/>
          <w:lang w:eastAsia="de-DE"/>
        </w:rPr>
        <w:br/>
        <w:t>In den Seufzern stille Glut,</w:t>
      </w:r>
      <w:r w:rsidRPr="008A75F8">
        <w:rPr>
          <w:rFonts w:eastAsia="Times New Roman"/>
          <w:szCs w:val="24"/>
          <w:lang w:eastAsia="de-DE"/>
        </w:rPr>
        <w:br/>
        <w:t>Die mich schmelzt mit Dir zusammen,</w:t>
      </w:r>
      <w:r w:rsidRPr="008A75F8">
        <w:rPr>
          <w:rFonts w:eastAsia="Times New Roman"/>
          <w:szCs w:val="24"/>
          <w:lang w:eastAsia="de-DE"/>
        </w:rPr>
        <w:br/>
        <w:t>Und mir zeigt das höchste Gut.</w:t>
      </w:r>
      <w:r w:rsidRPr="008A75F8">
        <w:rPr>
          <w:rFonts w:eastAsia="Times New Roman"/>
          <w:szCs w:val="24"/>
          <w:lang w:eastAsia="de-DE"/>
        </w:rPr>
        <w:br/>
        <w:t>Tag und Nacht</w:t>
      </w:r>
      <w:r w:rsidRPr="008A75F8">
        <w:rPr>
          <w:rFonts w:eastAsia="Times New Roman"/>
          <w:szCs w:val="24"/>
          <w:lang w:eastAsia="de-DE"/>
        </w:rPr>
        <w:br/>
        <w:t>Hab‘ ich Macht,</w:t>
      </w:r>
      <w:r w:rsidRPr="008A75F8">
        <w:rPr>
          <w:rFonts w:eastAsia="Times New Roman"/>
          <w:szCs w:val="24"/>
          <w:lang w:eastAsia="de-DE"/>
        </w:rPr>
        <w:br/>
        <w:t>Mich Dir hinzugeben,</w:t>
      </w:r>
      <w:r w:rsidRPr="008A75F8">
        <w:rPr>
          <w:rFonts w:eastAsia="Times New Roman"/>
          <w:szCs w:val="24"/>
          <w:lang w:eastAsia="de-DE"/>
        </w:rPr>
        <w:br/>
        <w:t>Und mit Dir,</w:t>
      </w:r>
      <w:r w:rsidRPr="008A75F8">
        <w:rPr>
          <w:rFonts w:eastAsia="Times New Roman"/>
          <w:szCs w:val="24"/>
          <w:lang w:eastAsia="de-DE"/>
        </w:rPr>
        <w:br/>
        <w:t>meine Zier,</w:t>
      </w:r>
      <w:r w:rsidRPr="008A75F8">
        <w:rPr>
          <w:rFonts w:eastAsia="Times New Roman"/>
          <w:szCs w:val="24"/>
          <w:lang w:eastAsia="de-DE"/>
        </w:rPr>
        <w:br/>
        <w:t xml:space="preserve">Ganz vereint zu leben. </w:t>
      </w:r>
    </w:p>
    <w:p w14:paraId="1F96BFD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Selig, Herr, wer Dich besitzet</w:t>
      </w:r>
      <w:r w:rsidRPr="008A75F8">
        <w:rPr>
          <w:rFonts w:eastAsia="Times New Roman"/>
          <w:szCs w:val="24"/>
          <w:lang w:eastAsia="de-DE"/>
        </w:rPr>
        <w:br/>
        <w:t>Und lebendig hat in sich!</w:t>
      </w:r>
      <w:r w:rsidRPr="008A75F8">
        <w:rPr>
          <w:rFonts w:eastAsia="Times New Roman"/>
          <w:szCs w:val="24"/>
          <w:lang w:eastAsia="de-DE"/>
        </w:rPr>
        <w:br/>
        <w:t>O dein Aug‘, das himmlisch blitzet,</w:t>
      </w:r>
      <w:r w:rsidRPr="008A75F8">
        <w:rPr>
          <w:rFonts w:eastAsia="Times New Roman"/>
          <w:szCs w:val="24"/>
          <w:lang w:eastAsia="de-DE"/>
        </w:rPr>
        <w:br/>
        <w:t>Wende sich doch stets auf mich!</w:t>
      </w:r>
      <w:r w:rsidRPr="008A75F8">
        <w:rPr>
          <w:rFonts w:eastAsia="Times New Roman"/>
          <w:szCs w:val="24"/>
          <w:lang w:eastAsia="de-DE"/>
        </w:rPr>
        <w:br/>
        <w:t>Dein allein</w:t>
      </w:r>
      <w:r w:rsidRPr="008A75F8">
        <w:rPr>
          <w:rFonts w:eastAsia="Times New Roman"/>
          <w:szCs w:val="24"/>
          <w:lang w:eastAsia="de-DE"/>
        </w:rPr>
        <w:br/>
        <w:t>Will ich sein,</w:t>
      </w:r>
      <w:r w:rsidRPr="008A75F8">
        <w:rPr>
          <w:rFonts w:eastAsia="Times New Roman"/>
          <w:szCs w:val="24"/>
          <w:lang w:eastAsia="de-DE"/>
        </w:rPr>
        <w:br/>
        <w:t>Deine Liebe spüren;</w:t>
      </w:r>
      <w:r w:rsidRPr="008A75F8">
        <w:rPr>
          <w:rFonts w:eastAsia="Times New Roman"/>
          <w:szCs w:val="24"/>
          <w:lang w:eastAsia="de-DE"/>
        </w:rPr>
        <w:br/>
        <w:t>Du bist ja</w:t>
      </w:r>
      <w:r w:rsidRPr="008A75F8">
        <w:rPr>
          <w:rFonts w:eastAsia="Times New Roman"/>
          <w:szCs w:val="24"/>
          <w:lang w:eastAsia="de-DE"/>
        </w:rPr>
        <w:br/>
        <w:t>Mir innigst nah;</w:t>
      </w:r>
      <w:r w:rsidRPr="008A75F8">
        <w:rPr>
          <w:rFonts w:eastAsia="Times New Roman"/>
          <w:szCs w:val="24"/>
          <w:lang w:eastAsia="de-DE"/>
        </w:rPr>
        <w:br/>
        <w:t xml:space="preserve">Du nur sollst mich führen! </w:t>
      </w:r>
    </w:p>
    <w:p w14:paraId="754B42C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Keine Liebe soll mich fangen,</w:t>
      </w:r>
      <w:r w:rsidRPr="008A75F8">
        <w:rPr>
          <w:rFonts w:eastAsia="Times New Roman"/>
          <w:szCs w:val="24"/>
          <w:lang w:eastAsia="de-DE"/>
        </w:rPr>
        <w:br/>
        <w:t>Keine Furcht mich schrecken ab!</w:t>
      </w:r>
      <w:r w:rsidRPr="008A75F8">
        <w:rPr>
          <w:rFonts w:eastAsia="Times New Roman"/>
          <w:szCs w:val="24"/>
          <w:lang w:eastAsia="de-DE"/>
        </w:rPr>
        <w:br/>
        <w:t>Ach, was will ich mehr verlangen,</w:t>
      </w:r>
      <w:r w:rsidRPr="008A75F8">
        <w:rPr>
          <w:rFonts w:eastAsia="Times New Roman"/>
          <w:szCs w:val="24"/>
          <w:lang w:eastAsia="de-DE"/>
        </w:rPr>
        <w:br/>
        <w:t>Wenn ich Jesu Liebe hab‘?</w:t>
      </w:r>
      <w:r w:rsidRPr="008A75F8">
        <w:rPr>
          <w:rFonts w:eastAsia="Times New Roman"/>
          <w:szCs w:val="24"/>
          <w:lang w:eastAsia="de-DE"/>
        </w:rPr>
        <w:br/>
        <w:t>Kreatur</w:t>
      </w:r>
      <w:r w:rsidRPr="008A75F8">
        <w:rPr>
          <w:rFonts w:eastAsia="Times New Roman"/>
          <w:szCs w:val="24"/>
          <w:lang w:eastAsia="de-DE"/>
        </w:rPr>
        <w:br/>
        <w:t>Und Natur</w:t>
      </w:r>
      <w:r w:rsidRPr="008A75F8">
        <w:rPr>
          <w:rFonts w:eastAsia="Times New Roman"/>
          <w:szCs w:val="24"/>
          <w:lang w:eastAsia="de-DE"/>
        </w:rPr>
        <w:br/>
        <w:t>Mögen untergehen:</w:t>
      </w:r>
      <w:r w:rsidRPr="008A75F8">
        <w:rPr>
          <w:rFonts w:eastAsia="Times New Roman"/>
          <w:szCs w:val="24"/>
          <w:lang w:eastAsia="de-DE"/>
        </w:rPr>
        <w:br/>
        <w:t>Jesu, Du</w:t>
      </w:r>
      <w:r w:rsidRPr="008A75F8">
        <w:rPr>
          <w:rFonts w:eastAsia="Times New Roman"/>
          <w:szCs w:val="24"/>
          <w:lang w:eastAsia="de-DE"/>
        </w:rPr>
        <w:br/>
        <w:t>Bleibst meine Ruh‘!</w:t>
      </w:r>
      <w:r w:rsidRPr="008A75F8">
        <w:rPr>
          <w:rFonts w:eastAsia="Times New Roman"/>
          <w:szCs w:val="24"/>
          <w:lang w:eastAsia="de-DE"/>
        </w:rPr>
        <w:br/>
        <w:t xml:space="preserve">Die wird ewig stehen! </w:t>
      </w:r>
    </w:p>
    <w:p w14:paraId="634D7653" w14:textId="77777777" w:rsidR="008E5F26" w:rsidRPr="008A75F8" w:rsidRDefault="008E5F26" w:rsidP="008E5F26">
      <w:pPr>
        <w:pStyle w:val="berschrift2"/>
      </w:pPr>
      <w:r w:rsidRPr="008A75F8">
        <w:t>Falsche und wahre Einsamkeit.</w:t>
      </w:r>
    </w:p>
    <w:p w14:paraId="2DC14A9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Wo flieh‘ ich hin? wo soll ich bleiben?</w:t>
      </w:r>
      <w:r w:rsidRPr="008A75F8">
        <w:rPr>
          <w:rFonts w:eastAsia="Times New Roman"/>
          <w:szCs w:val="24"/>
          <w:lang w:eastAsia="de-DE"/>
        </w:rPr>
        <w:br/>
        <w:t>Wo wird diese süße Stille sein,</w:t>
      </w:r>
      <w:r w:rsidRPr="008A75F8">
        <w:rPr>
          <w:rFonts w:eastAsia="Times New Roman"/>
          <w:szCs w:val="24"/>
          <w:lang w:eastAsia="de-DE"/>
        </w:rPr>
        <w:br/>
        <w:t>Da ich mich könnte schließen ein,</w:t>
      </w:r>
      <w:r w:rsidRPr="008A75F8">
        <w:rPr>
          <w:rFonts w:eastAsia="Times New Roman"/>
          <w:szCs w:val="24"/>
          <w:lang w:eastAsia="de-DE"/>
        </w:rPr>
        <w:br/>
        <w:t>Um mich nicht mehr umherzutreiben</w:t>
      </w:r>
      <w:r w:rsidRPr="008A75F8">
        <w:rPr>
          <w:rFonts w:eastAsia="Times New Roman"/>
          <w:szCs w:val="24"/>
          <w:lang w:eastAsia="de-DE"/>
        </w:rPr>
        <w:br/>
        <w:t xml:space="preserve">Im Unruh-Wirbel </w:t>
      </w:r>
      <w:proofErr w:type="spellStart"/>
      <w:r w:rsidRPr="008A75F8">
        <w:rPr>
          <w:rFonts w:eastAsia="Times New Roman"/>
          <w:szCs w:val="24"/>
          <w:lang w:eastAsia="de-DE"/>
        </w:rPr>
        <w:t>äuß’rer</w:t>
      </w:r>
      <w:proofErr w:type="spellEnd"/>
      <w:r w:rsidRPr="008A75F8">
        <w:rPr>
          <w:rFonts w:eastAsia="Times New Roman"/>
          <w:szCs w:val="24"/>
          <w:lang w:eastAsia="de-DE"/>
        </w:rPr>
        <w:t xml:space="preserve"> Dinge?</w:t>
      </w:r>
      <w:r w:rsidRPr="008A75F8">
        <w:rPr>
          <w:rFonts w:eastAsia="Times New Roman"/>
          <w:szCs w:val="24"/>
          <w:lang w:eastAsia="de-DE"/>
        </w:rPr>
        <w:br/>
        <w:t>Ist keine Einsamkeit bereit,</w:t>
      </w:r>
      <w:r w:rsidRPr="008A75F8">
        <w:rPr>
          <w:rFonts w:eastAsia="Times New Roman"/>
          <w:szCs w:val="24"/>
          <w:lang w:eastAsia="de-DE"/>
        </w:rPr>
        <w:br/>
        <w:t>Darin ich Gott ein Loblied singe</w:t>
      </w:r>
      <w:r w:rsidRPr="008A75F8">
        <w:rPr>
          <w:rFonts w:eastAsia="Times New Roman"/>
          <w:szCs w:val="24"/>
          <w:lang w:eastAsia="de-DE"/>
        </w:rPr>
        <w:br/>
        <w:t xml:space="preserve">Der von Zerstreuung mich befreit? </w:t>
      </w:r>
    </w:p>
    <w:p w14:paraId="6B58113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Mein Geist will in die Wüste ziehen,</w:t>
      </w:r>
      <w:r w:rsidRPr="008A75F8">
        <w:rPr>
          <w:rFonts w:eastAsia="Times New Roman"/>
          <w:szCs w:val="24"/>
          <w:lang w:eastAsia="de-DE"/>
        </w:rPr>
        <w:br/>
        <w:t>Und wünscht sich Taubenflügel an,</w:t>
      </w:r>
      <w:r w:rsidRPr="008A75F8">
        <w:rPr>
          <w:rFonts w:eastAsia="Times New Roman"/>
          <w:szCs w:val="24"/>
          <w:lang w:eastAsia="de-DE"/>
        </w:rPr>
        <w:br/>
        <w:t>Weil er vor Angst nicht bleiben kann</w:t>
      </w:r>
      <w:r w:rsidRPr="008A75F8">
        <w:rPr>
          <w:rFonts w:eastAsia="Times New Roman"/>
          <w:szCs w:val="24"/>
          <w:lang w:eastAsia="de-DE"/>
        </w:rPr>
        <w:br/>
        <w:t>Da, wo die Menschen sich bemühen,</w:t>
      </w:r>
      <w:r w:rsidRPr="008A75F8">
        <w:rPr>
          <w:rFonts w:eastAsia="Times New Roman"/>
          <w:szCs w:val="24"/>
          <w:lang w:eastAsia="de-DE"/>
        </w:rPr>
        <w:br/>
        <w:t>von Gott noch weiter wegzugehen,</w:t>
      </w:r>
      <w:r w:rsidRPr="008A75F8">
        <w:rPr>
          <w:rFonts w:eastAsia="Times New Roman"/>
          <w:szCs w:val="24"/>
          <w:lang w:eastAsia="de-DE"/>
        </w:rPr>
        <w:br/>
        <w:t>Und niemals bei sich selbst zu sein.</w:t>
      </w:r>
      <w:r w:rsidRPr="008A75F8">
        <w:rPr>
          <w:rFonts w:eastAsia="Times New Roman"/>
          <w:szCs w:val="24"/>
          <w:lang w:eastAsia="de-DE"/>
        </w:rPr>
        <w:br/>
        <w:t>Ich kann den Jammer nicht mehr sehen,</w:t>
      </w:r>
      <w:r w:rsidRPr="008A75F8">
        <w:rPr>
          <w:rFonts w:eastAsia="Times New Roman"/>
          <w:szCs w:val="24"/>
          <w:lang w:eastAsia="de-DE"/>
        </w:rPr>
        <w:br/>
        <w:t xml:space="preserve">Und bleibe selbst dabei nicht rein. </w:t>
      </w:r>
    </w:p>
    <w:p w14:paraId="2C9892C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Drum fort, o Seel‘! </w:t>
      </w:r>
      <w:proofErr w:type="spellStart"/>
      <w:r w:rsidRPr="008A75F8">
        <w:rPr>
          <w:rFonts w:eastAsia="Times New Roman"/>
          <w:szCs w:val="24"/>
          <w:lang w:eastAsia="de-DE"/>
        </w:rPr>
        <w:t>entzeuch</w:t>
      </w:r>
      <w:proofErr w:type="spellEnd"/>
      <w:r w:rsidRPr="008A75F8">
        <w:rPr>
          <w:rFonts w:eastAsia="Times New Roman"/>
          <w:szCs w:val="24"/>
          <w:lang w:eastAsia="de-DE"/>
        </w:rPr>
        <w:t xml:space="preserve"> geschwinde</w:t>
      </w:r>
      <w:r w:rsidRPr="008A75F8">
        <w:rPr>
          <w:rFonts w:eastAsia="Times New Roman"/>
          <w:szCs w:val="24"/>
          <w:lang w:eastAsia="de-DE"/>
        </w:rPr>
        <w:br/>
        <w:t>Dich der Gesellschaft dieser Welt!</w:t>
      </w:r>
      <w:r w:rsidRPr="008A75F8">
        <w:rPr>
          <w:rFonts w:eastAsia="Times New Roman"/>
          <w:szCs w:val="24"/>
          <w:lang w:eastAsia="de-DE"/>
        </w:rPr>
        <w:br/>
        <w:t>Zerreiß, was dich gefangen hält,</w:t>
      </w:r>
      <w:r w:rsidRPr="008A75F8">
        <w:rPr>
          <w:rFonts w:eastAsia="Times New Roman"/>
          <w:szCs w:val="24"/>
          <w:lang w:eastAsia="de-DE"/>
        </w:rPr>
        <w:br/>
        <w:t>Damit dein Fuß die Ruhe finde,</w:t>
      </w:r>
      <w:r w:rsidRPr="008A75F8">
        <w:rPr>
          <w:rFonts w:eastAsia="Times New Roman"/>
          <w:szCs w:val="24"/>
          <w:lang w:eastAsia="de-DE"/>
        </w:rPr>
        <w:br/>
        <w:t>Wo kein Geräusche sich verstöret,</w:t>
      </w:r>
      <w:r w:rsidRPr="008A75F8">
        <w:rPr>
          <w:rFonts w:eastAsia="Times New Roman"/>
          <w:szCs w:val="24"/>
          <w:lang w:eastAsia="de-DE"/>
        </w:rPr>
        <w:br/>
        <w:t>Rein Zuspruch Sorgen und Verdruss</w:t>
      </w:r>
      <w:r w:rsidRPr="008A75F8">
        <w:rPr>
          <w:rFonts w:eastAsia="Times New Roman"/>
          <w:szCs w:val="24"/>
          <w:lang w:eastAsia="de-DE"/>
        </w:rPr>
        <w:br/>
        <w:t>Den Umgang Dir mit Gott verwehret,</w:t>
      </w:r>
      <w:r w:rsidRPr="008A75F8">
        <w:rPr>
          <w:rFonts w:eastAsia="Times New Roman"/>
          <w:szCs w:val="24"/>
          <w:lang w:eastAsia="de-DE"/>
        </w:rPr>
        <w:br/>
        <w:t xml:space="preserve">Der hier oft unterbleiben muss! </w:t>
      </w:r>
    </w:p>
    <w:p w14:paraId="7444315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freu‘ mich schon auf eine Kammer,</w:t>
      </w:r>
      <w:r w:rsidRPr="008A75F8">
        <w:rPr>
          <w:rFonts w:eastAsia="Times New Roman"/>
          <w:szCs w:val="24"/>
          <w:lang w:eastAsia="de-DE"/>
        </w:rPr>
        <w:br/>
        <w:t>Die mich in sich verschließen wird,</w:t>
      </w:r>
      <w:r w:rsidRPr="008A75F8">
        <w:rPr>
          <w:rFonts w:eastAsia="Times New Roman"/>
          <w:szCs w:val="24"/>
          <w:lang w:eastAsia="de-DE"/>
        </w:rPr>
        <w:br/>
        <w:t>Und durch den engen Raum abführt</w:t>
      </w:r>
      <w:r w:rsidRPr="008A75F8">
        <w:rPr>
          <w:rFonts w:eastAsia="Times New Roman"/>
          <w:szCs w:val="24"/>
          <w:lang w:eastAsia="de-DE"/>
        </w:rPr>
        <w:br/>
        <w:t>von aller Unruh, Streit und Jammer,</w:t>
      </w:r>
      <w:r w:rsidRPr="008A75F8">
        <w:rPr>
          <w:rFonts w:eastAsia="Times New Roman"/>
          <w:szCs w:val="24"/>
          <w:lang w:eastAsia="de-DE"/>
        </w:rPr>
        <w:br/>
        <w:t xml:space="preserve">Die große </w:t>
      </w:r>
      <w:proofErr w:type="spellStart"/>
      <w:r w:rsidRPr="008A75F8">
        <w:rPr>
          <w:rFonts w:eastAsia="Times New Roman"/>
          <w:szCs w:val="24"/>
          <w:lang w:eastAsia="de-DE"/>
        </w:rPr>
        <w:t>Städt</w:t>
      </w:r>
      <w:proofErr w:type="spellEnd"/>
      <w:r w:rsidRPr="008A75F8">
        <w:rPr>
          <w:rFonts w:eastAsia="Times New Roman"/>
          <w:szCs w:val="24"/>
          <w:lang w:eastAsia="de-DE"/>
        </w:rPr>
        <w:t>‘ und Schlösser haben.</w:t>
      </w:r>
      <w:r w:rsidRPr="008A75F8">
        <w:rPr>
          <w:rFonts w:eastAsia="Times New Roman"/>
          <w:szCs w:val="24"/>
          <w:lang w:eastAsia="de-DE"/>
        </w:rPr>
        <w:br/>
        <w:t xml:space="preserve">Hier soll nur meine </w:t>
      </w:r>
      <w:proofErr w:type="spellStart"/>
      <w:r w:rsidRPr="008A75F8">
        <w:rPr>
          <w:rFonts w:eastAsia="Times New Roman"/>
          <w:szCs w:val="24"/>
          <w:lang w:eastAsia="de-DE"/>
        </w:rPr>
        <w:t>Ruhstatt</w:t>
      </w:r>
      <w:proofErr w:type="spellEnd"/>
      <w:r w:rsidRPr="008A75F8">
        <w:rPr>
          <w:rFonts w:eastAsia="Times New Roman"/>
          <w:szCs w:val="24"/>
          <w:lang w:eastAsia="de-DE"/>
        </w:rPr>
        <w:t xml:space="preserve"> sein,</w:t>
      </w:r>
      <w:r w:rsidRPr="008A75F8">
        <w:rPr>
          <w:rFonts w:eastAsia="Times New Roman"/>
          <w:szCs w:val="24"/>
          <w:lang w:eastAsia="de-DE"/>
        </w:rPr>
        <w:br/>
        <w:t>Wo Sicherheit und Fried‘ mich laben</w:t>
      </w:r>
      <w:r w:rsidRPr="008A75F8">
        <w:rPr>
          <w:rFonts w:eastAsia="Times New Roman"/>
          <w:szCs w:val="24"/>
          <w:lang w:eastAsia="de-DE"/>
        </w:rPr>
        <w:br/>
        <w:t xml:space="preserve">Und kein Unfriede bricht herein. </w:t>
      </w:r>
    </w:p>
    <w:p w14:paraId="7724B36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Nun will ich erst recht singen, beten,</w:t>
      </w:r>
      <w:r w:rsidRPr="008A75F8">
        <w:rPr>
          <w:rFonts w:eastAsia="Times New Roman"/>
          <w:szCs w:val="24"/>
          <w:lang w:eastAsia="de-DE"/>
        </w:rPr>
        <w:br/>
        <w:t>Und in der Andacht kommen weit,</w:t>
      </w:r>
      <w:r w:rsidRPr="008A75F8">
        <w:rPr>
          <w:rFonts w:eastAsia="Times New Roman"/>
          <w:szCs w:val="24"/>
          <w:lang w:eastAsia="de-DE"/>
        </w:rPr>
        <w:br/>
        <w:t>Weil ich, nicht durch so viel zerstreut,</w:t>
      </w:r>
      <w:r w:rsidRPr="008A75F8">
        <w:rPr>
          <w:rFonts w:eastAsia="Times New Roman"/>
          <w:szCs w:val="24"/>
          <w:lang w:eastAsia="de-DE"/>
        </w:rPr>
        <w:br/>
        <w:t>Vor Gott mit stillem Geist darf treten;</w:t>
      </w:r>
      <w:r w:rsidRPr="008A75F8">
        <w:rPr>
          <w:rFonts w:eastAsia="Times New Roman"/>
          <w:szCs w:val="24"/>
          <w:lang w:eastAsia="de-DE"/>
        </w:rPr>
        <w:br/>
        <w:t>Da soll kein Feind mich hindern können,</w:t>
      </w:r>
      <w:r w:rsidRPr="008A75F8">
        <w:rPr>
          <w:rFonts w:eastAsia="Times New Roman"/>
          <w:szCs w:val="24"/>
          <w:lang w:eastAsia="de-DE"/>
        </w:rPr>
        <w:br/>
        <w:t>Ich geh‘ in Kanaan schon ein;</w:t>
      </w:r>
      <w:r w:rsidRPr="008A75F8">
        <w:rPr>
          <w:rFonts w:eastAsia="Times New Roman"/>
          <w:szCs w:val="24"/>
          <w:lang w:eastAsia="de-DE"/>
        </w:rPr>
        <w:br/>
        <w:t>Mein Paradies soll man es nennen;</w:t>
      </w:r>
      <w:r w:rsidRPr="008A75F8">
        <w:rPr>
          <w:rFonts w:eastAsia="Times New Roman"/>
          <w:szCs w:val="24"/>
          <w:lang w:eastAsia="de-DE"/>
        </w:rPr>
        <w:br/>
        <w:t xml:space="preserve">Hier will ich auch begraben sein! </w:t>
      </w:r>
    </w:p>
    <w:p w14:paraId="5603ABF8" w14:textId="77777777" w:rsidR="008E5F26" w:rsidRPr="008A75F8" w:rsidRDefault="008E5F26" w:rsidP="008E5F26">
      <w:pPr>
        <w:pStyle w:val="berschrift2"/>
      </w:pPr>
      <w:r w:rsidRPr="008A75F8">
        <w:t>Frei gen Himmel.</w:t>
      </w:r>
    </w:p>
    <w:p w14:paraId="65E9276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Willst du mit dem vollen Licht</w:t>
      </w:r>
      <w:r w:rsidRPr="008A75F8">
        <w:rPr>
          <w:rFonts w:eastAsia="Times New Roman"/>
          <w:szCs w:val="24"/>
          <w:lang w:eastAsia="de-DE"/>
        </w:rPr>
        <w:br/>
        <w:t>Seines Geistes sein umgeben,</w:t>
      </w:r>
      <w:r w:rsidRPr="008A75F8">
        <w:rPr>
          <w:rFonts w:eastAsia="Times New Roman"/>
          <w:szCs w:val="24"/>
          <w:lang w:eastAsia="de-DE"/>
        </w:rPr>
        <w:br/>
        <w:t>Musst du leben</w:t>
      </w:r>
      <w:r w:rsidRPr="008A75F8">
        <w:rPr>
          <w:rFonts w:eastAsia="Times New Roman"/>
          <w:szCs w:val="24"/>
          <w:lang w:eastAsia="de-DE"/>
        </w:rPr>
        <w:br/>
        <w:t xml:space="preserve">Stets vor Seinem Angesicht. </w:t>
      </w:r>
    </w:p>
    <w:p w14:paraId="3C9A74B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Bloß von </w:t>
      </w:r>
      <w:proofErr w:type="spellStart"/>
      <w:r w:rsidRPr="008A75F8">
        <w:rPr>
          <w:rFonts w:eastAsia="Times New Roman"/>
          <w:szCs w:val="24"/>
          <w:lang w:eastAsia="de-DE"/>
        </w:rPr>
        <w:t>eig</w:t>
      </w:r>
      <w:r>
        <w:rPr>
          <w:rFonts w:eastAsia="Times New Roman"/>
          <w:szCs w:val="24"/>
          <w:lang w:eastAsia="de-DE"/>
        </w:rPr>
        <w:t>‘</w:t>
      </w:r>
      <w:r w:rsidRPr="008A75F8">
        <w:rPr>
          <w:rFonts w:eastAsia="Times New Roman"/>
          <w:szCs w:val="24"/>
          <w:lang w:eastAsia="de-DE"/>
        </w:rPr>
        <w:t>ner</w:t>
      </w:r>
      <w:proofErr w:type="spellEnd"/>
      <w:r w:rsidRPr="008A75F8">
        <w:rPr>
          <w:rFonts w:eastAsia="Times New Roman"/>
          <w:szCs w:val="24"/>
          <w:lang w:eastAsia="de-DE"/>
        </w:rPr>
        <w:t xml:space="preserve"> Ehr und Lieb‘,</w:t>
      </w:r>
      <w:r w:rsidRPr="008A75F8">
        <w:rPr>
          <w:rFonts w:eastAsia="Times New Roman"/>
          <w:szCs w:val="24"/>
          <w:lang w:eastAsia="de-DE"/>
        </w:rPr>
        <w:br/>
        <w:t>Ledig von der Welt Getümmel,</w:t>
      </w:r>
      <w:r w:rsidRPr="008A75F8">
        <w:rPr>
          <w:rFonts w:eastAsia="Times New Roman"/>
          <w:szCs w:val="24"/>
          <w:lang w:eastAsia="de-DE"/>
        </w:rPr>
        <w:br/>
        <w:t>Nach dem Himmel</w:t>
      </w:r>
      <w:r w:rsidRPr="008A75F8">
        <w:rPr>
          <w:rFonts w:eastAsia="Times New Roman"/>
          <w:szCs w:val="24"/>
          <w:lang w:eastAsia="de-DE"/>
        </w:rPr>
        <w:br/>
        <w:t xml:space="preserve">Muss dich führen Gottes Trieb. </w:t>
      </w:r>
    </w:p>
    <w:p w14:paraId="0C7D3EF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Denn so wird der Fürst der Welt</w:t>
      </w:r>
      <w:r w:rsidRPr="008A75F8">
        <w:rPr>
          <w:rFonts w:eastAsia="Times New Roman"/>
          <w:szCs w:val="24"/>
          <w:lang w:eastAsia="de-DE"/>
        </w:rPr>
        <w:br/>
        <w:t>Nichts an dir zu fordern haben,</w:t>
      </w:r>
      <w:r w:rsidRPr="008A75F8">
        <w:rPr>
          <w:rFonts w:eastAsia="Times New Roman"/>
          <w:szCs w:val="24"/>
          <w:lang w:eastAsia="de-DE"/>
        </w:rPr>
        <w:br/>
        <w:t>Wenn die Gaben</w:t>
      </w:r>
      <w:r w:rsidRPr="008A75F8">
        <w:rPr>
          <w:rFonts w:eastAsia="Times New Roman"/>
          <w:szCs w:val="24"/>
          <w:lang w:eastAsia="de-DE"/>
        </w:rPr>
        <w:br/>
        <w:t xml:space="preserve">Nur ein reines Herz behält. </w:t>
      </w:r>
    </w:p>
    <w:p w14:paraId="3BE56E6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Dort bei Christi Gegenwart</w:t>
      </w:r>
      <w:r w:rsidRPr="008A75F8">
        <w:rPr>
          <w:rFonts w:eastAsia="Times New Roman"/>
          <w:szCs w:val="24"/>
          <w:lang w:eastAsia="de-DE"/>
        </w:rPr>
        <w:br/>
        <w:t>Ziehst du seinem Glanz entgegen;</w:t>
      </w:r>
      <w:r w:rsidRPr="008A75F8">
        <w:rPr>
          <w:rFonts w:eastAsia="Times New Roman"/>
          <w:szCs w:val="24"/>
          <w:lang w:eastAsia="de-DE"/>
        </w:rPr>
        <w:br/>
        <w:t>Seinetwegen</w:t>
      </w:r>
      <w:r w:rsidRPr="008A75F8">
        <w:rPr>
          <w:rFonts w:eastAsia="Times New Roman"/>
          <w:szCs w:val="24"/>
          <w:lang w:eastAsia="de-DE"/>
        </w:rPr>
        <w:br/>
        <w:t xml:space="preserve">Strahlst du dort nach Engelsart. </w:t>
      </w:r>
    </w:p>
    <w:p w14:paraId="6BCA76F5" w14:textId="77777777" w:rsidR="008E5F26" w:rsidRPr="008A75F8" w:rsidRDefault="008E5F26" w:rsidP="008E5F26">
      <w:pPr>
        <w:pStyle w:val="berschrift2"/>
      </w:pPr>
      <w:r w:rsidRPr="008A75F8">
        <w:t>Freudiger Glaubensmut.</w:t>
      </w:r>
    </w:p>
    <w:p w14:paraId="51427EA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Jesus ist mein Freudenlicht,</w:t>
      </w:r>
      <w:r w:rsidRPr="008A75F8">
        <w:rPr>
          <w:rFonts w:eastAsia="Times New Roman"/>
          <w:szCs w:val="24"/>
          <w:lang w:eastAsia="de-DE"/>
        </w:rPr>
        <w:br/>
        <w:t>Wenn er hell in mir anbricht,</w:t>
      </w:r>
      <w:r w:rsidRPr="008A75F8">
        <w:rPr>
          <w:rFonts w:eastAsia="Times New Roman"/>
          <w:szCs w:val="24"/>
          <w:lang w:eastAsia="de-DE"/>
        </w:rPr>
        <w:br/>
        <w:t>Meiner Seele Ruhestatt,</w:t>
      </w:r>
      <w:r w:rsidRPr="008A75F8">
        <w:rPr>
          <w:rFonts w:eastAsia="Times New Roman"/>
          <w:szCs w:val="24"/>
          <w:lang w:eastAsia="de-DE"/>
        </w:rPr>
        <w:br/>
        <w:t xml:space="preserve">Wenn sie keine Kraft mehr hat. </w:t>
      </w:r>
    </w:p>
    <w:p w14:paraId="7F01AB0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Jesus ist mein starker Held.</w:t>
      </w:r>
      <w:r w:rsidRPr="008A75F8">
        <w:rPr>
          <w:rFonts w:eastAsia="Times New Roman"/>
          <w:szCs w:val="24"/>
          <w:lang w:eastAsia="de-DE"/>
        </w:rPr>
        <w:br/>
        <w:t>Wenn der Teufel mich anfällt,</w:t>
      </w:r>
      <w:r w:rsidRPr="008A75F8">
        <w:rPr>
          <w:rFonts w:eastAsia="Times New Roman"/>
          <w:szCs w:val="24"/>
          <w:lang w:eastAsia="de-DE"/>
        </w:rPr>
        <w:br/>
        <w:t>Wenn die Sünde groß sich macht,</w:t>
      </w:r>
      <w:r w:rsidRPr="008A75F8">
        <w:rPr>
          <w:rFonts w:eastAsia="Times New Roman"/>
          <w:szCs w:val="24"/>
          <w:lang w:eastAsia="de-DE"/>
        </w:rPr>
        <w:br/>
        <w:t xml:space="preserve">Dann gewinnt mein Herr die Schlacht. </w:t>
      </w:r>
    </w:p>
    <w:p w14:paraId="7E0A132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Ach, mein Jesu, lass mich Dir</w:t>
      </w:r>
      <w:r w:rsidRPr="008A75F8">
        <w:rPr>
          <w:rFonts w:eastAsia="Times New Roman"/>
          <w:szCs w:val="24"/>
          <w:lang w:eastAsia="de-DE"/>
        </w:rPr>
        <w:br/>
        <w:t>Sein verpfändet für und für;</w:t>
      </w:r>
      <w:r w:rsidRPr="008A75F8">
        <w:rPr>
          <w:rFonts w:eastAsia="Times New Roman"/>
          <w:szCs w:val="24"/>
          <w:lang w:eastAsia="de-DE"/>
        </w:rPr>
        <w:br/>
        <w:t>lass mich Armen Dir allein</w:t>
      </w:r>
      <w:r w:rsidRPr="008A75F8">
        <w:rPr>
          <w:rFonts w:eastAsia="Times New Roman"/>
          <w:szCs w:val="24"/>
          <w:lang w:eastAsia="de-DE"/>
        </w:rPr>
        <w:br/>
        <w:t xml:space="preserve">In der Lieb‘ ergeben sein! </w:t>
      </w:r>
    </w:p>
    <w:p w14:paraId="638D148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Alle, die ihr Jesum sucht,</w:t>
      </w:r>
      <w:r w:rsidRPr="008A75F8">
        <w:rPr>
          <w:rFonts w:eastAsia="Times New Roman"/>
          <w:szCs w:val="24"/>
          <w:lang w:eastAsia="de-DE"/>
        </w:rPr>
        <w:br/>
        <w:t>Kommt, genießet seiner Frucht,</w:t>
      </w:r>
      <w:r w:rsidRPr="008A75F8">
        <w:rPr>
          <w:rFonts w:eastAsia="Times New Roman"/>
          <w:szCs w:val="24"/>
          <w:lang w:eastAsia="de-DE"/>
        </w:rPr>
        <w:br/>
        <w:t>Welche Geist und Seel erquickt,</w:t>
      </w:r>
      <w:r w:rsidRPr="008A75F8">
        <w:rPr>
          <w:rFonts w:eastAsia="Times New Roman"/>
          <w:szCs w:val="24"/>
          <w:lang w:eastAsia="de-DE"/>
        </w:rPr>
        <w:br/>
        <w:t xml:space="preserve">Und euch tief im Grunde schmückt! </w:t>
      </w:r>
    </w:p>
    <w:p w14:paraId="3659981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Herzens – Jesu, Siegesfürst,</w:t>
      </w:r>
      <w:r w:rsidRPr="008A75F8">
        <w:rPr>
          <w:rFonts w:eastAsia="Times New Roman"/>
          <w:szCs w:val="24"/>
          <w:lang w:eastAsia="de-DE"/>
        </w:rPr>
        <w:br/>
        <w:t xml:space="preserve">Meine Seele nach Dir </w:t>
      </w:r>
      <w:proofErr w:type="spellStart"/>
      <w:r w:rsidRPr="008A75F8">
        <w:rPr>
          <w:rFonts w:eastAsia="Times New Roman"/>
          <w:szCs w:val="24"/>
          <w:lang w:eastAsia="de-DE"/>
        </w:rPr>
        <w:t>dürst’t</w:t>
      </w:r>
      <w:proofErr w:type="spellEnd"/>
      <w:r w:rsidRPr="008A75F8">
        <w:rPr>
          <w:rFonts w:eastAsia="Times New Roman"/>
          <w:szCs w:val="24"/>
          <w:lang w:eastAsia="de-DE"/>
        </w:rPr>
        <w:t>;</w:t>
      </w:r>
      <w:r w:rsidRPr="008A75F8">
        <w:rPr>
          <w:rFonts w:eastAsia="Times New Roman"/>
          <w:szCs w:val="24"/>
          <w:lang w:eastAsia="de-DE"/>
        </w:rPr>
        <w:br/>
        <w:t>Führe Du in mir den Krieg,</w:t>
      </w:r>
      <w:r w:rsidRPr="008A75F8">
        <w:rPr>
          <w:rFonts w:eastAsia="Times New Roman"/>
          <w:szCs w:val="24"/>
          <w:lang w:eastAsia="de-DE"/>
        </w:rPr>
        <w:br/>
        <w:t xml:space="preserve">Und gewinn‘ im Streit den Sieg! </w:t>
      </w:r>
    </w:p>
    <w:p w14:paraId="262DBAA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Nach dem Siege nimm mich dann</w:t>
      </w:r>
      <w:r w:rsidRPr="008A75F8">
        <w:rPr>
          <w:rFonts w:eastAsia="Times New Roman"/>
          <w:szCs w:val="24"/>
          <w:lang w:eastAsia="de-DE"/>
        </w:rPr>
        <w:br/>
        <w:t>Hin zu deinem Heeresbann,</w:t>
      </w:r>
      <w:r w:rsidRPr="008A75F8">
        <w:rPr>
          <w:rFonts w:eastAsia="Times New Roman"/>
          <w:szCs w:val="24"/>
          <w:lang w:eastAsia="de-DE"/>
        </w:rPr>
        <w:br/>
        <w:t>Welchem Du als Gottessohn,</w:t>
      </w:r>
      <w:r w:rsidRPr="008A75F8">
        <w:rPr>
          <w:rFonts w:eastAsia="Times New Roman"/>
          <w:szCs w:val="24"/>
          <w:lang w:eastAsia="de-DE"/>
        </w:rPr>
        <w:br/>
        <w:t xml:space="preserve">Kronen gibst vom Himmelsthron! </w:t>
      </w:r>
    </w:p>
    <w:p w14:paraId="435D4C0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Auf, ihr Überwinder! seht,</w:t>
      </w:r>
      <w:r w:rsidRPr="008A75F8">
        <w:rPr>
          <w:rFonts w:eastAsia="Times New Roman"/>
          <w:szCs w:val="24"/>
          <w:lang w:eastAsia="de-DE"/>
        </w:rPr>
        <w:br/>
        <w:t>Jesus euch entgegen geht,</w:t>
      </w:r>
      <w:r w:rsidRPr="008A75F8">
        <w:rPr>
          <w:rFonts w:eastAsia="Times New Roman"/>
          <w:szCs w:val="24"/>
          <w:lang w:eastAsia="de-DE"/>
        </w:rPr>
        <w:br/>
        <w:t>Um für wenig Schmach und Hohn</w:t>
      </w:r>
      <w:r w:rsidRPr="008A75F8">
        <w:rPr>
          <w:rFonts w:eastAsia="Times New Roman"/>
          <w:szCs w:val="24"/>
          <w:lang w:eastAsia="de-DE"/>
        </w:rPr>
        <w:br/>
        <w:t xml:space="preserve">Euch zu helfen zu der </w:t>
      </w:r>
      <w:proofErr w:type="spellStart"/>
      <w:r w:rsidRPr="008A75F8">
        <w:rPr>
          <w:rFonts w:eastAsia="Times New Roman"/>
          <w:szCs w:val="24"/>
          <w:lang w:eastAsia="de-DE"/>
        </w:rPr>
        <w:t>Kron</w:t>
      </w:r>
      <w:proofErr w:type="spellEnd"/>
      <w:r w:rsidRPr="008A75F8">
        <w:rPr>
          <w:rFonts w:eastAsia="Times New Roman"/>
          <w:szCs w:val="24"/>
          <w:lang w:eastAsia="de-DE"/>
        </w:rPr>
        <w:t xml:space="preserve">‘! </w:t>
      </w:r>
    </w:p>
    <w:p w14:paraId="6D3AF32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Hallelujah! Gloria!</w:t>
      </w:r>
      <w:r w:rsidRPr="008A75F8">
        <w:rPr>
          <w:rFonts w:eastAsia="Times New Roman"/>
          <w:szCs w:val="24"/>
          <w:lang w:eastAsia="de-DE"/>
        </w:rPr>
        <w:br/>
        <w:t>Auf! des Herren Tag ist nah;</w:t>
      </w:r>
      <w:r w:rsidRPr="008A75F8">
        <w:rPr>
          <w:rFonts w:eastAsia="Times New Roman"/>
          <w:szCs w:val="24"/>
          <w:lang w:eastAsia="de-DE"/>
        </w:rPr>
        <w:br/>
        <w:t>Wachet, haltet euch bereit:</w:t>
      </w:r>
      <w:r w:rsidRPr="008A75F8">
        <w:rPr>
          <w:rFonts w:eastAsia="Times New Roman"/>
          <w:szCs w:val="24"/>
          <w:lang w:eastAsia="de-DE"/>
        </w:rPr>
        <w:br/>
        <w:t>Bald kommt die Erquickungszeit!</w:t>
      </w:r>
    </w:p>
    <w:p w14:paraId="098ED8A4" w14:textId="77777777" w:rsidR="008E5F26" w:rsidRPr="008A75F8" w:rsidRDefault="008E5F26" w:rsidP="008E5F26">
      <w:pPr>
        <w:pStyle w:val="berschrift2"/>
      </w:pPr>
      <w:r w:rsidRPr="008A75F8">
        <w:t>Friede Gottes.</w:t>
      </w:r>
    </w:p>
    <w:p w14:paraId="4819CB5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Nun hast Du ja dein Wort, o Herr, erfüllet,</w:t>
      </w:r>
      <w:r w:rsidRPr="008A75F8">
        <w:rPr>
          <w:rFonts w:eastAsia="Times New Roman"/>
          <w:szCs w:val="24"/>
          <w:lang w:eastAsia="de-DE"/>
        </w:rPr>
        <w:br/>
        <w:t>Das ich aus seinem Mund in mir gefasst;</w:t>
      </w:r>
      <w:r w:rsidRPr="008A75F8">
        <w:rPr>
          <w:rFonts w:eastAsia="Times New Roman"/>
          <w:szCs w:val="24"/>
          <w:lang w:eastAsia="de-DE"/>
        </w:rPr>
        <w:br/>
        <w:t xml:space="preserve">Nun wird mein durstig Herz von Dir </w:t>
      </w:r>
      <w:proofErr w:type="spellStart"/>
      <w:r w:rsidRPr="008A75F8">
        <w:rPr>
          <w:rFonts w:eastAsia="Times New Roman"/>
          <w:szCs w:val="24"/>
          <w:lang w:eastAsia="de-DE"/>
        </w:rPr>
        <w:t>gestillet</w:t>
      </w:r>
      <w:proofErr w:type="spellEnd"/>
      <w:r w:rsidRPr="008A75F8">
        <w:rPr>
          <w:rFonts w:eastAsia="Times New Roman"/>
          <w:szCs w:val="24"/>
          <w:lang w:eastAsia="de-DE"/>
        </w:rPr>
        <w:t>,</w:t>
      </w:r>
      <w:r w:rsidRPr="008A75F8">
        <w:rPr>
          <w:rFonts w:eastAsia="Times New Roman"/>
          <w:szCs w:val="24"/>
          <w:lang w:eastAsia="de-DE"/>
        </w:rPr>
        <w:br/>
        <w:t>Nachdem ich lang geschrien in der Last:</w:t>
      </w:r>
      <w:r w:rsidRPr="008A75F8">
        <w:rPr>
          <w:rFonts w:eastAsia="Times New Roman"/>
          <w:szCs w:val="24"/>
          <w:lang w:eastAsia="de-DE"/>
        </w:rPr>
        <w:br/>
        <w:t>„Ach, dass der Herr doch reden wollt in mir,</w:t>
      </w:r>
      <w:r w:rsidRPr="008A75F8">
        <w:rPr>
          <w:rFonts w:eastAsia="Times New Roman"/>
          <w:szCs w:val="24"/>
          <w:lang w:eastAsia="de-DE"/>
        </w:rPr>
        <w:br/>
        <w:t>Und seinem Volk den Frieden sagen zu!</w:t>
      </w:r>
      <w:r w:rsidRPr="008A75F8">
        <w:rPr>
          <w:rFonts w:eastAsia="Times New Roman"/>
          <w:szCs w:val="24"/>
          <w:lang w:eastAsia="de-DE"/>
        </w:rPr>
        <w:br/>
        <w:t>Wie süß sollt mir nach Arbeit sein die Ruh‘!</w:t>
      </w:r>
      <w:r w:rsidRPr="008A75F8">
        <w:rPr>
          <w:rFonts w:eastAsia="Times New Roman"/>
          <w:szCs w:val="24"/>
          <w:lang w:eastAsia="de-DE"/>
        </w:rPr>
        <w:br/>
        <w:t>O dass ich noch das Heil erlebte hier!“</w:t>
      </w:r>
    </w:p>
    <w:p w14:paraId="209AB88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Und sieh, nun ist durch Angst und Schmerz geboren,</w:t>
      </w:r>
      <w:r w:rsidRPr="008A75F8">
        <w:rPr>
          <w:rFonts w:eastAsia="Times New Roman"/>
          <w:szCs w:val="24"/>
          <w:lang w:eastAsia="de-DE"/>
        </w:rPr>
        <w:br/>
        <w:t>Was ewig mich froh macht und ruhevoll!</w:t>
      </w:r>
      <w:r w:rsidRPr="008A75F8">
        <w:rPr>
          <w:rFonts w:eastAsia="Times New Roman"/>
          <w:szCs w:val="24"/>
          <w:lang w:eastAsia="de-DE"/>
        </w:rPr>
        <w:br/>
        <w:t xml:space="preserve">Nicht </w:t>
      </w:r>
      <w:proofErr w:type="spellStart"/>
      <w:r w:rsidRPr="008A75F8">
        <w:rPr>
          <w:rFonts w:eastAsia="Times New Roman"/>
          <w:szCs w:val="24"/>
          <w:lang w:eastAsia="de-DE"/>
        </w:rPr>
        <w:t>wusst</w:t>
      </w:r>
      <w:proofErr w:type="spellEnd"/>
      <w:r w:rsidRPr="008A75F8">
        <w:rPr>
          <w:rFonts w:eastAsia="Times New Roman"/>
          <w:szCs w:val="24"/>
          <w:lang w:eastAsia="de-DE"/>
        </w:rPr>
        <w:t>‘ ich, dass der Krieg zum Fried erkoren,</w:t>
      </w:r>
      <w:r w:rsidRPr="008A75F8">
        <w:rPr>
          <w:rFonts w:eastAsia="Times New Roman"/>
          <w:szCs w:val="24"/>
          <w:lang w:eastAsia="de-DE"/>
        </w:rPr>
        <w:br/>
        <w:t>Dass süße Rast die Last vertreiben soll.</w:t>
      </w:r>
      <w:r w:rsidRPr="008A75F8">
        <w:rPr>
          <w:rFonts w:eastAsia="Times New Roman"/>
          <w:szCs w:val="24"/>
          <w:lang w:eastAsia="de-DE"/>
        </w:rPr>
        <w:br/>
        <w:t>O Gottes-Fried‘, o schönstes Liebeskind!</w:t>
      </w:r>
      <w:r w:rsidRPr="008A75F8">
        <w:rPr>
          <w:rFonts w:eastAsia="Times New Roman"/>
          <w:szCs w:val="24"/>
          <w:lang w:eastAsia="de-DE"/>
        </w:rPr>
        <w:br/>
        <w:t>Bist du durch Müh‘ und Angst hervorgebracht,</w:t>
      </w:r>
      <w:r w:rsidRPr="008A75F8">
        <w:rPr>
          <w:rFonts w:eastAsia="Times New Roman"/>
          <w:szCs w:val="24"/>
          <w:lang w:eastAsia="de-DE"/>
        </w:rPr>
        <w:br/>
        <w:t xml:space="preserve">So musst du auch hochteuer sein </w:t>
      </w:r>
      <w:proofErr w:type="spellStart"/>
      <w:r w:rsidRPr="008A75F8">
        <w:rPr>
          <w:rFonts w:eastAsia="Times New Roman"/>
          <w:szCs w:val="24"/>
          <w:lang w:eastAsia="de-DE"/>
        </w:rPr>
        <w:t>geacht’t</w:t>
      </w:r>
      <w:proofErr w:type="spellEnd"/>
      <w:r w:rsidRPr="008A75F8">
        <w:rPr>
          <w:rFonts w:eastAsia="Times New Roman"/>
          <w:szCs w:val="24"/>
          <w:lang w:eastAsia="de-DE"/>
        </w:rPr>
        <w:t>;</w:t>
      </w:r>
      <w:r w:rsidRPr="008A75F8">
        <w:rPr>
          <w:rFonts w:eastAsia="Times New Roman"/>
          <w:szCs w:val="24"/>
          <w:lang w:eastAsia="de-DE"/>
        </w:rPr>
        <w:br/>
        <w:t>Nun wach‘ und halt‘ ich dich, da ich dich find‘!</w:t>
      </w:r>
    </w:p>
    <w:p w14:paraId="6AA6BAE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Doch, Du musst selber Dich in mir erhalten,</w:t>
      </w:r>
      <w:r w:rsidRPr="008A75F8">
        <w:rPr>
          <w:rFonts w:eastAsia="Times New Roman"/>
          <w:szCs w:val="24"/>
          <w:lang w:eastAsia="de-DE"/>
        </w:rPr>
        <w:br/>
        <w:t>O Jesu, der mein höchster Frieden ist;</w:t>
      </w:r>
      <w:r w:rsidRPr="008A75F8">
        <w:rPr>
          <w:rFonts w:eastAsia="Times New Roman"/>
          <w:szCs w:val="24"/>
          <w:lang w:eastAsia="de-DE"/>
        </w:rPr>
        <w:br/>
        <w:t xml:space="preserve">Und wenn Dich mein Gehorsam </w:t>
      </w:r>
      <w:proofErr w:type="spellStart"/>
      <w:r w:rsidRPr="008A75F8">
        <w:rPr>
          <w:rFonts w:eastAsia="Times New Roman"/>
          <w:szCs w:val="24"/>
          <w:lang w:eastAsia="de-DE"/>
        </w:rPr>
        <w:t>lässet</w:t>
      </w:r>
      <w:proofErr w:type="spellEnd"/>
      <w:r w:rsidRPr="008A75F8">
        <w:rPr>
          <w:rFonts w:eastAsia="Times New Roman"/>
          <w:szCs w:val="24"/>
          <w:lang w:eastAsia="de-DE"/>
        </w:rPr>
        <w:t xml:space="preserve"> walten,</w:t>
      </w:r>
      <w:r w:rsidRPr="008A75F8">
        <w:rPr>
          <w:rFonts w:eastAsia="Times New Roman"/>
          <w:szCs w:val="24"/>
          <w:lang w:eastAsia="de-DE"/>
        </w:rPr>
        <w:br/>
        <w:t>So weiß ich, dass Du ewig in mir bist!</w:t>
      </w:r>
      <w:r w:rsidRPr="008A75F8">
        <w:rPr>
          <w:rFonts w:eastAsia="Times New Roman"/>
          <w:szCs w:val="24"/>
          <w:lang w:eastAsia="de-DE"/>
        </w:rPr>
        <w:br/>
        <w:t xml:space="preserve">O ja, lass mich vor deinen Augen </w:t>
      </w:r>
      <w:proofErr w:type="spellStart"/>
      <w:r w:rsidRPr="008A75F8">
        <w:rPr>
          <w:rFonts w:eastAsia="Times New Roman"/>
          <w:szCs w:val="24"/>
          <w:lang w:eastAsia="de-DE"/>
        </w:rPr>
        <w:t>steh’n</w:t>
      </w:r>
      <w:proofErr w:type="spellEnd"/>
      <w:r w:rsidRPr="008A75F8">
        <w:rPr>
          <w:rFonts w:eastAsia="Times New Roman"/>
          <w:szCs w:val="24"/>
          <w:lang w:eastAsia="de-DE"/>
        </w:rPr>
        <w:t>,</w:t>
      </w:r>
      <w:r w:rsidRPr="008A75F8">
        <w:rPr>
          <w:rFonts w:eastAsia="Times New Roman"/>
          <w:szCs w:val="24"/>
          <w:lang w:eastAsia="de-DE"/>
        </w:rPr>
        <w:br/>
        <w:t>Mit deinem Willen ganz zu stimmen ein,</w:t>
      </w:r>
      <w:r w:rsidRPr="008A75F8">
        <w:rPr>
          <w:rFonts w:eastAsia="Times New Roman"/>
          <w:szCs w:val="24"/>
          <w:lang w:eastAsia="de-DE"/>
        </w:rPr>
        <w:br/>
        <w:t>Dir angenehm, vertraut und lieb zu sein!</w:t>
      </w:r>
      <w:r w:rsidRPr="008A75F8">
        <w:rPr>
          <w:rFonts w:eastAsia="Times New Roman"/>
          <w:szCs w:val="24"/>
          <w:lang w:eastAsia="de-DE"/>
        </w:rPr>
        <w:br/>
        <w:t xml:space="preserve">Die Braut muss auf des </w:t>
      </w:r>
      <w:proofErr w:type="spellStart"/>
      <w:r w:rsidRPr="008A75F8">
        <w:rPr>
          <w:rFonts w:eastAsia="Times New Roman"/>
          <w:szCs w:val="24"/>
          <w:lang w:eastAsia="de-DE"/>
        </w:rPr>
        <w:t>Bräut’gams</w:t>
      </w:r>
      <w:proofErr w:type="spellEnd"/>
      <w:r w:rsidRPr="008A75F8">
        <w:rPr>
          <w:rFonts w:eastAsia="Times New Roman"/>
          <w:szCs w:val="24"/>
          <w:lang w:eastAsia="de-DE"/>
        </w:rPr>
        <w:t xml:space="preserve"> Willen </w:t>
      </w:r>
      <w:proofErr w:type="spellStart"/>
      <w:r w:rsidRPr="008A75F8">
        <w:rPr>
          <w:rFonts w:eastAsia="Times New Roman"/>
          <w:szCs w:val="24"/>
          <w:lang w:eastAsia="de-DE"/>
        </w:rPr>
        <w:t>seh’n</w:t>
      </w:r>
      <w:proofErr w:type="spellEnd"/>
      <w:r w:rsidRPr="008A75F8">
        <w:rPr>
          <w:rFonts w:eastAsia="Times New Roman"/>
          <w:szCs w:val="24"/>
          <w:lang w:eastAsia="de-DE"/>
        </w:rPr>
        <w:t xml:space="preserve">. </w:t>
      </w:r>
    </w:p>
    <w:p w14:paraId="195E482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Wird reine Liebe mich nicht Alles lehren,</w:t>
      </w:r>
      <w:r w:rsidRPr="008A75F8">
        <w:rPr>
          <w:rFonts w:eastAsia="Times New Roman"/>
          <w:szCs w:val="24"/>
          <w:lang w:eastAsia="de-DE"/>
        </w:rPr>
        <w:br/>
        <w:t>Da Du bist selbst im Fried- und Freudenreich?</w:t>
      </w:r>
      <w:r w:rsidRPr="008A75F8">
        <w:rPr>
          <w:rFonts w:eastAsia="Times New Roman"/>
          <w:szCs w:val="24"/>
          <w:lang w:eastAsia="de-DE"/>
        </w:rPr>
        <w:br/>
        <w:t>Drum wirst Du auch dem Feind den Krieg verwehren,</w:t>
      </w:r>
      <w:r w:rsidRPr="008A75F8">
        <w:rPr>
          <w:rFonts w:eastAsia="Times New Roman"/>
          <w:szCs w:val="24"/>
          <w:lang w:eastAsia="de-DE"/>
        </w:rPr>
        <w:br/>
        <w:t>Und wenn es in mir stürmet, siegst Du gleich.</w:t>
      </w:r>
      <w:r w:rsidRPr="008A75F8">
        <w:rPr>
          <w:rFonts w:eastAsia="Times New Roman"/>
          <w:szCs w:val="24"/>
          <w:lang w:eastAsia="de-DE"/>
        </w:rPr>
        <w:br/>
        <w:t>Nun tobe, was da will, mit Sturm und Streit:</w:t>
      </w:r>
      <w:r w:rsidRPr="008A75F8">
        <w:rPr>
          <w:rFonts w:eastAsia="Times New Roman"/>
          <w:szCs w:val="24"/>
          <w:lang w:eastAsia="de-DE"/>
        </w:rPr>
        <w:br/>
        <w:t xml:space="preserve">Kann ich nur stets in meiner </w:t>
      </w:r>
      <w:r>
        <w:rPr>
          <w:rFonts w:eastAsia="Times New Roman"/>
          <w:szCs w:val="24"/>
          <w:lang w:eastAsia="de-DE"/>
        </w:rPr>
        <w:t>F</w:t>
      </w:r>
      <w:r w:rsidRPr="008A75F8">
        <w:rPr>
          <w:rFonts w:eastAsia="Times New Roman"/>
          <w:szCs w:val="24"/>
          <w:lang w:eastAsia="de-DE"/>
        </w:rPr>
        <w:t>estung sein,</w:t>
      </w:r>
      <w:r w:rsidRPr="008A75F8">
        <w:rPr>
          <w:rFonts w:eastAsia="Times New Roman"/>
          <w:szCs w:val="24"/>
          <w:lang w:eastAsia="de-DE"/>
        </w:rPr>
        <w:br/>
        <w:t>Darein, als in Dein Wesen, nichts bricht ein,</w:t>
      </w:r>
      <w:r w:rsidRPr="008A75F8">
        <w:rPr>
          <w:rFonts w:eastAsia="Times New Roman"/>
          <w:szCs w:val="24"/>
          <w:lang w:eastAsia="de-DE"/>
        </w:rPr>
        <w:br/>
        <w:t>So bleibt dein Friede mir in Ewigkeit!</w:t>
      </w:r>
    </w:p>
    <w:p w14:paraId="5101E3A4" w14:textId="77777777" w:rsidR="008E5F26" w:rsidRPr="008A75F8" w:rsidRDefault="008E5F26" w:rsidP="008E5F26">
      <w:pPr>
        <w:pStyle w:val="berschrift2"/>
      </w:pPr>
      <w:r w:rsidRPr="008A75F8">
        <w:t>Glückseligkeit des Christen.</w:t>
      </w:r>
    </w:p>
    <w:p w14:paraId="5086F99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Wo ist wohl ein süßer Leben</w:t>
      </w:r>
      <w:r w:rsidRPr="008A75F8">
        <w:rPr>
          <w:rFonts w:eastAsia="Times New Roman"/>
          <w:szCs w:val="24"/>
          <w:lang w:eastAsia="de-DE"/>
        </w:rPr>
        <w:br/>
        <w:t>Auf der ganzen weiten Welt,</w:t>
      </w:r>
      <w:r w:rsidRPr="008A75F8">
        <w:rPr>
          <w:rFonts w:eastAsia="Times New Roman"/>
          <w:szCs w:val="24"/>
          <w:lang w:eastAsia="de-DE"/>
        </w:rPr>
        <w:br/>
        <w:t>Als in Gottes Liebe schweben,</w:t>
      </w:r>
      <w:r w:rsidRPr="008A75F8">
        <w:rPr>
          <w:rFonts w:eastAsia="Times New Roman"/>
          <w:szCs w:val="24"/>
          <w:lang w:eastAsia="de-DE"/>
        </w:rPr>
        <w:br/>
        <w:t>Die uns stets gefangen hält;</w:t>
      </w:r>
      <w:r w:rsidRPr="008A75F8">
        <w:rPr>
          <w:rFonts w:eastAsia="Times New Roman"/>
          <w:szCs w:val="24"/>
          <w:lang w:eastAsia="de-DE"/>
        </w:rPr>
        <w:br/>
        <w:t>Wenn ein rein Gemüte</w:t>
      </w:r>
      <w:r w:rsidRPr="008A75F8">
        <w:rPr>
          <w:rFonts w:eastAsia="Times New Roman"/>
          <w:szCs w:val="24"/>
          <w:lang w:eastAsia="de-DE"/>
        </w:rPr>
        <w:br/>
        <w:t>Bloß auf Jesu Güte</w:t>
      </w:r>
      <w:r w:rsidRPr="008A75F8">
        <w:rPr>
          <w:rFonts w:eastAsia="Times New Roman"/>
          <w:szCs w:val="24"/>
          <w:lang w:eastAsia="de-DE"/>
        </w:rPr>
        <w:br/>
        <w:t xml:space="preserve">Alles Tun und lassen </w:t>
      </w:r>
      <w:proofErr w:type="spellStart"/>
      <w:r w:rsidRPr="008A75F8">
        <w:rPr>
          <w:rFonts w:eastAsia="Times New Roman"/>
          <w:szCs w:val="24"/>
          <w:lang w:eastAsia="de-DE"/>
        </w:rPr>
        <w:t>gründ’t</w:t>
      </w:r>
      <w:proofErr w:type="spellEnd"/>
      <w:r w:rsidRPr="008A75F8">
        <w:rPr>
          <w:rFonts w:eastAsia="Times New Roman"/>
          <w:szCs w:val="24"/>
          <w:lang w:eastAsia="de-DE"/>
        </w:rPr>
        <w:t>,</w:t>
      </w:r>
      <w:r w:rsidRPr="008A75F8">
        <w:rPr>
          <w:rFonts w:eastAsia="Times New Roman"/>
          <w:szCs w:val="24"/>
          <w:lang w:eastAsia="de-DE"/>
        </w:rPr>
        <w:br/>
        <w:t xml:space="preserve">Und Ihn selbst in Allem </w:t>
      </w:r>
      <w:proofErr w:type="spellStart"/>
      <w:r w:rsidRPr="008A75F8">
        <w:rPr>
          <w:rFonts w:eastAsia="Times New Roman"/>
          <w:szCs w:val="24"/>
          <w:lang w:eastAsia="de-DE"/>
        </w:rPr>
        <w:t>find’t</w:t>
      </w:r>
      <w:proofErr w:type="spellEnd"/>
      <w:r w:rsidRPr="008A75F8">
        <w:rPr>
          <w:rFonts w:eastAsia="Times New Roman"/>
          <w:szCs w:val="24"/>
          <w:lang w:eastAsia="de-DE"/>
        </w:rPr>
        <w:t xml:space="preserve">? </w:t>
      </w:r>
    </w:p>
    <w:p w14:paraId="652329F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Unglaub und Vernunft mag sorgen,</w:t>
      </w:r>
      <w:r w:rsidRPr="008A75F8">
        <w:rPr>
          <w:rFonts w:eastAsia="Times New Roman"/>
          <w:szCs w:val="24"/>
          <w:lang w:eastAsia="de-DE"/>
        </w:rPr>
        <w:br/>
        <w:t>Eigenwille quäle sich;</w:t>
      </w:r>
      <w:r w:rsidRPr="008A75F8">
        <w:rPr>
          <w:rFonts w:eastAsia="Times New Roman"/>
          <w:szCs w:val="24"/>
          <w:lang w:eastAsia="de-DE"/>
        </w:rPr>
        <w:br/>
        <w:t>Was nicht will dem Geist gehorchen,</w:t>
      </w:r>
      <w:r w:rsidRPr="008A75F8">
        <w:rPr>
          <w:rFonts w:eastAsia="Times New Roman"/>
          <w:szCs w:val="24"/>
          <w:lang w:eastAsia="de-DE"/>
        </w:rPr>
        <w:br/>
        <w:t>Muss sich schleppen jämmerlich</w:t>
      </w:r>
      <w:r w:rsidRPr="008A75F8">
        <w:rPr>
          <w:rFonts w:eastAsia="Times New Roman"/>
          <w:szCs w:val="24"/>
          <w:lang w:eastAsia="de-DE"/>
        </w:rPr>
        <w:br/>
        <w:t>Mit viel tausend Lasten;</w:t>
      </w:r>
      <w:r w:rsidRPr="008A75F8">
        <w:rPr>
          <w:rFonts w:eastAsia="Times New Roman"/>
          <w:szCs w:val="24"/>
          <w:lang w:eastAsia="de-DE"/>
        </w:rPr>
        <w:br/>
        <w:t>Aber ich will rasten</w:t>
      </w:r>
      <w:r w:rsidRPr="008A75F8">
        <w:rPr>
          <w:rFonts w:eastAsia="Times New Roman"/>
          <w:szCs w:val="24"/>
          <w:lang w:eastAsia="de-DE"/>
        </w:rPr>
        <w:br/>
        <w:t xml:space="preserve">In dem sichern </w:t>
      </w:r>
      <w:proofErr w:type="spellStart"/>
      <w:r w:rsidRPr="008A75F8">
        <w:rPr>
          <w:rFonts w:eastAsia="Times New Roman"/>
          <w:szCs w:val="24"/>
          <w:lang w:eastAsia="de-DE"/>
        </w:rPr>
        <w:t>Liebesschoß</w:t>
      </w:r>
      <w:proofErr w:type="spellEnd"/>
      <w:r w:rsidRPr="008A75F8">
        <w:rPr>
          <w:rFonts w:eastAsia="Times New Roman"/>
          <w:szCs w:val="24"/>
          <w:lang w:eastAsia="de-DE"/>
        </w:rPr>
        <w:t>,</w:t>
      </w:r>
      <w:r w:rsidRPr="008A75F8">
        <w:rPr>
          <w:rFonts w:eastAsia="Times New Roman"/>
          <w:szCs w:val="24"/>
          <w:lang w:eastAsia="de-DE"/>
        </w:rPr>
        <w:br/>
        <w:t xml:space="preserve">Der mich macht vom Kummer los. </w:t>
      </w:r>
    </w:p>
    <w:p w14:paraId="110CF2F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wie ist dem Geist geraten,</w:t>
      </w:r>
      <w:r w:rsidRPr="008A75F8">
        <w:rPr>
          <w:rFonts w:eastAsia="Times New Roman"/>
          <w:szCs w:val="24"/>
          <w:lang w:eastAsia="de-DE"/>
        </w:rPr>
        <w:br/>
        <w:t>Der, als Kindlein umgekehrt,</w:t>
      </w:r>
      <w:r w:rsidRPr="008A75F8">
        <w:rPr>
          <w:rFonts w:eastAsia="Times New Roman"/>
          <w:szCs w:val="24"/>
          <w:lang w:eastAsia="de-DE"/>
        </w:rPr>
        <w:br/>
        <w:t>Alles hält für Kot und Schaden,</w:t>
      </w:r>
      <w:r w:rsidRPr="008A75F8">
        <w:rPr>
          <w:rFonts w:eastAsia="Times New Roman"/>
          <w:szCs w:val="24"/>
          <w:lang w:eastAsia="de-DE"/>
        </w:rPr>
        <w:br/>
        <w:t xml:space="preserve">Was nicht Jesum </w:t>
      </w:r>
      <w:proofErr w:type="spellStart"/>
      <w:r w:rsidRPr="008A75F8">
        <w:rPr>
          <w:rFonts w:eastAsia="Times New Roman"/>
          <w:szCs w:val="24"/>
          <w:lang w:eastAsia="de-DE"/>
        </w:rPr>
        <w:t>selbsten</w:t>
      </w:r>
      <w:proofErr w:type="spellEnd"/>
      <w:r w:rsidRPr="008A75F8">
        <w:rPr>
          <w:rFonts w:eastAsia="Times New Roman"/>
          <w:szCs w:val="24"/>
          <w:lang w:eastAsia="de-DE"/>
        </w:rPr>
        <w:t xml:space="preserve"> ehrt!</w:t>
      </w:r>
      <w:r w:rsidRPr="008A75F8">
        <w:rPr>
          <w:rFonts w:eastAsia="Times New Roman"/>
          <w:szCs w:val="24"/>
          <w:lang w:eastAsia="de-DE"/>
        </w:rPr>
        <w:br/>
        <w:t>Er darf nicht mehr klagen</w:t>
      </w:r>
      <w:r w:rsidRPr="008A75F8">
        <w:rPr>
          <w:rFonts w:eastAsia="Times New Roman"/>
          <w:szCs w:val="24"/>
          <w:lang w:eastAsia="de-DE"/>
        </w:rPr>
        <w:br/>
        <w:t>Über so viel Plagen;</w:t>
      </w:r>
      <w:r w:rsidRPr="008A75F8">
        <w:rPr>
          <w:rFonts w:eastAsia="Times New Roman"/>
          <w:szCs w:val="24"/>
          <w:lang w:eastAsia="de-DE"/>
        </w:rPr>
        <w:br/>
        <w:t>Er verbringt die Lebenszeit</w:t>
      </w:r>
      <w:r w:rsidRPr="008A75F8">
        <w:rPr>
          <w:rFonts w:eastAsia="Times New Roman"/>
          <w:szCs w:val="24"/>
          <w:lang w:eastAsia="de-DE"/>
        </w:rPr>
        <w:br/>
        <w:t xml:space="preserve">In gewisser Fröhlichkeit. </w:t>
      </w:r>
    </w:p>
    <w:p w14:paraId="38D0F31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Keine Unruh‘, keine Schmerzen</w:t>
      </w:r>
      <w:r w:rsidRPr="008A75F8">
        <w:rPr>
          <w:rFonts w:eastAsia="Times New Roman"/>
          <w:szCs w:val="24"/>
          <w:lang w:eastAsia="de-DE"/>
        </w:rPr>
        <w:br/>
        <w:t xml:space="preserve">Macht ihm mehr der </w:t>
      </w:r>
      <w:proofErr w:type="spellStart"/>
      <w:r w:rsidRPr="008A75F8">
        <w:rPr>
          <w:rFonts w:eastAsia="Times New Roman"/>
          <w:szCs w:val="24"/>
          <w:lang w:eastAsia="de-DE"/>
        </w:rPr>
        <w:t>Heuchelschein</w:t>
      </w:r>
      <w:proofErr w:type="spellEnd"/>
      <w:r w:rsidRPr="008A75F8">
        <w:rPr>
          <w:rFonts w:eastAsia="Times New Roman"/>
          <w:szCs w:val="24"/>
          <w:lang w:eastAsia="de-DE"/>
        </w:rPr>
        <w:t>;</w:t>
      </w:r>
      <w:r w:rsidRPr="008A75F8">
        <w:rPr>
          <w:rFonts w:eastAsia="Times New Roman"/>
          <w:szCs w:val="24"/>
          <w:lang w:eastAsia="de-DE"/>
        </w:rPr>
        <w:br/>
        <w:t>Was nicht geht aus reinem Herzen,</w:t>
      </w:r>
      <w:r w:rsidRPr="008A75F8">
        <w:rPr>
          <w:rFonts w:eastAsia="Times New Roman"/>
          <w:szCs w:val="24"/>
          <w:lang w:eastAsia="de-DE"/>
        </w:rPr>
        <w:br/>
        <w:t>Muss bei ihm begraben sein.</w:t>
      </w:r>
      <w:r w:rsidRPr="008A75F8">
        <w:rPr>
          <w:rFonts w:eastAsia="Times New Roman"/>
          <w:szCs w:val="24"/>
          <w:lang w:eastAsia="de-DE"/>
        </w:rPr>
        <w:br/>
        <w:t>Er will nicht mehr scheinen,</w:t>
      </w:r>
      <w:r w:rsidRPr="008A75F8">
        <w:rPr>
          <w:rFonts w:eastAsia="Times New Roman"/>
          <w:szCs w:val="24"/>
          <w:lang w:eastAsia="de-DE"/>
        </w:rPr>
        <w:br/>
        <w:t>Noch es fälschlich meinen;</w:t>
      </w:r>
      <w:r w:rsidRPr="008A75F8">
        <w:rPr>
          <w:rFonts w:eastAsia="Times New Roman"/>
          <w:szCs w:val="24"/>
          <w:lang w:eastAsia="de-DE"/>
        </w:rPr>
        <w:br/>
        <w:t>Das selbstständige Wesen schafft</w:t>
      </w:r>
      <w:r w:rsidRPr="008A75F8">
        <w:rPr>
          <w:rFonts w:eastAsia="Times New Roman"/>
          <w:szCs w:val="24"/>
          <w:lang w:eastAsia="de-DE"/>
        </w:rPr>
        <w:br/>
        <w:t xml:space="preserve">Neues Leben, neue Kraft. </w:t>
      </w:r>
    </w:p>
    <w:p w14:paraId="4309EC7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Sein Bewegen und sein Gehen</w:t>
      </w:r>
      <w:r w:rsidRPr="008A75F8">
        <w:rPr>
          <w:rFonts w:eastAsia="Times New Roman"/>
          <w:szCs w:val="24"/>
          <w:lang w:eastAsia="de-DE"/>
        </w:rPr>
        <w:br/>
        <w:t>Geht hinfort in sanfter Ruh‘,</w:t>
      </w:r>
      <w:r w:rsidRPr="008A75F8">
        <w:rPr>
          <w:rFonts w:eastAsia="Times New Roman"/>
          <w:szCs w:val="24"/>
          <w:lang w:eastAsia="de-DE"/>
        </w:rPr>
        <w:br/>
        <w:t>Und was göttlich soll geschehen,</w:t>
      </w:r>
      <w:r w:rsidRPr="008A75F8">
        <w:rPr>
          <w:rFonts w:eastAsia="Times New Roman"/>
          <w:szCs w:val="24"/>
          <w:lang w:eastAsia="de-DE"/>
        </w:rPr>
        <w:br/>
        <w:t>Geht nicht mit Verwirrung zu.</w:t>
      </w:r>
      <w:r w:rsidRPr="008A75F8">
        <w:rPr>
          <w:rFonts w:eastAsia="Times New Roman"/>
          <w:szCs w:val="24"/>
          <w:lang w:eastAsia="de-DE"/>
        </w:rPr>
        <w:br/>
        <w:t>Selbst sein süßes Schlafen</w:t>
      </w:r>
      <w:r w:rsidRPr="008A75F8">
        <w:rPr>
          <w:rFonts w:eastAsia="Times New Roman"/>
          <w:szCs w:val="24"/>
          <w:lang w:eastAsia="de-DE"/>
        </w:rPr>
        <w:br/>
        <w:t>Muss sein Heiland schaffen,</w:t>
      </w:r>
      <w:r w:rsidRPr="008A75F8">
        <w:rPr>
          <w:rFonts w:eastAsia="Times New Roman"/>
          <w:szCs w:val="24"/>
          <w:lang w:eastAsia="de-DE"/>
        </w:rPr>
        <w:br/>
        <w:t>Und sein Wachen muss allein</w:t>
      </w:r>
      <w:r w:rsidRPr="008A75F8">
        <w:rPr>
          <w:rFonts w:eastAsia="Times New Roman"/>
          <w:szCs w:val="24"/>
          <w:lang w:eastAsia="de-DE"/>
        </w:rPr>
        <w:br/>
        <w:t xml:space="preserve">Täglich in der Liebe sein. </w:t>
      </w:r>
    </w:p>
    <w:p w14:paraId="6EC1F69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Hört man ihn gleich fröhlich singen,</w:t>
      </w:r>
      <w:r w:rsidRPr="008A75F8">
        <w:rPr>
          <w:rFonts w:eastAsia="Times New Roman"/>
          <w:szCs w:val="24"/>
          <w:lang w:eastAsia="de-DE"/>
        </w:rPr>
        <w:br/>
        <w:t>Bleibt er doch in süßer Still‘,</w:t>
      </w:r>
      <w:r w:rsidRPr="008A75F8">
        <w:rPr>
          <w:rFonts w:eastAsia="Times New Roman"/>
          <w:szCs w:val="24"/>
          <w:lang w:eastAsia="de-DE"/>
        </w:rPr>
        <w:br/>
        <w:t>Weil sein Wollen und Vollbringen</w:t>
      </w:r>
      <w:r w:rsidRPr="008A75F8">
        <w:rPr>
          <w:rFonts w:eastAsia="Times New Roman"/>
          <w:szCs w:val="24"/>
          <w:lang w:eastAsia="de-DE"/>
        </w:rPr>
        <w:br/>
        <w:t>Gott geheim vollenden will.</w:t>
      </w:r>
      <w:r w:rsidRPr="008A75F8">
        <w:rPr>
          <w:rFonts w:eastAsia="Times New Roman"/>
          <w:szCs w:val="24"/>
          <w:lang w:eastAsia="de-DE"/>
        </w:rPr>
        <w:br/>
        <w:t>Darum wird sein Wesen,</w:t>
      </w:r>
      <w:r w:rsidRPr="008A75F8">
        <w:rPr>
          <w:rFonts w:eastAsia="Times New Roman"/>
          <w:szCs w:val="24"/>
          <w:lang w:eastAsia="de-DE"/>
        </w:rPr>
        <w:br/>
        <w:t>Das in Gott genesen,</w:t>
      </w:r>
      <w:r w:rsidRPr="008A75F8">
        <w:rPr>
          <w:rFonts w:eastAsia="Times New Roman"/>
          <w:szCs w:val="24"/>
          <w:lang w:eastAsia="de-DE"/>
        </w:rPr>
        <w:br/>
        <w:t>Von der Welt, die lustentbrannt,</w:t>
      </w:r>
      <w:r w:rsidRPr="008A75F8">
        <w:rPr>
          <w:rFonts w:eastAsia="Times New Roman"/>
          <w:szCs w:val="24"/>
          <w:lang w:eastAsia="de-DE"/>
        </w:rPr>
        <w:br/>
        <w:t xml:space="preserve">Oft </w:t>
      </w:r>
      <w:proofErr w:type="spellStart"/>
      <w:r w:rsidRPr="008A75F8">
        <w:rPr>
          <w:rFonts w:eastAsia="Times New Roman"/>
          <w:szCs w:val="24"/>
          <w:lang w:eastAsia="de-DE"/>
        </w:rPr>
        <w:t>geschmähet</w:t>
      </w:r>
      <w:proofErr w:type="spellEnd"/>
      <w:r w:rsidRPr="008A75F8">
        <w:rPr>
          <w:rFonts w:eastAsia="Times New Roman"/>
          <w:szCs w:val="24"/>
          <w:lang w:eastAsia="de-DE"/>
        </w:rPr>
        <w:t xml:space="preserve"> und verkannt. </w:t>
      </w:r>
    </w:p>
    <w:p w14:paraId="221DB26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Will’s die Eigenheit gelüsten,</w:t>
      </w:r>
      <w:r w:rsidRPr="008A75F8">
        <w:rPr>
          <w:rFonts w:eastAsia="Times New Roman"/>
          <w:szCs w:val="24"/>
          <w:lang w:eastAsia="de-DE"/>
        </w:rPr>
        <w:br/>
        <w:t>Fremde Kraft vermessen sein,</w:t>
      </w:r>
      <w:r w:rsidRPr="008A75F8">
        <w:rPr>
          <w:rFonts w:eastAsia="Times New Roman"/>
          <w:szCs w:val="24"/>
          <w:lang w:eastAsia="de-DE"/>
        </w:rPr>
        <w:br/>
        <w:t>Und darin sich spiegelnd brüsten:</w:t>
      </w:r>
      <w:r w:rsidRPr="008A75F8">
        <w:rPr>
          <w:rFonts w:eastAsia="Times New Roman"/>
          <w:szCs w:val="24"/>
          <w:lang w:eastAsia="de-DE"/>
        </w:rPr>
        <w:br/>
        <w:t>Hüllt die keusche Sonn‘ sich ein;</w:t>
      </w:r>
      <w:r w:rsidRPr="008A75F8">
        <w:rPr>
          <w:rFonts w:eastAsia="Times New Roman"/>
          <w:szCs w:val="24"/>
          <w:lang w:eastAsia="de-DE"/>
        </w:rPr>
        <w:br/>
        <w:t>Sie will mit den Strahlen</w:t>
      </w:r>
      <w:r w:rsidRPr="008A75F8">
        <w:rPr>
          <w:rFonts w:eastAsia="Times New Roman"/>
          <w:szCs w:val="24"/>
          <w:lang w:eastAsia="de-DE"/>
        </w:rPr>
        <w:br/>
        <w:t>Keinen Kot bemalen;</w:t>
      </w:r>
      <w:r w:rsidRPr="008A75F8">
        <w:rPr>
          <w:rFonts w:eastAsia="Times New Roman"/>
          <w:szCs w:val="24"/>
          <w:lang w:eastAsia="de-DE"/>
        </w:rPr>
        <w:br/>
        <w:t>Also bleibt ihr Schatz bewährt</w:t>
      </w:r>
      <w:r w:rsidRPr="008A75F8">
        <w:rPr>
          <w:rFonts w:eastAsia="Times New Roman"/>
          <w:szCs w:val="24"/>
          <w:lang w:eastAsia="de-DE"/>
        </w:rPr>
        <w:br/>
        <w:t xml:space="preserve">Und von Feinden unversehrt. </w:t>
      </w:r>
    </w:p>
    <w:p w14:paraId="6852186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O </w:t>
      </w:r>
      <w:proofErr w:type="spellStart"/>
      <w:r w:rsidRPr="008A75F8">
        <w:rPr>
          <w:rFonts w:eastAsia="Times New Roman"/>
          <w:szCs w:val="24"/>
          <w:lang w:eastAsia="de-DE"/>
        </w:rPr>
        <w:t>verborgnes</w:t>
      </w:r>
      <w:proofErr w:type="spellEnd"/>
      <w:r w:rsidRPr="008A75F8">
        <w:rPr>
          <w:rFonts w:eastAsia="Times New Roman"/>
          <w:szCs w:val="24"/>
          <w:lang w:eastAsia="de-DE"/>
        </w:rPr>
        <w:t xml:space="preserve"> Liebesleben!</w:t>
      </w:r>
      <w:r w:rsidRPr="008A75F8">
        <w:rPr>
          <w:rFonts w:eastAsia="Times New Roman"/>
          <w:szCs w:val="24"/>
          <w:lang w:eastAsia="de-DE"/>
        </w:rPr>
        <w:br/>
        <w:t>Lass den sanften Liebesgeist</w:t>
      </w:r>
      <w:r w:rsidRPr="008A75F8">
        <w:rPr>
          <w:rFonts w:eastAsia="Times New Roman"/>
          <w:szCs w:val="24"/>
          <w:lang w:eastAsia="de-DE"/>
        </w:rPr>
        <w:br/>
        <w:t>Mir den Gottesfrieden geben,</w:t>
      </w:r>
      <w:r w:rsidRPr="008A75F8">
        <w:rPr>
          <w:rFonts w:eastAsia="Times New Roman"/>
          <w:szCs w:val="24"/>
          <w:lang w:eastAsia="de-DE"/>
        </w:rPr>
        <w:br/>
        <w:t>Der dein ew’ger Sabbat heißt!</w:t>
      </w:r>
      <w:r w:rsidRPr="008A75F8">
        <w:rPr>
          <w:rFonts w:eastAsia="Times New Roman"/>
          <w:szCs w:val="24"/>
          <w:lang w:eastAsia="de-DE"/>
        </w:rPr>
        <w:br/>
        <w:t>Ach, mit welcher Wonne</w:t>
      </w:r>
      <w:r w:rsidRPr="008A75F8">
        <w:rPr>
          <w:rFonts w:eastAsia="Times New Roman"/>
          <w:szCs w:val="24"/>
          <w:lang w:eastAsia="de-DE"/>
        </w:rPr>
        <w:br/>
        <w:t>Krönt uns diese Sonne,</w:t>
      </w:r>
      <w:r w:rsidRPr="008A75F8">
        <w:rPr>
          <w:rFonts w:eastAsia="Times New Roman"/>
          <w:szCs w:val="24"/>
          <w:lang w:eastAsia="de-DE"/>
        </w:rPr>
        <w:br/>
        <w:t>Wenn sie ihre Macht erhöht</w:t>
      </w:r>
      <w:r w:rsidRPr="008A75F8">
        <w:rPr>
          <w:rFonts w:eastAsia="Times New Roman"/>
          <w:szCs w:val="24"/>
          <w:lang w:eastAsia="de-DE"/>
        </w:rPr>
        <w:br/>
        <w:t xml:space="preserve">Und im Herzen brennend steht! </w:t>
      </w:r>
    </w:p>
    <w:p w14:paraId="307FBC8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Süße Kräfte, reine Flammen,</w:t>
      </w:r>
      <w:r w:rsidRPr="008A75F8">
        <w:rPr>
          <w:rFonts w:eastAsia="Times New Roman"/>
          <w:szCs w:val="24"/>
          <w:lang w:eastAsia="de-DE"/>
        </w:rPr>
        <w:br/>
        <w:t>Nehmt mein ganzes Leben ein,</w:t>
      </w:r>
      <w:r w:rsidRPr="008A75F8">
        <w:rPr>
          <w:rFonts w:eastAsia="Times New Roman"/>
          <w:szCs w:val="24"/>
          <w:lang w:eastAsia="de-DE"/>
        </w:rPr>
        <w:br/>
        <w:t>Haltet mich mit Dem zusammen,</w:t>
      </w:r>
      <w:r w:rsidRPr="008A75F8">
        <w:rPr>
          <w:rFonts w:eastAsia="Times New Roman"/>
          <w:szCs w:val="24"/>
          <w:lang w:eastAsia="de-DE"/>
        </w:rPr>
        <w:br/>
        <w:t xml:space="preserve">Der mir ewig </w:t>
      </w:r>
      <w:proofErr w:type="spellStart"/>
      <w:r w:rsidRPr="008A75F8">
        <w:rPr>
          <w:rFonts w:eastAsia="Times New Roman"/>
          <w:szCs w:val="24"/>
          <w:lang w:eastAsia="de-DE"/>
        </w:rPr>
        <w:t>g’nug</w:t>
      </w:r>
      <w:proofErr w:type="spellEnd"/>
      <w:r w:rsidRPr="008A75F8">
        <w:rPr>
          <w:rFonts w:eastAsia="Times New Roman"/>
          <w:szCs w:val="24"/>
          <w:lang w:eastAsia="de-DE"/>
        </w:rPr>
        <w:t xml:space="preserve"> will sein!</w:t>
      </w:r>
      <w:r w:rsidRPr="008A75F8">
        <w:rPr>
          <w:rFonts w:eastAsia="Times New Roman"/>
          <w:szCs w:val="24"/>
          <w:lang w:eastAsia="de-DE"/>
        </w:rPr>
        <w:br/>
        <w:t>Liebe soll Ihn binden,</w:t>
      </w:r>
      <w:r w:rsidRPr="008A75F8">
        <w:rPr>
          <w:rFonts w:eastAsia="Times New Roman"/>
          <w:szCs w:val="24"/>
          <w:lang w:eastAsia="de-DE"/>
        </w:rPr>
        <w:br/>
        <w:t>Alles überwinden,</w:t>
      </w:r>
      <w:r w:rsidRPr="008A75F8">
        <w:rPr>
          <w:rFonts w:eastAsia="Times New Roman"/>
          <w:szCs w:val="24"/>
          <w:lang w:eastAsia="de-DE"/>
        </w:rPr>
        <w:br/>
        <w:t xml:space="preserve">Dass sein </w:t>
      </w:r>
      <w:proofErr w:type="spellStart"/>
      <w:r w:rsidRPr="008A75F8">
        <w:rPr>
          <w:rFonts w:eastAsia="Times New Roman"/>
          <w:szCs w:val="24"/>
          <w:lang w:eastAsia="de-DE"/>
        </w:rPr>
        <w:t>heitrer</w:t>
      </w:r>
      <w:proofErr w:type="spellEnd"/>
      <w:r w:rsidRPr="008A75F8">
        <w:rPr>
          <w:rFonts w:eastAsia="Times New Roman"/>
          <w:szCs w:val="24"/>
          <w:lang w:eastAsia="de-DE"/>
        </w:rPr>
        <w:t xml:space="preserve"> Lebenstag</w:t>
      </w:r>
      <w:r w:rsidRPr="008A75F8">
        <w:rPr>
          <w:rFonts w:eastAsia="Times New Roman"/>
          <w:szCs w:val="24"/>
          <w:lang w:eastAsia="de-DE"/>
        </w:rPr>
        <w:br/>
        <w:t xml:space="preserve">Ewig in mir bleiben mag. </w:t>
      </w:r>
    </w:p>
    <w:p w14:paraId="2F6F6F7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Halt‘ ich Dich gleich noch so feste,</w:t>
      </w:r>
      <w:r w:rsidRPr="008A75F8">
        <w:rPr>
          <w:rFonts w:eastAsia="Times New Roman"/>
          <w:szCs w:val="24"/>
          <w:lang w:eastAsia="de-DE"/>
        </w:rPr>
        <w:br/>
        <w:t>Willst Du doch noch näher sein,</w:t>
      </w:r>
      <w:r w:rsidRPr="008A75F8">
        <w:rPr>
          <w:rFonts w:eastAsia="Times New Roman"/>
          <w:szCs w:val="24"/>
          <w:lang w:eastAsia="de-DE"/>
        </w:rPr>
        <w:br/>
        <w:t>Und vom Guten selbst das Beste</w:t>
      </w:r>
      <w:r w:rsidRPr="008A75F8">
        <w:rPr>
          <w:rFonts w:eastAsia="Times New Roman"/>
          <w:szCs w:val="24"/>
          <w:lang w:eastAsia="de-DE"/>
        </w:rPr>
        <w:br/>
        <w:t>Mir als Wesen drücken ein;</w:t>
      </w:r>
      <w:r w:rsidRPr="008A75F8">
        <w:rPr>
          <w:rFonts w:eastAsia="Times New Roman"/>
          <w:szCs w:val="24"/>
          <w:lang w:eastAsia="de-DE"/>
        </w:rPr>
        <w:br/>
        <w:t>wie soll mein Leben</w:t>
      </w:r>
      <w:r w:rsidRPr="008A75F8">
        <w:rPr>
          <w:rFonts w:eastAsia="Times New Roman"/>
          <w:szCs w:val="24"/>
          <w:lang w:eastAsia="de-DE"/>
        </w:rPr>
        <w:br/>
        <w:t>Stets Dir sein ergeben!</w:t>
      </w:r>
      <w:r w:rsidRPr="008A75F8">
        <w:rPr>
          <w:rFonts w:eastAsia="Times New Roman"/>
          <w:szCs w:val="24"/>
          <w:lang w:eastAsia="de-DE"/>
        </w:rPr>
        <w:br/>
        <w:t>Ich in Dir und Du in mir,</w:t>
      </w:r>
      <w:r w:rsidRPr="008A75F8">
        <w:rPr>
          <w:rFonts w:eastAsia="Times New Roman"/>
          <w:szCs w:val="24"/>
          <w:lang w:eastAsia="de-DE"/>
        </w:rPr>
        <w:br/>
        <w:t>Ja, Du Alles für und für!</w:t>
      </w:r>
    </w:p>
    <w:p w14:paraId="6113F076" w14:textId="77777777" w:rsidR="008E5F26" w:rsidRPr="008A75F8" w:rsidRDefault="008E5F26" w:rsidP="008E5F26">
      <w:pPr>
        <w:pStyle w:val="berschrift2"/>
      </w:pPr>
      <w:r w:rsidRPr="008A75F8">
        <w:t>Göttliche Kindschaft.</w:t>
      </w:r>
    </w:p>
    <w:p w14:paraId="54FCBC9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Ein Kind kann seinen Vater kennen,</w:t>
      </w:r>
      <w:r w:rsidRPr="008A75F8">
        <w:rPr>
          <w:rFonts w:eastAsia="Times New Roman"/>
          <w:szCs w:val="24"/>
          <w:lang w:eastAsia="de-DE"/>
        </w:rPr>
        <w:br/>
        <w:t>In seiner Liebe liebt es sich;</w:t>
      </w:r>
      <w:r w:rsidRPr="008A75F8">
        <w:rPr>
          <w:rFonts w:eastAsia="Times New Roman"/>
          <w:szCs w:val="24"/>
          <w:lang w:eastAsia="de-DE"/>
        </w:rPr>
        <w:br/>
        <w:t>Man kann es Gottes Spiegel nennen,</w:t>
      </w:r>
      <w:r w:rsidRPr="008A75F8">
        <w:rPr>
          <w:rFonts w:eastAsia="Times New Roman"/>
          <w:szCs w:val="24"/>
          <w:lang w:eastAsia="de-DE"/>
        </w:rPr>
        <w:br/>
        <w:t xml:space="preserve">Sein Licht, sein Glanz, sein </w:t>
      </w:r>
      <w:proofErr w:type="spellStart"/>
      <w:r w:rsidRPr="008A75F8">
        <w:rPr>
          <w:rFonts w:eastAsia="Times New Roman"/>
          <w:szCs w:val="24"/>
          <w:lang w:eastAsia="de-DE"/>
        </w:rPr>
        <w:t>ander</w:t>
      </w:r>
      <w:proofErr w:type="spellEnd"/>
      <w:r w:rsidRPr="008A75F8">
        <w:rPr>
          <w:rFonts w:eastAsia="Times New Roman"/>
          <w:szCs w:val="24"/>
          <w:lang w:eastAsia="de-DE"/>
        </w:rPr>
        <w:t xml:space="preserve"> Ich.</w:t>
      </w:r>
      <w:r w:rsidRPr="008A75F8">
        <w:rPr>
          <w:rFonts w:eastAsia="Times New Roman"/>
          <w:szCs w:val="24"/>
          <w:lang w:eastAsia="de-DE"/>
        </w:rPr>
        <w:br/>
        <w:t>In Christo ist es ausgezogen</w:t>
      </w:r>
      <w:r w:rsidRPr="008A75F8">
        <w:rPr>
          <w:rFonts w:eastAsia="Times New Roman"/>
          <w:szCs w:val="24"/>
          <w:lang w:eastAsia="de-DE"/>
        </w:rPr>
        <w:br/>
        <w:t>Vom Fleische dieser Sterblichkeit;</w:t>
      </w:r>
      <w:r w:rsidRPr="008A75F8">
        <w:rPr>
          <w:rFonts w:eastAsia="Times New Roman"/>
          <w:szCs w:val="24"/>
          <w:lang w:eastAsia="de-DE"/>
        </w:rPr>
        <w:br/>
        <w:t>In Christo ist es aufgeflogen,</w:t>
      </w:r>
      <w:r w:rsidRPr="008A75F8">
        <w:rPr>
          <w:rFonts w:eastAsia="Times New Roman"/>
          <w:szCs w:val="24"/>
          <w:lang w:eastAsia="de-DE"/>
        </w:rPr>
        <w:br/>
        <w:t>Und lacht der schnöden Eitelkeit.</w:t>
      </w:r>
      <w:r w:rsidRPr="008A75F8">
        <w:rPr>
          <w:rFonts w:eastAsia="Times New Roman"/>
          <w:szCs w:val="24"/>
          <w:lang w:eastAsia="de-DE"/>
        </w:rPr>
        <w:br/>
        <w:t>Kurz, alles ist an ihm nun neu;</w:t>
      </w:r>
      <w:r w:rsidRPr="008A75F8">
        <w:rPr>
          <w:rFonts w:eastAsia="Times New Roman"/>
          <w:szCs w:val="24"/>
          <w:lang w:eastAsia="de-DE"/>
        </w:rPr>
        <w:br/>
        <w:t>Sagt, ob es Gott nicht ähnlich sei?</w:t>
      </w:r>
    </w:p>
    <w:p w14:paraId="7EDC42B3" w14:textId="77777777" w:rsidR="008E5F26" w:rsidRPr="008A75F8" w:rsidRDefault="008E5F26" w:rsidP="008E5F26">
      <w:pPr>
        <w:pStyle w:val="berschrift2"/>
      </w:pPr>
      <w:r w:rsidRPr="008A75F8">
        <w:t>Gott allein die Ehre.</w:t>
      </w:r>
    </w:p>
    <w:p w14:paraId="62F7B64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hab‘ nicht von mir selbst mein Gott verhasstes Leben</w:t>
      </w:r>
      <w:r w:rsidRPr="008A75F8">
        <w:rPr>
          <w:rFonts w:eastAsia="Times New Roman"/>
          <w:szCs w:val="24"/>
          <w:lang w:eastAsia="de-DE"/>
        </w:rPr>
        <w:br/>
        <w:t>Verworfen und verdammt; die Gnade kam zuvor,</w:t>
      </w:r>
      <w:r w:rsidRPr="008A75F8">
        <w:rPr>
          <w:rFonts w:eastAsia="Times New Roman"/>
          <w:szCs w:val="24"/>
          <w:lang w:eastAsia="de-DE"/>
        </w:rPr>
        <w:br/>
        <w:t>Ihr neuer Sinn hob mich zu Gottes Reich empor,</w:t>
      </w:r>
      <w:r w:rsidRPr="008A75F8">
        <w:rPr>
          <w:rFonts w:eastAsia="Times New Roman"/>
          <w:szCs w:val="24"/>
          <w:lang w:eastAsia="de-DE"/>
        </w:rPr>
        <w:br/>
        <w:t>Nicht meine Kraft. Ich muss Ihm nur die Ehre geben.</w:t>
      </w:r>
      <w:r w:rsidRPr="008A75F8">
        <w:rPr>
          <w:rFonts w:eastAsia="Times New Roman"/>
          <w:szCs w:val="24"/>
          <w:lang w:eastAsia="de-DE"/>
        </w:rPr>
        <w:br/>
        <w:t xml:space="preserve">Hat Er zuvor an mir wohl etwas Guts </w:t>
      </w:r>
      <w:proofErr w:type="spellStart"/>
      <w:r w:rsidRPr="008A75F8">
        <w:rPr>
          <w:rFonts w:eastAsia="Times New Roman"/>
          <w:szCs w:val="24"/>
          <w:lang w:eastAsia="de-DE"/>
        </w:rPr>
        <w:t>erseh’n</w:t>
      </w:r>
      <w:proofErr w:type="spellEnd"/>
      <w:r w:rsidRPr="008A75F8">
        <w:rPr>
          <w:rFonts w:eastAsia="Times New Roman"/>
          <w:szCs w:val="24"/>
          <w:lang w:eastAsia="de-DE"/>
        </w:rPr>
        <w:t>?</w:t>
      </w:r>
      <w:r w:rsidRPr="008A75F8">
        <w:rPr>
          <w:rFonts w:eastAsia="Times New Roman"/>
          <w:szCs w:val="24"/>
          <w:lang w:eastAsia="de-DE"/>
        </w:rPr>
        <w:br/>
        <w:t xml:space="preserve">Ach nein! Der Dank soll Ihm, nicht aber mir </w:t>
      </w:r>
      <w:proofErr w:type="spellStart"/>
      <w:r w:rsidRPr="008A75F8">
        <w:rPr>
          <w:rFonts w:eastAsia="Times New Roman"/>
          <w:szCs w:val="24"/>
          <w:lang w:eastAsia="de-DE"/>
        </w:rPr>
        <w:t>gescheh’n</w:t>
      </w:r>
      <w:proofErr w:type="spellEnd"/>
      <w:r w:rsidRPr="008A75F8">
        <w:rPr>
          <w:rFonts w:eastAsia="Times New Roman"/>
          <w:szCs w:val="24"/>
          <w:lang w:eastAsia="de-DE"/>
        </w:rPr>
        <w:t>.</w:t>
      </w:r>
    </w:p>
    <w:p w14:paraId="541989C1" w14:textId="77777777" w:rsidR="008E5F26" w:rsidRPr="008A75F8" w:rsidRDefault="008E5F26" w:rsidP="008E5F26">
      <w:pPr>
        <w:pStyle w:val="berschrift2"/>
      </w:pPr>
      <w:r w:rsidRPr="008A75F8">
        <w:t>Heiligster Jesus</w:t>
      </w:r>
    </w:p>
    <w:p w14:paraId="72C68C8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Heiligster Jesus, Heiligungsquelle,</w:t>
      </w:r>
      <w:r w:rsidRPr="008A75F8">
        <w:rPr>
          <w:rFonts w:eastAsia="Times New Roman"/>
          <w:szCs w:val="24"/>
          <w:lang w:eastAsia="de-DE"/>
        </w:rPr>
        <w:br/>
        <w:t>Mehr als Kr</w:t>
      </w:r>
      <w:r>
        <w:rPr>
          <w:rFonts w:eastAsia="Times New Roman"/>
          <w:szCs w:val="24"/>
          <w:lang w:eastAsia="de-DE"/>
        </w:rPr>
        <w:t>i</w:t>
      </w:r>
      <w:r w:rsidRPr="008A75F8">
        <w:rPr>
          <w:rFonts w:eastAsia="Times New Roman"/>
          <w:szCs w:val="24"/>
          <w:lang w:eastAsia="de-DE"/>
        </w:rPr>
        <w:t>stall rein, klar und helle,</w:t>
      </w:r>
      <w:r w:rsidRPr="008A75F8">
        <w:rPr>
          <w:rFonts w:eastAsia="Times New Roman"/>
          <w:szCs w:val="24"/>
          <w:lang w:eastAsia="de-DE"/>
        </w:rPr>
        <w:br/>
        <w:t xml:space="preserve">Du </w:t>
      </w:r>
      <w:proofErr w:type="spellStart"/>
      <w:r w:rsidRPr="008A75F8">
        <w:rPr>
          <w:rFonts w:eastAsia="Times New Roman"/>
          <w:szCs w:val="24"/>
          <w:lang w:eastAsia="de-DE"/>
        </w:rPr>
        <w:t>laut’rer</w:t>
      </w:r>
      <w:proofErr w:type="spellEnd"/>
      <w:r w:rsidRPr="008A75F8">
        <w:rPr>
          <w:rFonts w:eastAsia="Times New Roman"/>
          <w:szCs w:val="24"/>
          <w:lang w:eastAsia="de-DE"/>
        </w:rPr>
        <w:t xml:space="preserve"> Strom der Heiligkeit!</w:t>
      </w:r>
      <w:r w:rsidRPr="008A75F8">
        <w:rPr>
          <w:rFonts w:eastAsia="Times New Roman"/>
          <w:szCs w:val="24"/>
          <w:lang w:eastAsia="de-DE"/>
        </w:rPr>
        <w:br/>
        <w:t>Aller Glanz der Cherubinen,</w:t>
      </w:r>
      <w:r w:rsidRPr="008A75F8">
        <w:rPr>
          <w:rFonts w:eastAsia="Times New Roman"/>
          <w:szCs w:val="24"/>
          <w:lang w:eastAsia="de-DE"/>
        </w:rPr>
        <w:br/>
        <w:t>Die Heiligkeit der Seraphinen</w:t>
      </w:r>
      <w:r w:rsidRPr="008A75F8">
        <w:rPr>
          <w:rFonts w:eastAsia="Times New Roman"/>
          <w:szCs w:val="24"/>
          <w:lang w:eastAsia="de-DE"/>
        </w:rPr>
        <w:br/>
        <w:t>Ist gegen Dich nur Dunkelheit.</w:t>
      </w:r>
      <w:r w:rsidRPr="008A75F8">
        <w:rPr>
          <w:rFonts w:eastAsia="Times New Roman"/>
          <w:szCs w:val="24"/>
          <w:lang w:eastAsia="de-DE"/>
        </w:rPr>
        <w:br/>
        <w:t>Ein Vorbild bist Du mir,</w:t>
      </w:r>
      <w:r w:rsidRPr="008A75F8">
        <w:rPr>
          <w:rFonts w:eastAsia="Times New Roman"/>
          <w:szCs w:val="24"/>
          <w:lang w:eastAsia="de-DE"/>
        </w:rPr>
        <w:br/>
        <w:t>Ach, bilde mich nach Dir,</w:t>
      </w:r>
      <w:r w:rsidRPr="008A75F8">
        <w:rPr>
          <w:rFonts w:eastAsia="Times New Roman"/>
          <w:szCs w:val="24"/>
          <w:lang w:eastAsia="de-DE"/>
        </w:rPr>
        <w:br/>
        <w:t>Du mein Alles!</w:t>
      </w:r>
      <w:r w:rsidRPr="008A75F8">
        <w:rPr>
          <w:rFonts w:eastAsia="Times New Roman"/>
          <w:szCs w:val="24"/>
          <w:lang w:eastAsia="de-DE"/>
        </w:rPr>
        <w:br/>
        <w:t>Jesus, hilf Du!</w:t>
      </w:r>
      <w:r w:rsidRPr="008A75F8">
        <w:rPr>
          <w:rFonts w:eastAsia="Times New Roman"/>
          <w:szCs w:val="24"/>
          <w:lang w:eastAsia="de-DE"/>
        </w:rPr>
        <w:br/>
        <w:t>Hilf mir dazu,</w:t>
      </w:r>
      <w:r w:rsidRPr="008A75F8">
        <w:rPr>
          <w:rFonts w:eastAsia="Times New Roman"/>
          <w:szCs w:val="24"/>
          <w:lang w:eastAsia="de-DE"/>
        </w:rPr>
        <w:br/>
        <w:t>Dass ich auch heilig sei, wie Du.</w:t>
      </w:r>
    </w:p>
    <w:p w14:paraId="4609E19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2. O stiller Jesus! wie Dein Wille</w:t>
      </w:r>
      <w:r w:rsidRPr="008A75F8">
        <w:rPr>
          <w:rFonts w:eastAsia="Times New Roman"/>
          <w:szCs w:val="24"/>
          <w:lang w:eastAsia="de-DE"/>
        </w:rPr>
        <w:br/>
        <w:t>Dem Willen Deines Vaters stille</w:t>
      </w:r>
      <w:r w:rsidRPr="008A75F8">
        <w:rPr>
          <w:rFonts w:eastAsia="Times New Roman"/>
          <w:szCs w:val="24"/>
          <w:lang w:eastAsia="de-DE"/>
        </w:rPr>
        <w:br/>
        <w:t>Und bis zum Tod gehorsam war,</w:t>
      </w:r>
      <w:r w:rsidRPr="008A75F8">
        <w:rPr>
          <w:rFonts w:eastAsia="Times New Roman"/>
          <w:szCs w:val="24"/>
          <w:lang w:eastAsia="de-DE"/>
        </w:rPr>
        <w:br/>
        <w:t>Also mach‘ auch gleichermaßen</w:t>
      </w:r>
      <w:r w:rsidRPr="008A75F8">
        <w:rPr>
          <w:rFonts w:eastAsia="Times New Roman"/>
          <w:szCs w:val="24"/>
          <w:lang w:eastAsia="de-DE"/>
        </w:rPr>
        <w:br/>
        <w:t>Mein Herz und Willen Dir gelassen,</w:t>
      </w:r>
      <w:r w:rsidRPr="008A75F8">
        <w:rPr>
          <w:rFonts w:eastAsia="Times New Roman"/>
          <w:szCs w:val="24"/>
          <w:lang w:eastAsia="de-DE"/>
        </w:rPr>
        <w:br/>
        <w:t>Ach, stille meinen Willen gar!</w:t>
      </w:r>
      <w:r w:rsidRPr="008A75F8">
        <w:rPr>
          <w:rFonts w:eastAsia="Times New Roman"/>
          <w:szCs w:val="24"/>
          <w:lang w:eastAsia="de-DE"/>
        </w:rPr>
        <w:br/>
        <w:t>Mach mich Dir gleich gesinnt,</w:t>
      </w:r>
      <w:r w:rsidRPr="008A75F8">
        <w:rPr>
          <w:rFonts w:eastAsia="Times New Roman"/>
          <w:szCs w:val="24"/>
          <w:lang w:eastAsia="de-DE"/>
        </w:rPr>
        <w:br/>
        <w:t>Wie ein gehorsam Kind,</w:t>
      </w:r>
      <w:r w:rsidRPr="008A75F8">
        <w:rPr>
          <w:rFonts w:eastAsia="Times New Roman"/>
          <w:szCs w:val="24"/>
          <w:lang w:eastAsia="de-DE"/>
        </w:rPr>
        <w:br/>
        <w:t>Stille, stille.</w:t>
      </w:r>
      <w:r w:rsidRPr="008A75F8">
        <w:rPr>
          <w:rFonts w:eastAsia="Times New Roman"/>
          <w:szCs w:val="24"/>
          <w:lang w:eastAsia="de-DE"/>
        </w:rPr>
        <w:br/>
        <w:t>Jesus, hilf Du!</w:t>
      </w:r>
      <w:r w:rsidRPr="008A75F8">
        <w:rPr>
          <w:rFonts w:eastAsia="Times New Roman"/>
          <w:szCs w:val="24"/>
          <w:lang w:eastAsia="de-DE"/>
        </w:rPr>
        <w:br/>
        <w:t>Hilf mir dazu,</w:t>
      </w:r>
      <w:r w:rsidRPr="008A75F8">
        <w:rPr>
          <w:rFonts w:eastAsia="Times New Roman"/>
          <w:szCs w:val="24"/>
          <w:lang w:eastAsia="de-DE"/>
        </w:rPr>
        <w:br/>
        <w:t>Dass ich fein stille sei, wie Du.</w:t>
      </w:r>
    </w:p>
    <w:p w14:paraId="04207A3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3. Wachsamer Jesus! ohne Schlummer,</w:t>
      </w:r>
      <w:r w:rsidRPr="008A75F8">
        <w:rPr>
          <w:rFonts w:eastAsia="Times New Roman"/>
          <w:szCs w:val="24"/>
          <w:lang w:eastAsia="de-DE"/>
        </w:rPr>
        <w:br/>
        <w:t>In großer Arbeit, Müh‘ und Kummer</w:t>
      </w:r>
      <w:r w:rsidRPr="008A75F8">
        <w:rPr>
          <w:rFonts w:eastAsia="Times New Roman"/>
          <w:szCs w:val="24"/>
          <w:lang w:eastAsia="de-DE"/>
        </w:rPr>
        <w:br/>
        <w:t>Bist Du gewesen Tag und Nacht;</w:t>
      </w:r>
      <w:r w:rsidRPr="008A75F8">
        <w:rPr>
          <w:rFonts w:eastAsia="Times New Roman"/>
          <w:szCs w:val="24"/>
          <w:lang w:eastAsia="de-DE"/>
        </w:rPr>
        <w:br/>
        <w:t>Du mu</w:t>
      </w:r>
      <w:r>
        <w:rPr>
          <w:rFonts w:eastAsia="Times New Roman"/>
          <w:szCs w:val="24"/>
          <w:lang w:eastAsia="de-DE"/>
        </w:rPr>
        <w:t>ss</w:t>
      </w:r>
      <w:r w:rsidRPr="008A75F8">
        <w:rPr>
          <w:rFonts w:eastAsia="Times New Roman"/>
          <w:szCs w:val="24"/>
          <w:lang w:eastAsia="de-DE"/>
        </w:rPr>
        <w:t>test täglich viel ausstehen,</w:t>
      </w:r>
      <w:r w:rsidRPr="008A75F8">
        <w:rPr>
          <w:rFonts w:eastAsia="Times New Roman"/>
          <w:szCs w:val="24"/>
          <w:lang w:eastAsia="de-DE"/>
        </w:rPr>
        <w:br/>
        <w:t>Des Nachts lagst Du vor Gott mit Flehen,</w:t>
      </w:r>
      <w:r w:rsidRPr="008A75F8">
        <w:rPr>
          <w:rFonts w:eastAsia="Times New Roman"/>
          <w:szCs w:val="24"/>
          <w:lang w:eastAsia="de-DE"/>
        </w:rPr>
        <w:br/>
        <w:t>Und hast gebetet und gewacht.</w:t>
      </w:r>
      <w:r w:rsidRPr="008A75F8">
        <w:rPr>
          <w:rFonts w:eastAsia="Times New Roman"/>
          <w:szCs w:val="24"/>
          <w:lang w:eastAsia="de-DE"/>
        </w:rPr>
        <w:br/>
        <w:t>Gib mir auch Wachsamkeit,</w:t>
      </w:r>
      <w:r w:rsidRPr="008A75F8">
        <w:rPr>
          <w:rFonts w:eastAsia="Times New Roman"/>
          <w:szCs w:val="24"/>
          <w:lang w:eastAsia="de-DE"/>
        </w:rPr>
        <w:br/>
        <w:t>Dass ich zu Dir allzeit</w:t>
      </w:r>
      <w:r w:rsidRPr="008A75F8">
        <w:rPr>
          <w:rFonts w:eastAsia="Times New Roman"/>
          <w:szCs w:val="24"/>
          <w:lang w:eastAsia="de-DE"/>
        </w:rPr>
        <w:br/>
        <w:t>Mach‘ und bete.</w:t>
      </w:r>
      <w:r w:rsidRPr="008A75F8">
        <w:rPr>
          <w:rFonts w:eastAsia="Times New Roman"/>
          <w:szCs w:val="24"/>
          <w:lang w:eastAsia="de-DE"/>
        </w:rPr>
        <w:br/>
        <w:t>Jesus, hilf Du!</w:t>
      </w:r>
      <w:r w:rsidRPr="008A75F8">
        <w:rPr>
          <w:rFonts w:eastAsia="Times New Roman"/>
          <w:szCs w:val="24"/>
          <w:lang w:eastAsia="de-DE"/>
        </w:rPr>
        <w:br/>
        <w:t>Hilf mir dazu,</w:t>
      </w:r>
      <w:r w:rsidRPr="008A75F8">
        <w:rPr>
          <w:rFonts w:eastAsia="Times New Roman"/>
          <w:szCs w:val="24"/>
          <w:lang w:eastAsia="de-DE"/>
        </w:rPr>
        <w:br/>
        <w:t>Das ich stets wachsam sei, wie Du.</w:t>
      </w:r>
    </w:p>
    <w:p w14:paraId="6CFE067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4. Gütigster Jesus! ach wie gnädig,</w:t>
      </w:r>
      <w:r w:rsidRPr="008A75F8">
        <w:rPr>
          <w:rFonts w:eastAsia="Times New Roman"/>
          <w:szCs w:val="24"/>
          <w:lang w:eastAsia="de-DE"/>
        </w:rPr>
        <w:br/>
        <w:t>Wie liebreich, freundlich und guttätig</w:t>
      </w:r>
      <w:r w:rsidRPr="008A75F8">
        <w:rPr>
          <w:rFonts w:eastAsia="Times New Roman"/>
          <w:szCs w:val="24"/>
          <w:lang w:eastAsia="de-DE"/>
        </w:rPr>
        <w:br/>
        <w:t>Bist Du doch gegen Freund und Feind!</w:t>
      </w:r>
      <w:r w:rsidRPr="008A75F8">
        <w:rPr>
          <w:rFonts w:eastAsia="Times New Roman"/>
          <w:szCs w:val="24"/>
          <w:lang w:eastAsia="de-DE"/>
        </w:rPr>
        <w:br/>
        <w:t>Dein Sonnenglanz, der scheinet Allen,</w:t>
      </w:r>
      <w:r w:rsidRPr="008A75F8">
        <w:rPr>
          <w:rFonts w:eastAsia="Times New Roman"/>
          <w:szCs w:val="24"/>
          <w:lang w:eastAsia="de-DE"/>
        </w:rPr>
        <w:br/>
        <w:t>Dein Regen muss auf Alle fallen,</w:t>
      </w:r>
      <w:r w:rsidRPr="008A75F8">
        <w:rPr>
          <w:rFonts w:eastAsia="Times New Roman"/>
          <w:szCs w:val="24"/>
          <w:lang w:eastAsia="de-DE"/>
        </w:rPr>
        <w:br/>
        <w:t>Ob sie Dir gleich undankbar sind.</w:t>
      </w:r>
      <w:r w:rsidRPr="008A75F8">
        <w:rPr>
          <w:rFonts w:eastAsia="Times New Roman"/>
          <w:szCs w:val="24"/>
          <w:lang w:eastAsia="de-DE"/>
        </w:rPr>
        <w:br/>
        <w:t>Mein Gott, ach lehre mich,</w:t>
      </w:r>
      <w:r w:rsidRPr="008A75F8">
        <w:rPr>
          <w:rFonts w:eastAsia="Times New Roman"/>
          <w:szCs w:val="24"/>
          <w:lang w:eastAsia="de-DE"/>
        </w:rPr>
        <w:br/>
        <w:t>Damit hierinnen ich</w:t>
      </w:r>
      <w:r w:rsidRPr="008A75F8">
        <w:rPr>
          <w:rFonts w:eastAsia="Times New Roman"/>
          <w:szCs w:val="24"/>
          <w:lang w:eastAsia="de-DE"/>
        </w:rPr>
        <w:br/>
        <w:t>Dir nacharte!</w:t>
      </w:r>
      <w:r w:rsidRPr="008A75F8">
        <w:rPr>
          <w:rFonts w:eastAsia="Times New Roman"/>
          <w:szCs w:val="24"/>
          <w:lang w:eastAsia="de-DE"/>
        </w:rPr>
        <w:br/>
        <w:t>Jesus hilf Du!</w:t>
      </w:r>
      <w:r w:rsidRPr="008A75F8">
        <w:rPr>
          <w:rFonts w:eastAsia="Times New Roman"/>
          <w:szCs w:val="24"/>
          <w:lang w:eastAsia="de-DE"/>
        </w:rPr>
        <w:br/>
        <w:t>Hilf mir dazu,</w:t>
      </w:r>
      <w:r w:rsidRPr="008A75F8">
        <w:rPr>
          <w:rFonts w:eastAsia="Times New Roman"/>
          <w:szCs w:val="24"/>
          <w:lang w:eastAsia="de-DE"/>
        </w:rPr>
        <w:br/>
        <w:t>Dass ich auch gütig sei, wie Du.</w:t>
      </w:r>
    </w:p>
    <w:p w14:paraId="684C008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5. Du sanfter Jesus, warst unschuldig,</w:t>
      </w:r>
      <w:r w:rsidRPr="008A75F8">
        <w:rPr>
          <w:rFonts w:eastAsia="Times New Roman"/>
          <w:szCs w:val="24"/>
          <w:lang w:eastAsia="de-DE"/>
        </w:rPr>
        <w:br/>
        <w:t>Und littest alle Schmach geduldig,</w:t>
      </w:r>
      <w:r w:rsidRPr="008A75F8">
        <w:rPr>
          <w:rFonts w:eastAsia="Times New Roman"/>
          <w:szCs w:val="24"/>
          <w:lang w:eastAsia="de-DE"/>
        </w:rPr>
        <w:br/>
        <w:t xml:space="preserve">Vergabst und </w:t>
      </w:r>
      <w:proofErr w:type="spellStart"/>
      <w:r w:rsidRPr="008A75F8">
        <w:rPr>
          <w:rFonts w:eastAsia="Times New Roman"/>
          <w:szCs w:val="24"/>
          <w:lang w:eastAsia="de-DE"/>
        </w:rPr>
        <w:t>ließ’st</w:t>
      </w:r>
      <w:proofErr w:type="spellEnd"/>
      <w:r w:rsidRPr="008A75F8">
        <w:rPr>
          <w:rFonts w:eastAsia="Times New Roman"/>
          <w:szCs w:val="24"/>
          <w:lang w:eastAsia="de-DE"/>
        </w:rPr>
        <w:t xml:space="preserve"> nicht Rachgier aus;</w:t>
      </w:r>
      <w:r w:rsidRPr="008A75F8">
        <w:rPr>
          <w:rFonts w:eastAsia="Times New Roman"/>
          <w:szCs w:val="24"/>
          <w:lang w:eastAsia="de-DE"/>
        </w:rPr>
        <w:br/>
        <w:t>Niemand kann Deine Sanftmut messen,</w:t>
      </w:r>
      <w:r w:rsidRPr="008A75F8">
        <w:rPr>
          <w:rFonts w:eastAsia="Times New Roman"/>
          <w:szCs w:val="24"/>
          <w:lang w:eastAsia="de-DE"/>
        </w:rPr>
        <w:br/>
        <w:t>Bei der kein Eifer Dich gefressen,</w:t>
      </w:r>
      <w:r w:rsidRPr="008A75F8">
        <w:rPr>
          <w:rFonts w:eastAsia="Times New Roman"/>
          <w:szCs w:val="24"/>
          <w:lang w:eastAsia="de-DE"/>
        </w:rPr>
        <w:br/>
        <w:t>Als der um Deines Vaters Haus.</w:t>
      </w:r>
      <w:r w:rsidRPr="008A75F8">
        <w:rPr>
          <w:rFonts w:eastAsia="Times New Roman"/>
          <w:szCs w:val="24"/>
          <w:lang w:eastAsia="de-DE"/>
        </w:rPr>
        <w:br/>
        <w:t xml:space="preserve">Mein Heiland, ach, </w:t>
      </w:r>
      <w:proofErr w:type="spellStart"/>
      <w:r w:rsidRPr="008A75F8">
        <w:rPr>
          <w:rFonts w:eastAsia="Times New Roman"/>
          <w:szCs w:val="24"/>
          <w:lang w:eastAsia="de-DE"/>
        </w:rPr>
        <w:t>verleih</w:t>
      </w:r>
      <w:proofErr w:type="spellEnd"/>
      <w:r w:rsidRPr="008A75F8">
        <w:rPr>
          <w:rFonts w:eastAsia="Times New Roman"/>
          <w:szCs w:val="24"/>
          <w:lang w:eastAsia="de-DE"/>
        </w:rPr>
        <w:t>‘</w:t>
      </w:r>
      <w:r w:rsidRPr="008A75F8">
        <w:rPr>
          <w:rFonts w:eastAsia="Times New Roman"/>
          <w:szCs w:val="24"/>
          <w:lang w:eastAsia="de-DE"/>
        </w:rPr>
        <w:br/>
        <w:t>Mir Sanftmut und dabei</w:t>
      </w:r>
      <w:r w:rsidRPr="008A75F8">
        <w:rPr>
          <w:rFonts w:eastAsia="Times New Roman"/>
          <w:szCs w:val="24"/>
          <w:lang w:eastAsia="de-DE"/>
        </w:rPr>
        <w:br/>
        <w:t>Guten Eifer.</w:t>
      </w:r>
      <w:r w:rsidRPr="008A75F8">
        <w:rPr>
          <w:rFonts w:eastAsia="Times New Roman"/>
          <w:szCs w:val="24"/>
          <w:lang w:eastAsia="de-DE"/>
        </w:rPr>
        <w:br/>
        <w:t>Jesus, hilf Du!</w:t>
      </w:r>
      <w:r w:rsidRPr="008A75F8">
        <w:rPr>
          <w:rFonts w:eastAsia="Times New Roman"/>
          <w:szCs w:val="24"/>
          <w:lang w:eastAsia="de-DE"/>
        </w:rPr>
        <w:br/>
        <w:t>Hilf mir dazu,</w:t>
      </w:r>
      <w:r w:rsidRPr="008A75F8">
        <w:rPr>
          <w:rFonts w:eastAsia="Times New Roman"/>
          <w:szCs w:val="24"/>
          <w:lang w:eastAsia="de-DE"/>
        </w:rPr>
        <w:br/>
        <w:t>Dass ich sanftmütig sei, wie Du.</w:t>
      </w:r>
    </w:p>
    <w:p w14:paraId="46BD963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6. Würdigster Jesus, Ehrenkönig!</w:t>
      </w:r>
      <w:r w:rsidRPr="008A75F8">
        <w:rPr>
          <w:rFonts w:eastAsia="Times New Roman"/>
          <w:szCs w:val="24"/>
          <w:lang w:eastAsia="de-DE"/>
        </w:rPr>
        <w:br/>
        <w:t>Du suchtest Deine Ehre wenig,</w:t>
      </w:r>
      <w:r w:rsidRPr="008A75F8">
        <w:rPr>
          <w:rFonts w:eastAsia="Times New Roman"/>
          <w:szCs w:val="24"/>
          <w:lang w:eastAsia="de-DE"/>
        </w:rPr>
        <w:br/>
        <w:t>Und wurdest niedrig und gering;</w:t>
      </w:r>
      <w:r w:rsidRPr="008A75F8">
        <w:rPr>
          <w:rFonts w:eastAsia="Times New Roman"/>
          <w:szCs w:val="24"/>
          <w:lang w:eastAsia="de-DE"/>
        </w:rPr>
        <w:br/>
        <w:t xml:space="preserve">Du </w:t>
      </w:r>
      <w:proofErr w:type="spellStart"/>
      <w:r w:rsidRPr="008A75F8">
        <w:rPr>
          <w:rFonts w:eastAsia="Times New Roman"/>
          <w:szCs w:val="24"/>
          <w:lang w:eastAsia="de-DE"/>
        </w:rPr>
        <w:t>wandeltst</w:t>
      </w:r>
      <w:proofErr w:type="spellEnd"/>
      <w:r w:rsidRPr="008A75F8">
        <w:rPr>
          <w:rFonts w:eastAsia="Times New Roman"/>
          <w:szCs w:val="24"/>
          <w:lang w:eastAsia="de-DE"/>
        </w:rPr>
        <w:t xml:space="preserve"> ganz vertieft auf Erden</w:t>
      </w:r>
      <w:r w:rsidRPr="008A75F8">
        <w:rPr>
          <w:rFonts w:eastAsia="Times New Roman"/>
          <w:szCs w:val="24"/>
          <w:lang w:eastAsia="de-DE"/>
        </w:rPr>
        <w:br/>
        <w:t>In Demut und in Knechtsgebärden,</w:t>
      </w:r>
      <w:r w:rsidRPr="008A75F8">
        <w:rPr>
          <w:rFonts w:eastAsia="Times New Roman"/>
          <w:szCs w:val="24"/>
          <w:lang w:eastAsia="de-DE"/>
        </w:rPr>
        <w:br/>
      </w:r>
      <w:proofErr w:type="spellStart"/>
      <w:r w:rsidRPr="008A75F8">
        <w:rPr>
          <w:rFonts w:eastAsia="Times New Roman"/>
          <w:szCs w:val="24"/>
          <w:lang w:eastAsia="de-DE"/>
        </w:rPr>
        <w:t>Erhubst</w:t>
      </w:r>
      <w:proofErr w:type="spellEnd"/>
      <w:r w:rsidRPr="008A75F8">
        <w:rPr>
          <w:rFonts w:eastAsia="Times New Roman"/>
          <w:szCs w:val="24"/>
          <w:lang w:eastAsia="de-DE"/>
        </w:rPr>
        <w:t xml:space="preserve"> Dich selbst in keinem Ding.</w:t>
      </w:r>
      <w:r w:rsidRPr="008A75F8">
        <w:rPr>
          <w:rFonts w:eastAsia="Times New Roman"/>
          <w:szCs w:val="24"/>
          <w:lang w:eastAsia="de-DE"/>
        </w:rPr>
        <w:br/>
        <w:t>Herr, solche Demu</w:t>
      </w:r>
      <w:r>
        <w:rPr>
          <w:rFonts w:eastAsia="Times New Roman"/>
          <w:szCs w:val="24"/>
          <w:lang w:eastAsia="de-DE"/>
        </w:rPr>
        <w:t>t</w:t>
      </w:r>
      <w:r w:rsidRPr="008A75F8">
        <w:rPr>
          <w:rFonts w:eastAsia="Times New Roman"/>
          <w:szCs w:val="24"/>
          <w:lang w:eastAsia="de-DE"/>
        </w:rPr>
        <w:t xml:space="preserve"> lehr‘</w:t>
      </w:r>
      <w:r w:rsidRPr="008A75F8">
        <w:rPr>
          <w:rFonts w:eastAsia="Times New Roman"/>
          <w:szCs w:val="24"/>
          <w:lang w:eastAsia="de-DE"/>
        </w:rPr>
        <w:br/>
        <w:t>Mich auch, je mehr und mehr</w:t>
      </w:r>
      <w:r w:rsidRPr="008A75F8">
        <w:rPr>
          <w:rFonts w:eastAsia="Times New Roman"/>
          <w:szCs w:val="24"/>
          <w:lang w:eastAsia="de-DE"/>
        </w:rPr>
        <w:br/>
        <w:t>Stetig üben!</w:t>
      </w:r>
      <w:r w:rsidRPr="008A75F8">
        <w:rPr>
          <w:rFonts w:eastAsia="Times New Roman"/>
          <w:szCs w:val="24"/>
          <w:lang w:eastAsia="de-DE"/>
        </w:rPr>
        <w:br/>
        <w:t>Jesus hilf Du!</w:t>
      </w:r>
      <w:r w:rsidRPr="008A75F8">
        <w:rPr>
          <w:rFonts w:eastAsia="Times New Roman"/>
          <w:szCs w:val="24"/>
          <w:lang w:eastAsia="de-DE"/>
        </w:rPr>
        <w:br/>
        <w:t>Hilf mir dazu,</w:t>
      </w:r>
      <w:r w:rsidRPr="008A75F8">
        <w:rPr>
          <w:rFonts w:eastAsia="Times New Roman"/>
          <w:szCs w:val="24"/>
          <w:lang w:eastAsia="de-DE"/>
        </w:rPr>
        <w:br/>
        <w:t>Dass ich demütig sei, wie Du.</w:t>
      </w:r>
    </w:p>
    <w:p w14:paraId="7238548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7. O keuscher Jesus, all‘ Dein Wesen</w:t>
      </w:r>
      <w:r w:rsidRPr="008A75F8">
        <w:rPr>
          <w:rFonts w:eastAsia="Times New Roman"/>
          <w:szCs w:val="24"/>
          <w:lang w:eastAsia="de-DE"/>
        </w:rPr>
        <w:br/>
        <w:t>War züchtig, keusch und auserlesen,</w:t>
      </w:r>
      <w:r w:rsidRPr="008A75F8">
        <w:rPr>
          <w:rFonts w:eastAsia="Times New Roman"/>
          <w:szCs w:val="24"/>
          <w:lang w:eastAsia="de-DE"/>
        </w:rPr>
        <w:br/>
        <w:t>Voll ungefärbter Sittsamkeit;</w:t>
      </w:r>
      <w:r w:rsidRPr="008A75F8">
        <w:rPr>
          <w:rFonts w:eastAsia="Times New Roman"/>
          <w:szCs w:val="24"/>
          <w:lang w:eastAsia="de-DE"/>
        </w:rPr>
        <w:br/>
        <w:t>Gedanken, Reden, Glieder, Sinnen,</w:t>
      </w:r>
      <w:r w:rsidRPr="008A75F8">
        <w:rPr>
          <w:rFonts w:eastAsia="Times New Roman"/>
          <w:szCs w:val="24"/>
          <w:lang w:eastAsia="de-DE"/>
        </w:rPr>
        <w:br/>
        <w:t>Gebärden, Kleidung und Beginnen</w:t>
      </w:r>
      <w:r w:rsidRPr="008A75F8">
        <w:rPr>
          <w:rFonts w:eastAsia="Times New Roman"/>
          <w:szCs w:val="24"/>
          <w:lang w:eastAsia="de-DE"/>
        </w:rPr>
        <w:br/>
        <w:t xml:space="preserve">War voller </w:t>
      </w:r>
      <w:proofErr w:type="spellStart"/>
      <w:r w:rsidRPr="008A75F8">
        <w:rPr>
          <w:rFonts w:eastAsia="Times New Roman"/>
          <w:szCs w:val="24"/>
          <w:lang w:eastAsia="de-DE"/>
        </w:rPr>
        <w:t>lautrer</w:t>
      </w:r>
      <w:proofErr w:type="spellEnd"/>
      <w:r w:rsidRPr="008A75F8">
        <w:rPr>
          <w:rFonts w:eastAsia="Times New Roman"/>
          <w:szCs w:val="24"/>
          <w:lang w:eastAsia="de-DE"/>
        </w:rPr>
        <w:t xml:space="preserve"> Züchtigkeit.</w:t>
      </w:r>
      <w:r w:rsidRPr="008A75F8">
        <w:rPr>
          <w:rFonts w:eastAsia="Times New Roman"/>
          <w:szCs w:val="24"/>
          <w:lang w:eastAsia="de-DE"/>
        </w:rPr>
        <w:br/>
        <w:t>O, mein Immanuel!</w:t>
      </w:r>
      <w:r w:rsidRPr="008A75F8">
        <w:rPr>
          <w:rFonts w:eastAsia="Times New Roman"/>
          <w:szCs w:val="24"/>
          <w:lang w:eastAsia="de-DE"/>
        </w:rPr>
        <w:br/>
        <w:t>Mach‘ mir Geist, Leib und Seel</w:t>
      </w:r>
      <w:r w:rsidRPr="008A75F8">
        <w:rPr>
          <w:rFonts w:eastAsia="Times New Roman"/>
          <w:szCs w:val="24"/>
          <w:lang w:eastAsia="de-DE"/>
        </w:rPr>
        <w:br/>
        <w:t>Keusch und züchtig</w:t>
      </w:r>
      <w:r w:rsidRPr="008A75F8">
        <w:rPr>
          <w:rFonts w:eastAsia="Times New Roman"/>
          <w:szCs w:val="24"/>
          <w:lang w:eastAsia="de-DE"/>
        </w:rPr>
        <w:br/>
        <w:t>Jesus, hilf Du!</w:t>
      </w:r>
      <w:r w:rsidRPr="008A75F8">
        <w:rPr>
          <w:rFonts w:eastAsia="Times New Roman"/>
          <w:szCs w:val="24"/>
          <w:lang w:eastAsia="de-DE"/>
        </w:rPr>
        <w:br/>
        <w:t>Hilf mir dazu,</w:t>
      </w:r>
      <w:r w:rsidRPr="008A75F8">
        <w:rPr>
          <w:rFonts w:eastAsia="Times New Roman"/>
          <w:szCs w:val="24"/>
          <w:lang w:eastAsia="de-DE"/>
        </w:rPr>
        <w:br/>
        <w:t>So keusch und rein zu sein, wie Du.</w:t>
      </w:r>
    </w:p>
    <w:p w14:paraId="7610BB9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8. Mäßiger Jesus, deine Weise</w:t>
      </w:r>
      <w:r w:rsidRPr="008A75F8">
        <w:rPr>
          <w:rFonts w:eastAsia="Times New Roman"/>
          <w:szCs w:val="24"/>
          <w:lang w:eastAsia="de-DE"/>
        </w:rPr>
        <w:br/>
        <w:t>Im Trinken und Genu</w:t>
      </w:r>
      <w:r>
        <w:rPr>
          <w:rFonts w:eastAsia="Times New Roman"/>
          <w:szCs w:val="24"/>
          <w:lang w:eastAsia="de-DE"/>
        </w:rPr>
        <w:t>ss</w:t>
      </w:r>
      <w:r w:rsidRPr="008A75F8">
        <w:rPr>
          <w:rFonts w:eastAsia="Times New Roman"/>
          <w:szCs w:val="24"/>
          <w:lang w:eastAsia="de-DE"/>
        </w:rPr>
        <w:t xml:space="preserve"> der Speise</w:t>
      </w:r>
      <w:r w:rsidRPr="008A75F8">
        <w:rPr>
          <w:rFonts w:eastAsia="Times New Roman"/>
          <w:szCs w:val="24"/>
          <w:lang w:eastAsia="de-DE"/>
        </w:rPr>
        <w:br/>
        <w:t>Lehrt uns die rechte Mäßigkeit.</w:t>
      </w:r>
      <w:r w:rsidRPr="008A75F8">
        <w:rPr>
          <w:rFonts w:eastAsia="Times New Roman"/>
          <w:szCs w:val="24"/>
          <w:lang w:eastAsia="de-DE"/>
        </w:rPr>
        <w:br/>
        <w:t>Den Durst und Hunger Dir zu stillen,</w:t>
      </w:r>
      <w:r w:rsidRPr="008A75F8">
        <w:rPr>
          <w:rFonts w:eastAsia="Times New Roman"/>
          <w:szCs w:val="24"/>
          <w:lang w:eastAsia="de-DE"/>
        </w:rPr>
        <w:br/>
        <w:t>War, statt der Kost, des Vaters Willen</w:t>
      </w:r>
      <w:r w:rsidRPr="008A75F8">
        <w:rPr>
          <w:rFonts w:eastAsia="Times New Roman"/>
          <w:szCs w:val="24"/>
          <w:lang w:eastAsia="de-DE"/>
        </w:rPr>
        <w:br/>
        <w:t>Und Werk vollenden, Dir bereit‘.</w:t>
      </w:r>
      <w:r w:rsidRPr="008A75F8">
        <w:rPr>
          <w:rFonts w:eastAsia="Times New Roman"/>
          <w:szCs w:val="24"/>
          <w:lang w:eastAsia="de-DE"/>
        </w:rPr>
        <w:br/>
        <w:t>Herr, hilf mir, meinen Leib</w:t>
      </w:r>
      <w:r w:rsidRPr="008A75F8">
        <w:rPr>
          <w:rFonts w:eastAsia="Times New Roman"/>
          <w:szCs w:val="24"/>
          <w:lang w:eastAsia="de-DE"/>
        </w:rPr>
        <w:br/>
        <w:t>Stets zähmen, dass ich bleib‘</w:t>
      </w:r>
      <w:r w:rsidRPr="008A75F8">
        <w:rPr>
          <w:rFonts w:eastAsia="Times New Roman"/>
          <w:szCs w:val="24"/>
          <w:lang w:eastAsia="de-DE"/>
        </w:rPr>
        <w:br/>
        <w:t>Dir stets nüchtern.</w:t>
      </w:r>
      <w:r w:rsidRPr="008A75F8">
        <w:rPr>
          <w:rFonts w:eastAsia="Times New Roman"/>
          <w:szCs w:val="24"/>
          <w:lang w:eastAsia="de-DE"/>
        </w:rPr>
        <w:br/>
        <w:t>Jesus, hilf Du!</w:t>
      </w:r>
      <w:r w:rsidRPr="008A75F8">
        <w:rPr>
          <w:rFonts w:eastAsia="Times New Roman"/>
          <w:szCs w:val="24"/>
          <w:lang w:eastAsia="de-DE"/>
        </w:rPr>
        <w:br/>
        <w:t>Hilf mir dazu,</w:t>
      </w:r>
      <w:r w:rsidRPr="008A75F8">
        <w:rPr>
          <w:rFonts w:eastAsia="Times New Roman"/>
          <w:szCs w:val="24"/>
          <w:lang w:eastAsia="de-DE"/>
        </w:rPr>
        <w:br/>
        <w:t>Dass ich stets nüchtern sei, wie Du.</w:t>
      </w:r>
    </w:p>
    <w:p w14:paraId="7AF9F21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9. Nun, liebster Jesus, liebstes Leben!</w:t>
      </w:r>
      <w:r w:rsidRPr="008A75F8">
        <w:rPr>
          <w:rFonts w:eastAsia="Times New Roman"/>
          <w:szCs w:val="24"/>
          <w:lang w:eastAsia="de-DE"/>
        </w:rPr>
        <w:br/>
        <w:t>Mach‘ mich in Allem Dir ergeben,</w:t>
      </w:r>
      <w:r w:rsidRPr="008A75F8">
        <w:rPr>
          <w:rFonts w:eastAsia="Times New Roman"/>
          <w:szCs w:val="24"/>
          <w:lang w:eastAsia="de-DE"/>
        </w:rPr>
        <w:br/>
        <w:t>Und deinem heil‘gen Vorbild gleich.</w:t>
      </w:r>
      <w:r w:rsidRPr="008A75F8">
        <w:rPr>
          <w:rFonts w:eastAsia="Times New Roman"/>
          <w:szCs w:val="24"/>
          <w:lang w:eastAsia="de-DE"/>
        </w:rPr>
        <w:br/>
        <w:t>Dein Geist und Kraft mich ganz durchdringe,</w:t>
      </w:r>
      <w:r w:rsidRPr="008A75F8">
        <w:rPr>
          <w:rFonts w:eastAsia="Times New Roman"/>
          <w:szCs w:val="24"/>
          <w:lang w:eastAsia="de-DE"/>
        </w:rPr>
        <w:br/>
        <w:t>Dass ich viel Glaubensfrüchte bringe,</w:t>
      </w:r>
      <w:r w:rsidRPr="008A75F8">
        <w:rPr>
          <w:rFonts w:eastAsia="Times New Roman"/>
          <w:szCs w:val="24"/>
          <w:lang w:eastAsia="de-DE"/>
        </w:rPr>
        <w:br/>
        <w:t>Und tüchtig werd‘ zu deinem Reich.</w:t>
      </w:r>
      <w:r w:rsidRPr="008A75F8">
        <w:rPr>
          <w:rFonts w:eastAsia="Times New Roman"/>
          <w:szCs w:val="24"/>
          <w:lang w:eastAsia="de-DE"/>
        </w:rPr>
        <w:br/>
        <w:t>Ach, zeuch mich ganz zu Dir,</w:t>
      </w:r>
      <w:r w:rsidRPr="008A75F8">
        <w:rPr>
          <w:rFonts w:eastAsia="Times New Roman"/>
          <w:szCs w:val="24"/>
          <w:lang w:eastAsia="de-DE"/>
        </w:rPr>
        <w:br/>
        <w:t>Behalt mich für und für,</w:t>
      </w:r>
      <w:r w:rsidRPr="008A75F8">
        <w:rPr>
          <w:rFonts w:eastAsia="Times New Roman"/>
          <w:szCs w:val="24"/>
          <w:lang w:eastAsia="de-DE"/>
        </w:rPr>
        <w:br/>
        <w:t>Treuer Heiland!</w:t>
      </w:r>
      <w:r w:rsidRPr="008A75F8">
        <w:rPr>
          <w:rFonts w:eastAsia="Times New Roman"/>
          <w:szCs w:val="24"/>
          <w:lang w:eastAsia="de-DE"/>
        </w:rPr>
        <w:br/>
        <w:t>Jesus, hilf Du,</w:t>
      </w:r>
      <w:r w:rsidRPr="008A75F8">
        <w:rPr>
          <w:rFonts w:eastAsia="Times New Roman"/>
          <w:szCs w:val="24"/>
          <w:lang w:eastAsia="de-DE"/>
        </w:rPr>
        <w:br/>
        <w:t>La</w:t>
      </w:r>
      <w:r>
        <w:rPr>
          <w:rFonts w:eastAsia="Times New Roman"/>
          <w:szCs w:val="24"/>
          <w:lang w:eastAsia="de-DE"/>
        </w:rPr>
        <w:t>ss</w:t>
      </w:r>
      <w:r w:rsidRPr="008A75F8">
        <w:rPr>
          <w:rFonts w:eastAsia="Times New Roman"/>
          <w:szCs w:val="24"/>
          <w:lang w:eastAsia="de-DE"/>
        </w:rPr>
        <w:t xml:space="preserve"> mich, wie Du,</w:t>
      </w:r>
      <w:r w:rsidRPr="008A75F8">
        <w:rPr>
          <w:rFonts w:eastAsia="Times New Roman"/>
          <w:szCs w:val="24"/>
          <w:lang w:eastAsia="de-DE"/>
        </w:rPr>
        <w:br/>
        <w:t>Und wo Du bist, einst finden Ruh‘.</w:t>
      </w:r>
    </w:p>
    <w:p w14:paraId="61C83809" w14:textId="77777777" w:rsidR="008E5F26" w:rsidRPr="008A75F8" w:rsidRDefault="008E5F26" w:rsidP="008E5F26">
      <w:pPr>
        <w:pStyle w:val="berschrift2"/>
      </w:pPr>
      <w:r w:rsidRPr="008A75F8">
        <w:t>Hingabe an die ewige Liebe.</w:t>
      </w:r>
    </w:p>
    <w:p w14:paraId="591AA49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Tausendmal verlangte Liebe!</w:t>
      </w:r>
      <w:r w:rsidRPr="008A75F8">
        <w:rPr>
          <w:rFonts w:eastAsia="Times New Roman"/>
          <w:szCs w:val="24"/>
          <w:lang w:eastAsia="de-DE"/>
        </w:rPr>
        <w:br/>
        <w:t>Komm zu mir, damit ich mich</w:t>
      </w:r>
      <w:r w:rsidRPr="008A75F8">
        <w:rPr>
          <w:rFonts w:eastAsia="Times New Roman"/>
          <w:szCs w:val="24"/>
          <w:lang w:eastAsia="de-DE"/>
        </w:rPr>
        <w:br/>
        <w:t>Nur in Deinem Lieben übe</w:t>
      </w:r>
      <w:r w:rsidRPr="008A75F8">
        <w:rPr>
          <w:rFonts w:eastAsia="Times New Roman"/>
          <w:szCs w:val="24"/>
          <w:lang w:eastAsia="de-DE"/>
        </w:rPr>
        <w:br/>
        <w:t xml:space="preserve">Und getrost </w:t>
      </w:r>
      <w:proofErr w:type="spellStart"/>
      <w:r w:rsidRPr="008A75F8">
        <w:rPr>
          <w:rFonts w:eastAsia="Times New Roman"/>
          <w:szCs w:val="24"/>
          <w:lang w:eastAsia="de-DE"/>
        </w:rPr>
        <w:t>ergeb</w:t>
      </w:r>
      <w:proofErr w:type="spellEnd"/>
      <w:r w:rsidRPr="008A75F8">
        <w:rPr>
          <w:rFonts w:eastAsia="Times New Roman"/>
          <w:szCs w:val="24"/>
          <w:lang w:eastAsia="de-DE"/>
        </w:rPr>
        <w:t>‘ an Dich!</w:t>
      </w:r>
      <w:r w:rsidRPr="008A75F8">
        <w:rPr>
          <w:rFonts w:eastAsia="Times New Roman"/>
          <w:szCs w:val="24"/>
          <w:lang w:eastAsia="de-DE"/>
        </w:rPr>
        <w:br/>
        <w:t>Ach, wie werd‘ ich dann genesen,</w:t>
      </w:r>
      <w:r w:rsidRPr="008A75F8">
        <w:rPr>
          <w:rFonts w:eastAsia="Times New Roman"/>
          <w:szCs w:val="24"/>
          <w:lang w:eastAsia="de-DE"/>
        </w:rPr>
        <w:br/>
        <w:t>Wenn Dein Mund mir Lieb‘ einspricht,</w:t>
      </w:r>
      <w:r w:rsidRPr="008A75F8">
        <w:rPr>
          <w:rFonts w:eastAsia="Times New Roman"/>
          <w:szCs w:val="24"/>
          <w:lang w:eastAsia="de-DE"/>
        </w:rPr>
        <w:br/>
        <w:t>Wenn statt Wörterschalls das Wesen</w:t>
      </w:r>
      <w:r w:rsidRPr="008A75F8">
        <w:rPr>
          <w:rFonts w:eastAsia="Times New Roman"/>
          <w:szCs w:val="24"/>
          <w:lang w:eastAsia="de-DE"/>
        </w:rPr>
        <w:br/>
        <w:t>Deiner Lieb‘ in mir anbricht!</w:t>
      </w:r>
      <w:r w:rsidRPr="008A75F8">
        <w:rPr>
          <w:rFonts w:eastAsia="Times New Roman"/>
          <w:szCs w:val="24"/>
          <w:lang w:eastAsia="de-DE"/>
        </w:rPr>
        <w:br/>
        <w:t>Lehr‘ mich lieben Dich allein,</w:t>
      </w:r>
      <w:r w:rsidRPr="008A75F8">
        <w:rPr>
          <w:rFonts w:eastAsia="Times New Roman"/>
          <w:szCs w:val="24"/>
          <w:lang w:eastAsia="de-DE"/>
        </w:rPr>
        <w:br/>
        <w:t>Du, Du sollst mein Herze sein!</w:t>
      </w:r>
    </w:p>
    <w:p w14:paraId="6E28D6D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Manchen Ort hab‘ ich durchgangen,</w:t>
      </w:r>
      <w:r w:rsidRPr="008A75F8">
        <w:rPr>
          <w:rFonts w:eastAsia="Times New Roman"/>
          <w:szCs w:val="24"/>
          <w:lang w:eastAsia="de-DE"/>
        </w:rPr>
        <w:br/>
        <w:t xml:space="preserve">Viele Dinge </w:t>
      </w:r>
      <w:proofErr w:type="spellStart"/>
      <w:r w:rsidRPr="008A75F8">
        <w:rPr>
          <w:rFonts w:eastAsia="Times New Roman"/>
          <w:szCs w:val="24"/>
          <w:lang w:eastAsia="de-DE"/>
        </w:rPr>
        <w:t>angeseh’n</w:t>
      </w:r>
      <w:proofErr w:type="spellEnd"/>
      <w:r w:rsidRPr="008A75F8">
        <w:rPr>
          <w:rFonts w:eastAsia="Times New Roman"/>
          <w:szCs w:val="24"/>
          <w:lang w:eastAsia="de-DE"/>
        </w:rPr>
        <w:t>;</w:t>
      </w:r>
      <w:r w:rsidRPr="008A75F8">
        <w:rPr>
          <w:rFonts w:eastAsia="Times New Roman"/>
          <w:szCs w:val="24"/>
          <w:lang w:eastAsia="de-DE"/>
        </w:rPr>
        <w:br/>
        <w:t>Keines stillte mein Verlangen,</w:t>
      </w:r>
      <w:r w:rsidRPr="008A75F8">
        <w:rPr>
          <w:rFonts w:eastAsia="Times New Roman"/>
          <w:szCs w:val="24"/>
          <w:lang w:eastAsia="de-DE"/>
        </w:rPr>
        <w:br/>
        <w:t xml:space="preserve">Endlich aber ist’s </w:t>
      </w:r>
      <w:proofErr w:type="spellStart"/>
      <w:r w:rsidRPr="008A75F8">
        <w:rPr>
          <w:rFonts w:eastAsia="Times New Roman"/>
          <w:szCs w:val="24"/>
          <w:lang w:eastAsia="de-DE"/>
        </w:rPr>
        <w:t>gescheh’n</w:t>
      </w:r>
      <w:proofErr w:type="spellEnd"/>
      <w:r w:rsidRPr="008A75F8">
        <w:rPr>
          <w:rFonts w:eastAsia="Times New Roman"/>
          <w:szCs w:val="24"/>
          <w:lang w:eastAsia="de-DE"/>
        </w:rPr>
        <w:t>,</w:t>
      </w:r>
      <w:r w:rsidRPr="008A75F8">
        <w:rPr>
          <w:rFonts w:eastAsia="Times New Roman"/>
          <w:szCs w:val="24"/>
          <w:lang w:eastAsia="de-DE"/>
        </w:rPr>
        <w:br/>
        <w:t xml:space="preserve">Dass mich Jesus </w:t>
      </w:r>
      <w:proofErr w:type="spellStart"/>
      <w:r w:rsidRPr="008A75F8">
        <w:rPr>
          <w:rFonts w:eastAsia="Times New Roman"/>
          <w:szCs w:val="24"/>
          <w:lang w:eastAsia="de-DE"/>
        </w:rPr>
        <w:t>angeschauet</w:t>
      </w:r>
      <w:proofErr w:type="spellEnd"/>
      <w:r w:rsidRPr="008A75F8">
        <w:rPr>
          <w:rFonts w:eastAsia="Times New Roman"/>
          <w:szCs w:val="24"/>
          <w:lang w:eastAsia="de-DE"/>
        </w:rPr>
        <w:t>!</w:t>
      </w:r>
      <w:r w:rsidRPr="008A75F8">
        <w:rPr>
          <w:rFonts w:eastAsia="Times New Roman"/>
          <w:szCs w:val="24"/>
          <w:lang w:eastAsia="de-DE"/>
        </w:rPr>
        <w:br/>
        <w:t>Der bezwang mir Mut und Sinn;</w:t>
      </w:r>
      <w:r w:rsidRPr="008A75F8">
        <w:rPr>
          <w:rFonts w:eastAsia="Times New Roman"/>
          <w:szCs w:val="24"/>
          <w:lang w:eastAsia="de-DE"/>
        </w:rPr>
        <w:br/>
        <w:t>Er hat mir sein Herz vertrauet</w:t>
      </w:r>
      <w:r w:rsidRPr="008A75F8">
        <w:rPr>
          <w:rFonts w:eastAsia="Times New Roman"/>
          <w:szCs w:val="24"/>
          <w:lang w:eastAsia="de-DE"/>
        </w:rPr>
        <w:br/>
        <w:t xml:space="preserve">Und </w:t>
      </w:r>
      <w:proofErr w:type="spellStart"/>
      <w:r w:rsidRPr="008A75F8">
        <w:rPr>
          <w:rFonts w:eastAsia="Times New Roman"/>
          <w:szCs w:val="24"/>
          <w:lang w:eastAsia="de-DE"/>
        </w:rPr>
        <w:t>geschenket</w:t>
      </w:r>
      <w:proofErr w:type="spellEnd"/>
      <w:r w:rsidRPr="008A75F8">
        <w:rPr>
          <w:rFonts w:eastAsia="Times New Roman"/>
          <w:szCs w:val="24"/>
          <w:lang w:eastAsia="de-DE"/>
        </w:rPr>
        <w:t xml:space="preserve"> zum Gewinn.</w:t>
      </w:r>
      <w:r w:rsidRPr="008A75F8">
        <w:rPr>
          <w:rFonts w:eastAsia="Times New Roman"/>
          <w:szCs w:val="24"/>
          <w:lang w:eastAsia="de-DE"/>
        </w:rPr>
        <w:br/>
        <w:t>Drum so lieb‘ ich Ihn allein,</w:t>
      </w:r>
      <w:r w:rsidRPr="008A75F8">
        <w:rPr>
          <w:rFonts w:eastAsia="Times New Roman"/>
          <w:szCs w:val="24"/>
          <w:lang w:eastAsia="de-DE"/>
        </w:rPr>
        <w:br/>
        <w:t>Er nur soll mein Hirte sein!</w:t>
      </w:r>
    </w:p>
    <w:p w14:paraId="2FC814A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Wenn ich mein Gemüte weide</w:t>
      </w:r>
      <w:r w:rsidRPr="008A75F8">
        <w:rPr>
          <w:rFonts w:eastAsia="Times New Roman"/>
          <w:szCs w:val="24"/>
          <w:lang w:eastAsia="de-DE"/>
        </w:rPr>
        <w:br/>
        <w:t>An Dir, Liebster, hin und her,</w:t>
      </w:r>
      <w:r w:rsidRPr="008A75F8">
        <w:rPr>
          <w:rFonts w:eastAsia="Times New Roman"/>
          <w:szCs w:val="24"/>
          <w:lang w:eastAsia="de-DE"/>
        </w:rPr>
        <w:br/>
        <w:t>Quälet mich vom alten Leide</w:t>
      </w:r>
      <w:r w:rsidRPr="008A75F8">
        <w:rPr>
          <w:rFonts w:eastAsia="Times New Roman"/>
          <w:szCs w:val="24"/>
          <w:lang w:eastAsia="de-DE"/>
        </w:rPr>
        <w:br/>
        <w:t>Keine Kummersorge mehr.</w:t>
      </w:r>
      <w:r w:rsidRPr="008A75F8">
        <w:rPr>
          <w:rFonts w:eastAsia="Times New Roman"/>
          <w:szCs w:val="24"/>
          <w:lang w:eastAsia="de-DE"/>
        </w:rPr>
        <w:br/>
        <w:t>Andres weiß ich nichts zu singen,</w:t>
      </w:r>
      <w:r w:rsidRPr="008A75F8">
        <w:rPr>
          <w:rFonts w:eastAsia="Times New Roman"/>
          <w:szCs w:val="24"/>
          <w:lang w:eastAsia="de-DE"/>
        </w:rPr>
        <w:br/>
        <w:t>Als von Deiner Freundlichkeit,</w:t>
      </w:r>
      <w:r w:rsidRPr="008A75F8">
        <w:rPr>
          <w:rFonts w:eastAsia="Times New Roman"/>
          <w:szCs w:val="24"/>
          <w:lang w:eastAsia="de-DE"/>
        </w:rPr>
        <w:br/>
        <w:t>Die mir kann mein Herz bezwingen,</w:t>
      </w:r>
      <w:r w:rsidRPr="008A75F8">
        <w:rPr>
          <w:rFonts w:eastAsia="Times New Roman"/>
          <w:szCs w:val="24"/>
          <w:lang w:eastAsia="de-DE"/>
        </w:rPr>
        <w:br/>
        <w:t>Dass es immer nach Dir schreit:</w:t>
      </w:r>
      <w:r w:rsidRPr="008A75F8">
        <w:rPr>
          <w:rFonts w:eastAsia="Times New Roman"/>
          <w:szCs w:val="24"/>
          <w:lang w:eastAsia="de-DE"/>
        </w:rPr>
        <w:br/>
        <w:t>Liebster, Bester, Du allein</w:t>
      </w:r>
      <w:r w:rsidRPr="008A75F8">
        <w:rPr>
          <w:rFonts w:eastAsia="Times New Roman"/>
          <w:szCs w:val="24"/>
          <w:lang w:eastAsia="de-DE"/>
        </w:rPr>
        <w:br/>
        <w:t xml:space="preserve">Sollst mein Hoherpriester sein! </w:t>
      </w:r>
    </w:p>
    <w:p w14:paraId="29CE582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Alle Lieben, die Dich kennen,</w:t>
      </w:r>
      <w:r w:rsidRPr="008A75F8">
        <w:rPr>
          <w:rFonts w:eastAsia="Times New Roman"/>
          <w:szCs w:val="24"/>
          <w:lang w:eastAsia="de-DE"/>
        </w:rPr>
        <w:br/>
        <w:t>Geben Dir den höchsten Preis,</w:t>
      </w:r>
      <w:r w:rsidRPr="008A75F8">
        <w:rPr>
          <w:rFonts w:eastAsia="Times New Roman"/>
          <w:szCs w:val="24"/>
          <w:lang w:eastAsia="de-DE"/>
        </w:rPr>
        <w:br/>
        <w:t>Dass Du bist allein zu nennen,</w:t>
      </w:r>
      <w:r w:rsidRPr="008A75F8">
        <w:rPr>
          <w:rFonts w:eastAsia="Times New Roman"/>
          <w:szCs w:val="24"/>
          <w:lang w:eastAsia="de-DE"/>
        </w:rPr>
        <w:br/>
        <w:t>Treu von Herzen, stark und weis‘;</w:t>
      </w:r>
      <w:r w:rsidRPr="008A75F8">
        <w:rPr>
          <w:rFonts w:eastAsia="Times New Roman"/>
          <w:szCs w:val="24"/>
          <w:lang w:eastAsia="de-DE"/>
        </w:rPr>
        <w:br/>
        <w:t>Ach, es gibt noch viel Gemüter,</w:t>
      </w:r>
      <w:r w:rsidRPr="008A75F8">
        <w:rPr>
          <w:rFonts w:eastAsia="Times New Roman"/>
          <w:szCs w:val="24"/>
          <w:lang w:eastAsia="de-DE"/>
        </w:rPr>
        <w:br/>
        <w:t>Deren Geist voll Falschheit ist,</w:t>
      </w:r>
      <w:r w:rsidRPr="008A75F8">
        <w:rPr>
          <w:rFonts w:eastAsia="Times New Roman"/>
          <w:szCs w:val="24"/>
          <w:lang w:eastAsia="de-DE"/>
        </w:rPr>
        <w:br/>
        <w:t>Die missgönnen deine Güter</w:t>
      </w:r>
      <w:r w:rsidRPr="008A75F8">
        <w:rPr>
          <w:rFonts w:eastAsia="Times New Roman"/>
          <w:szCs w:val="24"/>
          <w:lang w:eastAsia="de-DE"/>
        </w:rPr>
        <w:br/>
        <w:t>Solchem, dem Du alles bist!</w:t>
      </w:r>
      <w:r w:rsidRPr="008A75F8">
        <w:rPr>
          <w:rFonts w:eastAsia="Times New Roman"/>
          <w:szCs w:val="24"/>
          <w:lang w:eastAsia="de-DE"/>
        </w:rPr>
        <w:br/>
        <w:t>Doch, o Treuer, Du allein</w:t>
      </w:r>
      <w:r w:rsidRPr="008A75F8">
        <w:rPr>
          <w:rFonts w:eastAsia="Times New Roman"/>
          <w:szCs w:val="24"/>
          <w:lang w:eastAsia="de-DE"/>
        </w:rPr>
        <w:br/>
        <w:t xml:space="preserve">Wirst mein Freund der Seele sein. </w:t>
      </w:r>
    </w:p>
    <w:p w14:paraId="6C190DE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Kann dein Lieben oft bewegen</w:t>
      </w:r>
      <w:r w:rsidRPr="008A75F8">
        <w:rPr>
          <w:rFonts w:eastAsia="Times New Roman"/>
          <w:szCs w:val="24"/>
          <w:lang w:eastAsia="de-DE"/>
        </w:rPr>
        <w:br/>
        <w:t>Stolze Herzen, dass sie sich</w:t>
      </w:r>
      <w:r w:rsidRPr="008A75F8">
        <w:rPr>
          <w:rFonts w:eastAsia="Times New Roman"/>
          <w:szCs w:val="24"/>
          <w:lang w:eastAsia="de-DE"/>
        </w:rPr>
        <w:br/>
        <w:t>Kindlich Dir zu Füßen legen:</w:t>
      </w:r>
      <w:r w:rsidRPr="008A75F8">
        <w:rPr>
          <w:rFonts w:eastAsia="Times New Roman"/>
          <w:szCs w:val="24"/>
          <w:lang w:eastAsia="de-DE"/>
        </w:rPr>
        <w:br/>
        <w:t>Liebster, sag‘ mir, was soll ich?</w:t>
      </w:r>
      <w:r w:rsidRPr="008A75F8">
        <w:rPr>
          <w:rFonts w:eastAsia="Times New Roman"/>
          <w:szCs w:val="24"/>
          <w:lang w:eastAsia="de-DE"/>
        </w:rPr>
        <w:br/>
        <w:t>Soll ich wachen oder schlafen,</w:t>
      </w:r>
      <w:r w:rsidRPr="008A75F8">
        <w:rPr>
          <w:rFonts w:eastAsia="Times New Roman"/>
          <w:szCs w:val="24"/>
          <w:lang w:eastAsia="de-DE"/>
        </w:rPr>
        <w:br/>
        <w:t>Da Du bist so göttlich schön?</w:t>
      </w:r>
      <w:r w:rsidRPr="008A75F8">
        <w:rPr>
          <w:rFonts w:eastAsia="Times New Roman"/>
          <w:szCs w:val="24"/>
          <w:lang w:eastAsia="de-DE"/>
        </w:rPr>
        <w:br/>
        <w:t>Nein, ich bin dazu geschaffen,</w:t>
      </w:r>
      <w:r w:rsidRPr="008A75F8">
        <w:rPr>
          <w:rFonts w:eastAsia="Times New Roman"/>
          <w:szCs w:val="24"/>
          <w:lang w:eastAsia="de-DE"/>
        </w:rPr>
        <w:br/>
        <w:t xml:space="preserve">Wachend, liebend stets zu </w:t>
      </w:r>
      <w:proofErr w:type="spellStart"/>
      <w:r w:rsidRPr="008A75F8">
        <w:rPr>
          <w:rFonts w:eastAsia="Times New Roman"/>
          <w:szCs w:val="24"/>
          <w:lang w:eastAsia="de-DE"/>
        </w:rPr>
        <w:t>steh’n</w:t>
      </w:r>
      <w:proofErr w:type="spellEnd"/>
      <w:r w:rsidRPr="008A75F8">
        <w:rPr>
          <w:rFonts w:eastAsia="Times New Roman"/>
          <w:szCs w:val="24"/>
          <w:lang w:eastAsia="de-DE"/>
        </w:rPr>
        <w:t>!</w:t>
      </w:r>
      <w:r w:rsidRPr="008A75F8">
        <w:rPr>
          <w:rFonts w:eastAsia="Times New Roman"/>
          <w:szCs w:val="24"/>
          <w:lang w:eastAsia="de-DE"/>
        </w:rPr>
        <w:br/>
        <w:t>Drum, o König, Du allein</w:t>
      </w:r>
      <w:r w:rsidRPr="008A75F8">
        <w:rPr>
          <w:rFonts w:eastAsia="Times New Roman"/>
          <w:szCs w:val="24"/>
          <w:lang w:eastAsia="de-DE"/>
        </w:rPr>
        <w:br/>
        <w:t xml:space="preserve">Sollst mein Fürst der Seele sein. </w:t>
      </w:r>
    </w:p>
    <w:p w14:paraId="1836940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ihr hohen Engelorden,</w:t>
      </w:r>
      <w:r w:rsidRPr="008A75F8">
        <w:rPr>
          <w:rFonts w:eastAsia="Times New Roman"/>
          <w:szCs w:val="24"/>
          <w:lang w:eastAsia="de-DE"/>
        </w:rPr>
        <w:br/>
        <w:t>Helle Geister allzumal,</w:t>
      </w:r>
      <w:r w:rsidRPr="008A75F8">
        <w:rPr>
          <w:rFonts w:eastAsia="Times New Roman"/>
          <w:szCs w:val="24"/>
          <w:lang w:eastAsia="de-DE"/>
        </w:rPr>
        <w:br/>
        <w:t>Die ihr lebt von Gottes Worten:</w:t>
      </w:r>
      <w:r w:rsidRPr="008A75F8">
        <w:rPr>
          <w:rFonts w:eastAsia="Times New Roman"/>
          <w:szCs w:val="24"/>
          <w:lang w:eastAsia="de-DE"/>
        </w:rPr>
        <w:br/>
        <w:t xml:space="preserve">Nehmt mich in die </w:t>
      </w:r>
      <w:proofErr w:type="spellStart"/>
      <w:r w:rsidRPr="008A75F8">
        <w:rPr>
          <w:rFonts w:eastAsia="Times New Roman"/>
          <w:szCs w:val="24"/>
          <w:lang w:eastAsia="de-DE"/>
        </w:rPr>
        <w:t>heil’ge</w:t>
      </w:r>
      <w:proofErr w:type="spellEnd"/>
      <w:r w:rsidRPr="008A75F8">
        <w:rPr>
          <w:rFonts w:eastAsia="Times New Roman"/>
          <w:szCs w:val="24"/>
          <w:lang w:eastAsia="de-DE"/>
        </w:rPr>
        <w:t xml:space="preserve"> Zahl</w:t>
      </w:r>
      <w:r w:rsidRPr="008A75F8">
        <w:rPr>
          <w:rFonts w:eastAsia="Times New Roman"/>
          <w:szCs w:val="24"/>
          <w:lang w:eastAsia="de-DE"/>
        </w:rPr>
        <w:br/>
        <w:t>Derer, die nur Liebe üben!</w:t>
      </w:r>
      <w:r w:rsidRPr="008A75F8">
        <w:rPr>
          <w:rFonts w:eastAsia="Times New Roman"/>
          <w:szCs w:val="24"/>
          <w:lang w:eastAsia="de-DE"/>
        </w:rPr>
        <w:br/>
        <w:t xml:space="preserve">Wenn die Himmel auch </w:t>
      </w:r>
      <w:proofErr w:type="spellStart"/>
      <w:r w:rsidRPr="008A75F8">
        <w:rPr>
          <w:rFonts w:eastAsia="Times New Roman"/>
          <w:szCs w:val="24"/>
          <w:lang w:eastAsia="de-DE"/>
        </w:rPr>
        <w:t>vergeh’n</w:t>
      </w:r>
      <w:proofErr w:type="spellEnd"/>
      <w:r w:rsidRPr="008A75F8">
        <w:rPr>
          <w:rFonts w:eastAsia="Times New Roman"/>
          <w:szCs w:val="24"/>
          <w:lang w:eastAsia="de-DE"/>
        </w:rPr>
        <w:t>,</w:t>
      </w:r>
      <w:r w:rsidRPr="008A75F8">
        <w:rPr>
          <w:rFonts w:eastAsia="Times New Roman"/>
          <w:szCs w:val="24"/>
          <w:lang w:eastAsia="de-DE"/>
        </w:rPr>
        <w:br/>
        <w:t>Werden die doch weiter lieben,</w:t>
      </w:r>
      <w:r w:rsidRPr="008A75F8">
        <w:rPr>
          <w:rFonts w:eastAsia="Times New Roman"/>
          <w:szCs w:val="24"/>
          <w:lang w:eastAsia="de-DE"/>
        </w:rPr>
        <w:br/>
        <w:t xml:space="preserve">Denn die Liebe bleibet </w:t>
      </w:r>
      <w:proofErr w:type="spellStart"/>
      <w:r w:rsidRPr="008A75F8">
        <w:rPr>
          <w:rFonts w:eastAsia="Times New Roman"/>
          <w:szCs w:val="24"/>
          <w:lang w:eastAsia="de-DE"/>
        </w:rPr>
        <w:t>steh’n</w:t>
      </w:r>
      <w:proofErr w:type="spellEnd"/>
      <w:r w:rsidRPr="008A75F8">
        <w:rPr>
          <w:rFonts w:eastAsia="Times New Roman"/>
          <w:szCs w:val="24"/>
          <w:lang w:eastAsia="de-DE"/>
        </w:rPr>
        <w:t>!</w:t>
      </w:r>
      <w:r w:rsidRPr="008A75F8">
        <w:rPr>
          <w:rFonts w:eastAsia="Times New Roman"/>
          <w:szCs w:val="24"/>
          <w:lang w:eastAsia="de-DE"/>
        </w:rPr>
        <w:br/>
        <w:t>Drum Jehovah soll allein</w:t>
      </w:r>
      <w:r w:rsidRPr="008A75F8">
        <w:rPr>
          <w:rFonts w:eastAsia="Times New Roman"/>
          <w:szCs w:val="24"/>
          <w:lang w:eastAsia="de-DE"/>
        </w:rPr>
        <w:br/>
        <w:t xml:space="preserve">Mein Haupt, Hirt und König sein! </w:t>
      </w:r>
    </w:p>
    <w:p w14:paraId="00D8E2C7" w14:textId="77777777" w:rsidR="008E5F26" w:rsidRDefault="008E5F26" w:rsidP="008E5F26">
      <w:pPr>
        <w:pStyle w:val="berschrift2"/>
      </w:pPr>
      <w:r w:rsidRPr="00B62494">
        <w:t>Inneres Leben mit Gott.</w:t>
      </w:r>
    </w:p>
    <w:p w14:paraId="1B809BCD" w14:textId="77777777" w:rsidR="008E5F26" w:rsidRDefault="008E5F26" w:rsidP="008E5F26">
      <w:pPr>
        <w:pStyle w:val="StandardWeb"/>
      </w:pPr>
      <w:r>
        <w:t>Lass deinen Sinn nicht dies und das zerstreuen</w:t>
      </w:r>
      <w:r>
        <w:br/>
        <w:t>Dein Geist muss ganz in Gott gesammelt sein;</w:t>
      </w:r>
      <w:r>
        <w:br/>
        <w:t>Soll, Seele, dich ein tiefer Fried‘ erfreuen,</w:t>
      </w:r>
      <w:r>
        <w:br/>
        <w:t xml:space="preserve">So lass ihn </w:t>
      </w:r>
      <w:proofErr w:type="spellStart"/>
      <w:r>
        <w:t>geh’n</w:t>
      </w:r>
      <w:proofErr w:type="spellEnd"/>
      <w:r>
        <w:t xml:space="preserve"> stets in das Eine ein.</w:t>
      </w:r>
      <w:r>
        <w:br/>
        <w:t>Da findest du Altar und Tempel schon zu sehen,</w:t>
      </w:r>
      <w:r>
        <w:br/>
        <w:t>Der Priester pflegt da stets im Schmuck vor Gott zu stehen.</w:t>
      </w:r>
      <w:r>
        <w:br/>
        <w:t>Geh‘ aus dir selbst und deiner Eigenheit:</w:t>
      </w:r>
      <w:r>
        <w:br/>
        <w:t>So bist du in der Welt von Welt befreit!</w:t>
      </w:r>
    </w:p>
    <w:p w14:paraId="2FE5C118" w14:textId="77777777" w:rsidR="008E5F26" w:rsidRPr="008A75F8" w:rsidRDefault="008E5F26" w:rsidP="008E5F26">
      <w:pPr>
        <w:pStyle w:val="berschrift2"/>
      </w:pPr>
      <w:r w:rsidRPr="008A75F8">
        <w:t>Komm, beuge dich, mein Herz und Sinn</w:t>
      </w:r>
    </w:p>
    <w:p w14:paraId="1C2D8ED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Komm, beuge dich, mein Herz und Sinn</w:t>
      </w:r>
      <w:r w:rsidRPr="008A75F8">
        <w:rPr>
          <w:rFonts w:eastAsia="Times New Roman"/>
          <w:szCs w:val="24"/>
          <w:lang w:eastAsia="de-DE"/>
        </w:rPr>
        <w:br/>
        <w:t>Vor Christi Throne tief danieder.</w:t>
      </w:r>
      <w:r w:rsidRPr="008A75F8">
        <w:rPr>
          <w:rFonts w:eastAsia="Times New Roman"/>
          <w:szCs w:val="24"/>
          <w:lang w:eastAsia="de-DE"/>
        </w:rPr>
        <w:br/>
        <w:t>Zu seinen Füßen sinke hin</w:t>
      </w:r>
      <w:r w:rsidRPr="008A75F8">
        <w:rPr>
          <w:rFonts w:eastAsia="Times New Roman"/>
          <w:szCs w:val="24"/>
          <w:lang w:eastAsia="de-DE"/>
        </w:rPr>
        <w:br/>
        <w:t>Und bring‘ ihm deines Dankes Lieder.</w:t>
      </w:r>
      <w:r w:rsidRPr="008A75F8">
        <w:rPr>
          <w:rFonts w:eastAsia="Times New Roman"/>
          <w:szCs w:val="24"/>
          <w:lang w:eastAsia="de-DE"/>
        </w:rPr>
        <w:br/>
        <w:t>Erkenne, wie du selbst aus dir nichts bist</w:t>
      </w:r>
      <w:r w:rsidRPr="008A75F8">
        <w:rPr>
          <w:rFonts w:eastAsia="Times New Roman"/>
          <w:szCs w:val="24"/>
          <w:lang w:eastAsia="de-DE"/>
        </w:rPr>
        <w:br/>
        <w:t>Wie Gott in dir und allen alles ist.</w:t>
      </w:r>
    </w:p>
    <w:p w14:paraId="1ACDE3D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Wo wär‘ in dir ein Funken Kraft,</w:t>
      </w:r>
      <w:r w:rsidRPr="008A75F8">
        <w:rPr>
          <w:rFonts w:eastAsia="Times New Roman"/>
          <w:szCs w:val="24"/>
          <w:lang w:eastAsia="de-DE"/>
        </w:rPr>
        <w:br/>
        <w:t>Wenn du sie nicht erlangt von oben?</w:t>
      </w:r>
      <w:r w:rsidRPr="008A75F8">
        <w:rPr>
          <w:rFonts w:eastAsia="Times New Roman"/>
          <w:szCs w:val="24"/>
          <w:lang w:eastAsia="de-DE"/>
        </w:rPr>
        <w:br/>
        <w:t>Wer hat dir Schutz und Ruh‘ geschafft</w:t>
      </w:r>
      <w:r w:rsidRPr="008A75F8">
        <w:rPr>
          <w:rFonts w:eastAsia="Times New Roman"/>
          <w:szCs w:val="24"/>
          <w:lang w:eastAsia="de-DE"/>
        </w:rPr>
        <w:br/>
        <w:t>Vor deiner Feinde List und Toben?</w:t>
      </w:r>
      <w:r w:rsidRPr="008A75F8">
        <w:rPr>
          <w:rFonts w:eastAsia="Times New Roman"/>
          <w:szCs w:val="24"/>
          <w:lang w:eastAsia="de-DE"/>
        </w:rPr>
        <w:br/>
        <w:t>Wer bändigte des Bösen finstre Macht?</w:t>
      </w:r>
      <w:r w:rsidRPr="008A75F8">
        <w:rPr>
          <w:rFonts w:eastAsia="Times New Roman"/>
          <w:szCs w:val="24"/>
          <w:lang w:eastAsia="de-DE"/>
        </w:rPr>
        <w:br/>
        <w:t>Wer hat der Wahrheit Glanz ans Licht gebracht?</w:t>
      </w:r>
    </w:p>
    <w:p w14:paraId="67AAE93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Wer hat dich aus der No</w:t>
      </w:r>
      <w:r>
        <w:rPr>
          <w:rFonts w:eastAsia="Times New Roman"/>
          <w:szCs w:val="24"/>
          <w:lang w:eastAsia="de-DE"/>
        </w:rPr>
        <w:t>t</w:t>
      </w:r>
      <w:r w:rsidRPr="008A75F8">
        <w:rPr>
          <w:rFonts w:eastAsia="Times New Roman"/>
          <w:szCs w:val="24"/>
          <w:lang w:eastAsia="de-DE"/>
        </w:rPr>
        <w:t xml:space="preserve"> befreit,</w:t>
      </w:r>
      <w:r w:rsidRPr="008A75F8">
        <w:rPr>
          <w:rFonts w:eastAsia="Times New Roman"/>
          <w:szCs w:val="24"/>
          <w:lang w:eastAsia="de-DE"/>
        </w:rPr>
        <w:br/>
        <w:t>Dein Leben dem Verderb entrissen?</w:t>
      </w:r>
      <w:r w:rsidRPr="008A75F8">
        <w:rPr>
          <w:rFonts w:eastAsia="Times New Roman"/>
          <w:szCs w:val="24"/>
          <w:lang w:eastAsia="de-DE"/>
        </w:rPr>
        <w:br/>
        <w:t>Wer krönt dich mit Barmherzigkeit,</w:t>
      </w:r>
      <w:r w:rsidRPr="008A75F8">
        <w:rPr>
          <w:rFonts w:eastAsia="Times New Roman"/>
          <w:szCs w:val="24"/>
          <w:lang w:eastAsia="de-DE"/>
        </w:rPr>
        <w:br/>
        <w:t>Wer lässt dich seine Rechte wissen?</w:t>
      </w:r>
      <w:r w:rsidRPr="008A75F8">
        <w:rPr>
          <w:rFonts w:eastAsia="Times New Roman"/>
          <w:szCs w:val="24"/>
          <w:lang w:eastAsia="de-DE"/>
        </w:rPr>
        <w:br/>
        <w:t xml:space="preserve">Ist er es nicht, der </w:t>
      </w:r>
      <w:proofErr w:type="spellStart"/>
      <w:r w:rsidRPr="008A75F8">
        <w:rPr>
          <w:rFonts w:eastAsia="Times New Roman"/>
          <w:szCs w:val="24"/>
          <w:lang w:eastAsia="de-DE"/>
        </w:rPr>
        <w:t>unerschöpfte</w:t>
      </w:r>
      <w:proofErr w:type="spellEnd"/>
      <w:r w:rsidRPr="008A75F8">
        <w:rPr>
          <w:rFonts w:eastAsia="Times New Roman"/>
          <w:szCs w:val="24"/>
          <w:lang w:eastAsia="de-DE"/>
        </w:rPr>
        <w:t xml:space="preserve"> Quell,</w:t>
      </w:r>
      <w:r w:rsidRPr="008A75F8">
        <w:rPr>
          <w:rFonts w:eastAsia="Times New Roman"/>
          <w:szCs w:val="24"/>
          <w:lang w:eastAsia="de-DE"/>
        </w:rPr>
        <w:br/>
        <w:t>Der täglich noch uns zuströmt rein und hell?</w:t>
      </w:r>
    </w:p>
    <w:p w14:paraId="22C0C77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Ja, deine Hand hat uns gefa</w:t>
      </w:r>
      <w:r>
        <w:rPr>
          <w:rFonts w:eastAsia="Times New Roman"/>
          <w:szCs w:val="24"/>
          <w:lang w:eastAsia="de-DE"/>
        </w:rPr>
        <w:t>ss</w:t>
      </w:r>
      <w:r w:rsidRPr="008A75F8">
        <w:rPr>
          <w:rFonts w:eastAsia="Times New Roman"/>
          <w:szCs w:val="24"/>
          <w:lang w:eastAsia="de-DE"/>
        </w:rPr>
        <w:t>t</w:t>
      </w:r>
      <w:r w:rsidRPr="008A75F8">
        <w:rPr>
          <w:rFonts w:eastAsia="Times New Roman"/>
          <w:szCs w:val="24"/>
          <w:lang w:eastAsia="de-DE"/>
        </w:rPr>
        <w:br/>
        <w:t>Und über all‘ Verdienst und Hoffen</w:t>
      </w:r>
      <w:r w:rsidRPr="008A75F8">
        <w:rPr>
          <w:rFonts w:eastAsia="Times New Roman"/>
          <w:szCs w:val="24"/>
          <w:lang w:eastAsia="de-DE"/>
        </w:rPr>
        <w:br/>
        <w:t>Hinweggetan der Sünden Last,</w:t>
      </w:r>
      <w:r w:rsidRPr="008A75F8">
        <w:rPr>
          <w:rFonts w:eastAsia="Times New Roman"/>
          <w:szCs w:val="24"/>
          <w:lang w:eastAsia="de-DE"/>
        </w:rPr>
        <w:br/>
        <w:t>Dass nun der Himmel steht uns offen!</w:t>
      </w:r>
      <w:r w:rsidRPr="008A75F8">
        <w:rPr>
          <w:rFonts w:eastAsia="Times New Roman"/>
          <w:szCs w:val="24"/>
          <w:lang w:eastAsia="de-DE"/>
        </w:rPr>
        <w:br/>
        <w:t>Du machst das Herz von Furcht und Zweifel leer,</w:t>
      </w:r>
      <w:r w:rsidRPr="008A75F8">
        <w:rPr>
          <w:rFonts w:eastAsia="Times New Roman"/>
          <w:szCs w:val="24"/>
          <w:lang w:eastAsia="de-DE"/>
        </w:rPr>
        <w:br/>
        <w:t xml:space="preserve">Und </w:t>
      </w:r>
      <w:proofErr w:type="spellStart"/>
      <w:r w:rsidRPr="008A75F8">
        <w:rPr>
          <w:rFonts w:eastAsia="Times New Roman"/>
          <w:szCs w:val="24"/>
          <w:lang w:eastAsia="de-DE"/>
        </w:rPr>
        <w:t>sel’ger</w:t>
      </w:r>
      <w:proofErr w:type="spellEnd"/>
      <w:r w:rsidRPr="008A75F8">
        <w:rPr>
          <w:rFonts w:eastAsia="Times New Roman"/>
          <w:szCs w:val="24"/>
          <w:lang w:eastAsia="de-DE"/>
        </w:rPr>
        <w:t xml:space="preserve"> Friede waltet um uns her.</w:t>
      </w:r>
    </w:p>
    <w:p w14:paraId="58B10D7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Was zwischen uns sich drängen will,</w:t>
      </w:r>
      <w:r w:rsidRPr="008A75F8">
        <w:rPr>
          <w:rFonts w:eastAsia="Times New Roman"/>
          <w:szCs w:val="24"/>
          <w:lang w:eastAsia="de-DE"/>
        </w:rPr>
        <w:br/>
        <w:t>Hat deine Kraft gar bald vernichtet;</w:t>
      </w:r>
      <w:r w:rsidRPr="008A75F8">
        <w:rPr>
          <w:rFonts w:eastAsia="Times New Roman"/>
          <w:szCs w:val="24"/>
          <w:lang w:eastAsia="de-DE"/>
        </w:rPr>
        <w:br/>
        <w:t>Du hältst den Tempel rein und still,</w:t>
      </w:r>
      <w:r w:rsidRPr="008A75F8">
        <w:rPr>
          <w:rFonts w:eastAsia="Times New Roman"/>
          <w:szCs w:val="24"/>
          <w:lang w:eastAsia="de-DE"/>
        </w:rPr>
        <w:br/>
        <w:t>Den du dir selbst in uns errichtet.</w:t>
      </w:r>
      <w:r w:rsidRPr="008A75F8">
        <w:rPr>
          <w:rFonts w:eastAsia="Times New Roman"/>
          <w:szCs w:val="24"/>
          <w:lang w:eastAsia="de-DE"/>
        </w:rPr>
        <w:br/>
        <w:t>Ja, fest bestehet deine Herrlichkeit,</w:t>
      </w:r>
      <w:r w:rsidRPr="008A75F8">
        <w:rPr>
          <w:rFonts w:eastAsia="Times New Roman"/>
          <w:szCs w:val="24"/>
          <w:lang w:eastAsia="de-DE"/>
        </w:rPr>
        <w:br/>
        <w:t>Die dir in uns der Vater hat geweiht.</w:t>
      </w:r>
    </w:p>
    <w:p w14:paraId="1B5ED4B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überschüttest uns mit Lieb‘</w:t>
      </w:r>
      <w:r w:rsidRPr="008A75F8">
        <w:rPr>
          <w:rFonts w:eastAsia="Times New Roman"/>
          <w:szCs w:val="24"/>
          <w:lang w:eastAsia="de-DE"/>
        </w:rPr>
        <w:br/>
        <w:t>Und reinigst Herzen, Mund und Sinnen,</w:t>
      </w:r>
      <w:r w:rsidRPr="008A75F8">
        <w:rPr>
          <w:rFonts w:eastAsia="Times New Roman"/>
          <w:szCs w:val="24"/>
          <w:lang w:eastAsia="de-DE"/>
        </w:rPr>
        <w:br/>
        <w:t>Dass wir aus deines Geistes Trieb</w:t>
      </w:r>
      <w:r w:rsidRPr="008A75F8">
        <w:rPr>
          <w:rFonts w:eastAsia="Times New Roman"/>
          <w:szCs w:val="24"/>
          <w:lang w:eastAsia="de-DE"/>
        </w:rPr>
        <w:br/>
        <w:t>Dich stets in uns mehr liebgewinnen.</w:t>
      </w:r>
      <w:r w:rsidRPr="008A75F8">
        <w:rPr>
          <w:rFonts w:eastAsia="Times New Roman"/>
          <w:szCs w:val="24"/>
          <w:lang w:eastAsia="de-DE"/>
        </w:rPr>
        <w:br/>
        <w:t>Du drückst dem Geist der Reinheit Siegel auf,</w:t>
      </w:r>
      <w:r w:rsidRPr="008A75F8">
        <w:rPr>
          <w:rFonts w:eastAsia="Times New Roman"/>
          <w:szCs w:val="24"/>
          <w:lang w:eastAsia="de-DE"/>
        </w:rPr>
        <w:br/>
        <w:t>Dass unbefleckt wir enden unsern Lauf.</w:t>
      </w:r>
    </w:p>
    <w:p w14:paraId="201350B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So nimm dafür zu Opfer hin</w:t>
      </w:r>
      <w:r w:rsidRPr="008A75F8">
        <w:rPr>
          <w:rFonts w:eastAsia="Times New Roman"/>
          <w:szCs w:val="24"/>
          <w:lang w:eastAsia="de-DE"/>
        </w:rPr>
        <w:br/>
        <w:t>Uns selbst mit allem, was wir haben;</w:t>
      </w:r>
      <w:r w:rsidRPr="008A75F8">
        <w:rPr>
          <w:rFonts w:eastAsia="Times New Roman"/>
          <w:szCs w:val="24"/>
          <w:lang w:eastAsia="de-DE"/>
        </w:rPr>
        <w:br/>
        <w:t>Nimm Leib und Seel‘, nimm Herz und Sinn</w:t>
      </w:r>
      <w:r w:rsidRPr="008A75F8">
        <w:rPr>
          <w:rFonts w:eastAsia="Times New Roman"/>
          <w:szCs w:val="24"/>
          <w:lang w:eastAsia="de-DE"/>
        </w:rPr>
        <w:br/>
        <w:t>Zum Eigentum statt andrer Gaben.</w:t>
      </w:r>
      <w:r w:rsidRPr="008A75F8">
        <w:rPr>
          <w:rFonts w:eastAsia="Times New Roman"/>
          <w:szCs w:val="24"/>
          <w:lang w:eastAsia="de-DE"/>
        </w:rPr>
        <w:br/>
        <w:t>Bereite selbst dir aus der Schwachen Mund</w:t>
      </w:r>
      <w:r w:rsidRPr="008A75F8">
        <w:rPr>
          <w:rFonts w:eastAsia="Times New Roman"/>
          <w:szCs w:val="24"/>
          <w:lang w:eastAsia="de-DE"/>
        </w:rPr>
        <w:br/>
        <w:t>Ein würdig Lob; mach‘ deinen Namen kund.</w:t>
      </w:r>
    </w:p>
    <w:p w14:paraId="200B527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Hierzu gib einen Sinn und Mu</w:t>
      </w:r>
      <w:r>
        <w:rPr>
          <w:rFonts w:eastAsia="Times New Roman"/>
          <w:szCs w:val="24"/>
          <w:lang w:eastAsia="de-DE"/>
        </w:rPr>
        <w:t>t</w:t>
      </w:r>
      <w:r w:rsidRPr="008A75F8">
        <w:rPr>
          <w:rFonts w:eastAsia="Times New Roman"/>
          <w:szCs w:val="24"/>
          <w:lang w:eastAsia="de-DE"/>
        </w:rPr>
        <w:t>,</w:t>
      </w:r>
      <w:r w:rsidRPr="008A75F8">
        <w:rPr>
          <w:rFonts w:eastAsia="Times New Roman"/>
          <w:szCs w:val="24"/>
          <w:lang w:eastAsia="de-DE"/>
        </w:rPr>
        <w:br/>
        <w:t xml:space="preserve">Halt deine </w:t>
      </w:r>
      <w:proofErr w:type="spellStart"/>
      <w:r w:rsidRPr="008A75F8">
        <w:rPr>
          <w:rFonts w:eastAsia="Times New Roman"/>
          <w:szCs w:val="24"/>
          <w:lang w:eastAsia="de-DE"/>
        </w:rPr>
        <w:t>Gläub’gen</w:t>
      </w:r>
      <w:proofErr w:type="spellEnd"/>
      <w:r w:rsidRPr="008A75F8">
        <w:rPr>
          <w:rFonts w:eastAsia="Times New Roman"/>
          <w:szCs w:val="24"/>
          <w:lang w:eastAsia="de-DE"/>
        </w:rPr>
        <w:t xml:space="preserve"> fest zusammen,</w:t>
      </w:r>
      <w:r w:rsidRPr="008A75F8">
        <w:rPr>
          <w:rFonts w:eastAsia="Times New Roman"/>
          <w:szCs w:val="24"/>
          <w:lang w:eastAsia="de-DE"/>
        </w:rPr>
        <w:br/>
        <w:t>Dass unser Herz von heil’ger Glut</w:t>
      </w:r>
      <w:r w:rsidRPr="008A75F8">
        <w:rPr>
          <w:rFonts w:eastAsia="Times New Roman"/>
          <w:szCs w:val="24"/>
          <w:lang w:eastAsia="de-DE"/>
        </w:rPr>
        <w:br/>
        <w:t>Entbrenn‘ in deiner Liebe Flammen.</w:t>
      </w:r>
      <w:r w:rsidRPr="008A75F8">
        <w:rPr>
          <w:rFonts w:eastAsia="Times New Roman"/>
          <w:szCs w:val="24"/>
          <w:lang w:eastAsia="de-DE"/>
        </w:rPr>
        <w:br/>
        <w:t>Zu deinem Thron steigt unser Dank empor,</w:t>
      </w:r>
      <w:r w:rsidRPr="008A75F8">
        <w:rPr>
          <w:rFonts w:eastAsia="Times New Roman"/>
          <w:szCs w:val="24"/>
          <w:lang w:eastAsia="de-DE"/>
        </w:rPr>
        <w:br/>
        <w:t xml:space="preserve">Bis </w:t>
      </w:r>
      <w:proofErr w:type="spellStart"/>
      <w:r w:rsidRPr="008A75F8">
        <w:rPr>
          <w:rFonts w:eastAsia="Times New Roman"/>
          <w:szCs w:val="24"/>
          <w:lang w:eastAsia="de-DE"/>
        </w:rPr>
        <w:t>würd’ger</w:t>
      </w:r>
      <w:proofErr w:type="spellEnd"/>
      <w:r w:rsidRPr="008A75F8">
        <w:rPr>
          <w:rFonts w:eastAsia="Times New Roman"/>
          <w:szCs w:val="24"/>
          <w:lang w:eastAsia="de-DE"/>
        </w:rPr>
        <w:t xml:space="preserve"> er erschallt im </w:t>
      </w:r>
      <w:proofErr w:type="spellStart"/>
      <w:r w:rsidRPr="008A75F8">
        <w:rPr>
          <w:rFonts w:eastAsia="Times New Roman"/>
          <w:szCs w:val="24"/>
          <w:lang w:eastAsia="de-DE"/>
        </w:rPr>
        <w:t>höhern</w:t>
      </w:r>
      <w:proofErr w:type="spellEnd"/>
      <w:r w:rsidRPr="008A75F8">
        <w:rPr>
          <w:rFonts w:eastAsia="Times New Roman"/>
          <w:szCs w:val="24"/>
          <w:lang w:eastAsia="de-DE"/>
        </w:rPr>
        <w:t xml:space="preserve"> Chor.</w:t>
      </w:r>
    </w:p>
    <w:p w14:paraId="6D6799F6" w14:textId="77777777" w:rsidR="008E5F26" w:rsidRPr="008A75F8" w:rsidRDefault="008E5F26" w:rsidP="008E5F26">
      <w:pPr>
        <w:pStyle w:val="berschrift2"/>
      </w:pPr>
      <w:r w:rsidRPr="008A75F8">
        <w:t>Kräfte des Glaubens.</w:t>
      </w:r>
    </w:p>
    <w:p w14:paraId="3A8A607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Wie offenbar sind doch des Glaubens hohe Kräfte!</w:t>
      </w:r>
      <w:r w:rsidRPr="008A75F8">
        <w:rPr>
          <w:rFonts w:eastAsia="Times New Roman"/>
          <w:szCs w:val="24"/>
          <w:lang w:eastAsia="de-DE"/>
        </w:rPr>
        <w:br/>
        <w:t>Die wahre Sonne naht sich uns mit ihrem Licht,</w:t>
      </w:r>
      <w:r w:rsidRPr="008A75F8">
        <w:rPr>
          <w:rFonts w:eastAsia="Times New Roman"/>
          <w:szCs w:val="24"/>
          <w:lang w:eastAsia="de-DE"/>
        </w:rPr>
        <w:br/>
        <w:t>Wenn Gottes Geist in uns die böse Art zerbricht,</w:t>
      </w:r>
      <w:r w:rsidRPr="008A75F8">
        <w:rPr>
          <w:rFonts w:eastAsia="Times New Roman"/>
          <w:szCs w:val="24"/>
          <w:lang w:eastAsia="de-DE"/>
        </w:rPr>
        <w:br/>
        <w:t>Und fängt von vorne an die geistlichen Geschäfte;</w:t>
      </w:r>
      <w:r w:rsidRPr="008A75F8">
        <w:rPr>
          <w:rFonts w:eastAsia="Times New Roman"/>
          <w:szCs w:val="24"/>
          <w:lang w:eastAsia="de-DE"/>
        </w:rPr>
        <w:br/>
        <w:t xml:space="preserve">Dann kommen wir hervor als </w:t>
      </w:r>
      <w:proofErr w:type="spellStart"/>
      <w:r w:rsidRPr="008A75F8">
        <w:rPr>
          <w:rFonts w:eastAsia="Times New Roman"/>
          <w:szCs w:val="24"/>
          <w:lang w:eastAsia="de-DE"/>
        </w:rPr>
        <w:t>neugeborne</w:t>
      </w:r>
      <w:proofErr w:type="spellEnd"/>
      <w:r w:rsidRPr="008A75F8">
        <w:rPr>
          <w:rFonts w:eastAsia="Times New Roman"/>
          <w:szCs w:val="24"/>
          <w:lang w:eastAsia="de-DE"/>
        </w:rPr>
        <w:t xml:space="preserve"> Söhne;</w:t>
      </w:r>
      <w:r w:rsidRPr="008A75F8">
        <w:rPr>
          <w:rFonts w:eastAsia="Times New Roman"/>
          <w:szCs w:val="24"/>
          <w:lang w:eastAsia="de-DE"/>
        </w:rPr>
        <w:br/>
        <w:t>Das höchste Alter geht in zarte Kindheit ein.</w:t>
      </w:r>
      <w:r w:rsidRPr="008A75F8">
        <w:rPr>
          <w:rFonts w:eastAsia="Times New Roman"/>
          <w:szCs w:val="24"/>
          <w:lang w:eastAsia="de-DE"/>
        </w:rPr>
        <w:br/>
        <w:t>Es muss ein Wundermensch von zwei Geburten sein,</w:t>
      </w:r>
      <w:r w:rsidRPr="008A75F8">
        <w:rPr>
          <w:rFonts w:eastAsia="Times New Roman"/>
          <w:szCs w:val="24"/>
          <w:lang w:eastAsia="de-DE"/>
        </w:rPr>
        <w:br/>
        <w:t xml:space="preserve">Wer Gott einst preisen will mit himmlischem Getöne. </w:t>
      </w:r>
    </w:p>
    <w:p w14:paraId="69A27C15" w14:textId="77777777" w:rsidR="008E5F26" w:rsidRPr="008A75F8" w:rsidRDefault="008E5F26" w:rsidP="008E5F26">
      <w:pPr>
        <w:pStyle w:val="berschrift2"/>
      </w:pPr>
      <w:r w:rsidRPr="008A75F8">
        <w:t>Krankheit aus Liebe.</w:t>
      </w:r>
    </w:p>
    <w:p w14:paraId="197F11D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weiß nicht, wie mir ist,</w:t>
      </w:r>
      <w:r w:rsidRPr="008A75F8">
        <w:rPr>
          <w:rFonts w:eastAsia="Times New Roman"/>
          <w:szCs w:val="24"/>
          <w:lang w:eastAsia="de-DE"/>
        </w:rPr>
        <w:br/>
        <w:t xml:space="preserve">Vor großem, </w:t>
      </w:r>
      <w:proofErr w:type="spellStart"/>
      <w:r w:rsidRPr="008A75F8">
        <w:rPr>
          <w:rFonts w:eastAsia="Times New Roman"/>
          <w:szCs w:val="24"/>
          <w:lang w:eastAsia="de-DE"/>
        </w:rPr>
        <w:t>bitt’rem</w:t>
      </w:r>
      <w:proofErr w:type="spellEnd"/>
      <w:r w:rsidRPr="008A75F8">
        <w:rPr>
          <w:rFonts w:eastAsia="Times New Roman"/>
          <w:szCs w:val="24"/>
          <w:lang w:eastAsia="de-DE"/>
        </w:rPr>
        <w:t xml:space="preserve"> Schmerzen,</w:t>
      </w:r>
      <w:r w:rsidRPr="008A75F8">
        <w:rPr>
          <w:rFonts w:eastAsia="Times New Roman"/>
          <w:szCs w:val="24"/>
          <w:lang w:eastAsia="de-DE"/>
        </w:rPr>
        <w:br/>
        <w:t>Der mir am Leben frisst,</w:t>
      </w:r>
      <w:r w:rsidRPr="008A75F8">
        <w:rPr>
          <w:rFonts w:eastAsia="Times New Roman"/>
          <w:szCs w:val="24"/>
          <w:lang w:eastAsia="de-DE"/>
        </w:rPr>
        <w:br/>
        <w:t>Und geht so tief zu Herzen.</w:t>
      </w:r>
      <w:r w:rsidRPr="008A75F8">
        <w:rPr>
          <w:rFonts w:eastAsia="Times New Roman"/>
          <w:szCs w:val="24"/>
          <w:lang w:eastAsia="de-DE"/>
        </w:rPr>
        <w:br/>
        <w:t>Wer bringet mir den besten Rat?</w:t>
      </w:r>
      <w:r w:rsidRPr="008A75F8">
        <w:rPr>
          <w:rFonts w:eastAsia="Times New Roman"/>
          <w:szCs w:val="24"/>
          <w:lang w:eastAsia="de-DE"/>
        </w:rPr>
        <w:br/>
        <w:t>Wer ist’s, der für mich Rettung hat,</w:t>
      </w:r>
      <w:r w:rsidRPr="008A75F8">
        <w:rPr>
          <w:rFonts w:eastAsia="Times New Roman"/>
          <w:szCs w:val="24"/>
          <w:lang w:eastAsia="de-DE"/>
        </w:rPr>
        <w:br/>
        <w:t xml:space="preserve">Weil meine Lieb‘ am Sterben ist? </w:t>
      </w:r>
    </w:p>
    <w:p w14:paraId="3ADC214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Als ich mein ewig Heil</w:t>
      </w:r>
      <w:r w:rsidRPr="008A75F8">
        <w:rPr>
          <w:rFonts w:eastAsia="Times New Roman"/>
          <w:szCs w:val="24"/>
          <w:lang w:eastAsia="de-DE"/>
        </w:rPr>
        <w:br/>
        <w:t xml:space="preserve">Nach ernster Buße </w:t>
      </w:r>
      <w:proofErr w:type="spellStart"/>
      <w:r w:rsidRPr="008A75F8">
        <w:rPr>
          <w:rFonts w:eastAsia="Times New Roman"/>
          <w:szCs w:val="24"/>
          <w:lang w:eastAsia="de-DE"/>
        </w:rPr>
        <w:t>funden</w:t>
      </w:r>
      <w:proofErr w:type="spellEnd"/>
      <w:r w:rsidRPr="008A75F8">
        <w:rPr>
          <w:rFonts w:eastAsia="Times New Roman"/>
          <w:szCs w:val="24"/>
          <w:lang w:eastAsia="de-DE"/>
        </w:rPr>
        <w:br/>
        <w:t>In Jesu, der mein Teil</w:t>
      </w:r>
      <w:r w:rsidRPr="008A75F8">
        <w:rPr>
          <w:rFonts w:eastAsia="Times New Roman"/>
          <w:szCs w:val="24"/>
          <w:lang w:eastAsia="de-DE"/>
        </w:rPr>
        <w:br/>
        <w:t>Kraft seiner Todeswunden,</w:t>
      </w:r>
      <w:r w:rsidRPr="008A75F8">
        <w:rPr>
          <w:rFonts w:eastAsia="Times New Roman"/>
          <w:szCs w:val="24"/>
          <w:lang w:eastAsia="de-DE"/>
        </w:rPr>
        <w:br/>
        <w:t>Und meine Heilung ward vom Tod:</w:t>
      </w:r>
      <w:r w:rsidRPr="008A75F8">
        <w:rPr>
          <w:rFonts w:eastAsia="Times New Roman"/>
          <w:szCs w:val="24"/>
          <w:lang w:eastAsia="de-DE"/>
        </w:rPr>
        <w:br/>
        <w:t>Da sprach ich: „nun hat’s keine Not,</w:t>
      </w:r>
      <w:r w:rsidRPr="008A75F8">
        <w:rPr>
          <w:rFonts w:eastAsia="Times New Roman"/>
          <w:szCs w:val="24"/>
          <w:lang w:eastAsia="de-DE"/>
        </w:rPr>
        <w:br/>
        <w:t xml:space="preserve">Weil Gottes Sohn mir gnädig ist!“ </w:t>
      </w:r>
    </w:p>
    <w:p w14:paraId="29F54EC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Fürwahr, es hat der Trieb</w:t>
      </w:r>
      <w:r w:rsidRPr="008A75F8">
        <w:rPr>
          <w:rFonts w:eastAsia="Times New Roman"/>
          <w:szCs w:val="24"/>
          <w:lang w:eastAsia="de-DE"/>
        </w:rPr>
        <w:br/>
        <w:t>Des Vaters mich gezogen</w:t>
      </w:r>
      <w:r w:rsidRPr="008A75F8">
        <w:rPr>
          <w:rFonts w:eastAsia="Times New Roman"/>
          <w:szCs w:val="24"/>
          <w:lang w:eastAsia="de-DE"/>
        </w:rPr>
        <w:br/>
        <w:t>Zum Sohn, und dessen Lieb‘</w:t>
      </w:r>
      <w:r w:rsidRPr="008A75F8">
        <w:rPr>
          <w:rFonts w:eastAsia="Times New Roman"/>
          <w:szCs w:val="24"/>
          <w:lang w:eastAsia="de-DE"/>
        </w:rPr>
        <w:br/>
        <w:t>Im Geist mich überwogen.</w:t>
      </w:r>
      <w:r w:rsidRPr="008A75F8">
        <w:rPr>
          <w:rFonts w:eastAsia="Times New Roman"/>
          <w:szCs w:val="24"/>
          <w:lang w:eastAsia="de-DE"/>
        </w:rPr>
        <w:br/>
        <w:t>Sein göttlich Licht facht‘ an in mir</w:t>
      </w:r>
      <w:r w:rsidRPr="008A75F8">
        <w:rPr>
          <w:rFonts w:eastAsia="Times New Roman"/>
          <w:szCs w:val="24"/>
          <w:lang w:eastAsia="de-DE"/>
        </w:rPr>
        <w:br/>
        <w:t>Der Lieb‘ unendliche Begier</w:t>
      </w:r>
      <w:r w:rsidRPr="008A75F8">
        <w:rPr>
          <w:rFonts w:eastAsia="Times New Roman"/>
          <w:szCs w:val="24"/>
          <w:lang w:eastAsia="de-DE"/>
        </w:rPr>
        <w:br/>
        <w:t xml:space="preserve">Im Herzen, das verwundet ist. </w:t>
      </w:r>
    </w:p>
    <w:p w14:paraId="42DCD62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Ich kann ohn‘ Ihn nicht </w:t>
      </w:r>
      <w:proofErr w:type="spellStart"/>
      <w:r w:rsidRPr="008A75F8">
        <w:rPr>
          <w:rFonts w:eastAsia="Times New Roman"/>
          <w:szCs w:val="24"/>
          <w:lang w:eastAsia="de-DE"/>
        </w:rPr>
        <w:t>ruh’n</w:t>
      </w:r>
      <w:proofErr w:type="spellEnd"/>
      <w:r w:rsidRPr="008A75F8">
        <w:rPr>
          <w:rFonts w:eastAsia="Times New Roman"/>
          <w:szCs w:val="24"/>
          <w:lang w:eastAsia="de-DE"/>
        </w:rPr>
        <w:t>,</w:t>
      </w:r>
      <w:r w:rsidRPr="008A75F8">
        <w:rPr>
          <w:rFonts w:eastAsia="Times New Roman"/>
          <w:szCs w:val="24"/>
          <w:lang w:eastAsia="de-DE"/>
        </w:rPr>
        <w:br/>
        <w:t>Viel weniger selig leben;</w:t>
      </w:r>
      <w:r w:rsidRPr="008A75F8">
        <w:rPr>
          <w:rFonts w:eastAsia="Times New Roman"/>
          <w:szCs w:val="24"/>
          <w:lang w:eastAsia="de-DE"/>
        </w:rPr>
        <w:br/>
        <w:t>Drum hab‘ ich eignem Tun</w:t>
      </w:r>
      <w:r w:rsidRPr="008A75F8">
        <w:rPr>
          <w:rFonts w:eastAsia="Times New Roman"/>
          <w:szCs w:val="24"/>
          <w:lang w:eastAsia="de-DE"/>
        </w:rPr>
        <w:br/>
        <w:t>Und Frommsein mich ergeben:</w:t>
      </w:r>
      <w:r w:rsidRPr="008A75F8">
        <w:rPr>
          <w:rFonts w:eastAsia="Times New Roman"/>
          <w:szCs w:val="24"/>
          <w:lang w:eastAsia="de-DE"/>
        </w:rPr>
        <w:br/>
        <w:t>Da lief ich aus mir hin und her,</w:t>
      </w:r>
      <w:r w:rsidRPr="008A75F8">
        <w:rPr>
          <w:rFonts w:eastAsia="Times New Roman"/>
          <w:szCs w:val="24"/>
          <w:lang w:eastAsia="de-DE"/>
        </w:rPr>
        <w:br/>
        <w:t>Und forscht um Ihn bei Menschen sehr,</w:t>
      </w:r>
      <w:r w:rsidRPr="008A75F8">
        <w:rPr>
          <w:rFonts w:eastAsia="Times New Roman"/>
          <w:szCs w:val="24"/>
          <w:lang w:eastAsia="de-DE"/>
        </w:rPr>
        <w:br/>
        <w:t>Ob Er bei Kreaturen ist?</w:t>
      </w:r>
    </w:p>
    <w:p w14:paraId="2D11760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Vom Laufen ward ich matt,</w:t>
      </w:r>
      <w:r w:rsidRPr="008A75F8">
        <w:rPr>
          <w:rFonts w:eastAsia="Times New Roman"/>
          <w:szCs w:val="24"/>
          <w:lang w:eastAsia="de-DE"/>
        </w:rPr>
        <w:br/>
        <w:t>Ich sank in Ohnmacht nieder,</w:t>
      </w:r>
      <w:r w:rsidRPr="008A75F8">
        <w:rPr>
          <w:rFonts w:eastAsia="Times New Roman"/>
          <w:szCs w:val="24"/>
          <w:lang w:eastAsia="de-DE"/>
        </w:rPr>
        <w:br/>
        <w:t>So dass mein Mund sich hat</w:t>
      </w:r>
      <w:r w:rsidRPr="008A75F8">
        <w:rPr>
          <w:rFonts w:eastAsia="Times New Roman"/>
          <w:szCs w:val="24"/>
          <w:lang w:eastAsia="de-DE"/>
        </w:rPr>
        <w:br/>
        <w:t>Eröffnet an die Brüder:</w:t>
      </w:r>
      <w:r w:rsidRPr="008A75F8">
        <w:rPr>
          <w:rFonts w:eastAsia="Times New Roman"/>
          <w:szCs w:val="24"/>
          <w:lang w:eastAsia="de-DE"/>
        </w:rPr>
        <w:br/>
        <w:t>„Ach wisst ihr meinen Liebsten wo,</w:t>
      </w:r>
      <w:r w:rsidRPr="008A75F8">
        <w:rPr>
          <w:rFonts w:eastAsia="Times New Roman"/>
          <w:szCs w:val="24"/>
          <w:lang w:eastAsia="de-DE"/>
        </w:rPr>
        <w:br/>
        <w:t>So sagt Ihm, dass ich sterbe so,</w:t>
      </w:r>
      <w:r w:rsidRPr="008A75F8">
        <w:rPr>
          <w:rFonts w:eastAsia="Times New Roman"/>
          <w:szCs w:val="24"/>
          <w:lang w:eastAsia="de-DE"/>
        </w:rPr>
        <w:br/>
        <w:t>Weil Er von mir entfernet ist!“</w:t>
      </w:r>
    </w:p>
    <w:p w14:paraId="11E9EA2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Bald war die Antwort da,</w:t>
      </w:r>
      <w:r w:rsidRPr="008A75F8">
        <w:rPr>
          <w:rFonts w:eastAsia="Times New Roman"/>
          <w:szCs w:val="24"/>
          <w:lang w:eastAsia="de-DE"/>
        </w:rPr>
        <w:br/>
        <w:t>Im tiefsten Seelengrunde:</w:t>
      </w:r>
      <w:r w:rsidRPr="008A75F8">
        <w:rPr>
          <w:rFonts w:eastAsia="Times New Roman"/>
          <w:szCs w:val="24"/>
          <w:lang w:eastAsia="de-DE"/>
        </w:rPr>
        <w:br/>
        <w:t>Das Wort ist dir so nah</w:t>
      </w:r>
      <w:r w:rsidRPr="008A75F8">
        <w:rPr>
          <w:rFonts w:eastAsia="Times New Roman"/>
          <w:szCs w:val="24"/>
          <w:lang w:eastAsia="de-DE"/>
        </w:rPr>
        <w:br/>
        <w:t>Im Herzen und im Munde!</w:t>
      </w:r>
      <w:r w:rsidRPr="008A75F8">
        <w:rPr>
          <w:rFonts w:eastAsia="Times New Roman"/>
          <w:szCs w:val="24"/>
          <w:lang w:eastAsia="de-DE"/>
        </w:rPr>
        <w:br/>
        <w:t>Was ist’s, das deine Liebe facht,</w:t>
      </w:r>
      <w:r w:rsidRPr="008A75F8">
        <w:rPr>
          <w:rFonts w:eastAsia="Times New Roman"/>
          <w:szCs w:val="24"/>
          <w:lang w:eastAsia="de-DE"/>
        </w:rPr>
        <w:br/>
        <w:t>Und Liebesschmerzen dir gemacht? –</w:t>
      </w:r>
      <w:r w:rsidRPr="008A75F8">
        <w:rPr>
          <w:rFonts w:eastAsia="Times New Roman"/>
          <w:szCs w:val="24"/>
          <w:lang w:eastAsia="de-DE"/>
        </w:rPr>
        <w:br/>
        <w:t>Ist’s nicht das Wort,</w:t>
      </w:r>
      <w:r w:rsidRPr="008A75F8">
        <w:rPr>
          <w:rFonts w:eastAsia="Times New Roman"/>
          <w:szCs w:val="24"/>
          <w:lang w:eastAsia="de-DE"/>
        </w:rPr>
        <w:br/>
        <w:t>das in dir ist?</w:t>
      </w:r>
    </w:p>
    <w:p w14:paraId="55C8741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„Von armer Kreatur</w:t>
      </w:r>
      <w:r w:rsidRPr="008A75F8">
        <w:rPr>
          <w:rFonts w:eastAsia="Times New Roman"/>
          <w:szCs w:val="24"/>
          <w:lang w:eastAsia="de-DE"/>
        </w:rPr>
        <w:br/>
        <w:t>Wirst du den Schatz nicht kaufen,</w:t>
      </w:r>
      <w:r w:rsidRPr="008A75F8">
        <w:rPr>
          <w:rFonts w:eastAsia="Times New Roman"/>
          <w:szCs w:val="24"/>
          <w:lang w:eastAsia="de-DE"/>
        </w:rPr>
        <w:br/>
        <w:t>Wenn du auch alle Spur</w:t>
      </w:r>
      <w:r w:rsidRPr="008A75F8">
        <w:rPr>
          <w:rFonts w:eastAsia="Times New Roman"/>
          <w:szCs w:val="24"/>
          <w:lang w:eastAsia="de-DE"/>
        </w:rPr>
        <w:br/>
        <w:t>Der Sekten willst durchlaufen.</w:t>
      </w:r>
      <w:r w:rsidRPr="008A75F8">
        <w:rPr>
          <w:rFonts w:eastAsia="Times New Roman"/>
          <w:szCs w:val="24"/>
          <w:lang w:eastAsia="de-DE"/>
        </w:rPr>
        <w:br/>
        <w:t>Ach glaube du: sie taugen nicht!</w:t>
      </w:r>
      <w:r w:rsidRPr="008A75F8">
        <w:rPr>
          <w:rFonts w:eastAsia="Times New Roman"/>
          <w:szCs w:val="24"/>
          <w:lang w:eastAsia="de-DE"/>
        </w:rPr>
        <w:br/>
        <w:t>Ihr Tun ist Schein und eignes Licht,</w:t>
      </w:r>
      <w:r w:rsidRPr="008A75F8">
        <w:rPr>
          <w:rFonts w:eastAsia="Times New Roman"/>
          <w:szCs w:val="24"/>
          <w:lang w:eastAsia="de-DE"/>
        </w:rPr>
        <w:br/>
        <w:t xml:space="preserve">Weil ihre </w:t>
      </w:r>
      <w:proofErr w:type="spellStart"/>
      <w:r w:rsidRPr="008A75F8">
        <w:rPr>
          <w:rFonts w:eastAsia="Times New Roman"/>
          <w:szCs w:val="24"/>
          <w:lang w:eastAsia="de-DE"/>
        </w:rPr>
        <w:t>Leucht</w:t>
      </w:r>
      <w:proofErr w:type="spellEnd"/>
      <w:r>
        <w:rPr>
          <w:rFonts w:eastAsia="Times New Roman"/>
          <w:szCs w:val="24"/>
          <w:lang w:eastAsia="de-DE"/>
        </w:rPr>
        <w:t>‘</w:t>
      </w:r>
      <w:r w:rsidRPr="008A75F8">
        <w:rPr>
          <w:rFonts w:eastAsia="Times New Roman"/>
          <w:szCs w:val="24"/>
          <w:lang w:eastAsia="de-DE"/>
        </w:rPr>
        <w:t xml:space="preserve"> erloschen ist! </w:t>
      </w:r>
    </w:p>
    <w:p w14:paraId="061A90B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Seele, Gott ist Licht,</w:t>
      </w:r>
      <w:r w:rsidRPr="008A75F8">
        <w:rPr>
          <w:rFonts w:eastAsia="Times New Roman"/>
          <w:szCs w:val="24"/>
          <w:lang w:eastAsia="de-DE"/>
        </w:rPr>
        <w:br/>
        <w:t>Dazu man nicht kann kommen,</w:t>
      </w:r>
      <w:r w:rsidRPr="008A75F8">
        <w:rPr>
          <w:rFonts w:eastAsia="Times New Roman"/>
          <w:szCs w:val="24"/>
          <w:lang w:eastAsia="de-DE"/>
        </w:rPr>
        <w:br/>
        <w:t>Wenn alle Sünden nicht,</w:t>
      </w:r>
      <w:r w:rsidRPr="008A75F8">
        <w:rPr>
          <w:rFonts w:eastAsia="Times New Roman"/>
          <w:szCs w:val="24"/>
          <w:lang w:eastAsia="de-DE"/>
        </w:rPr>
        <w:br/>
        <w:t>Vollkommen weggenommen!</w:t>
      </w:r>
      <w:r w:rsidRPr="008A75F8">
        <w:rPr>
          <w:rFonts w:eastAsia="Times New Roman"/>
          <w:szCs w:val="24"/>
          <w:lang w:eastAsia="de-DE"/>
        </w:rPr>
        <w:br/>
        <w:t>Drum such‘ Gott selber nur durch Gott,</w:t>
      </w:r>
      <w:r w:rsidRPr="008A75F8">
        <w:rPr>
          <w:rFonts w:eastAsia="Times New Roman"/>
          <w:szCs w:val="24"/>
          <w:lang w:eastAsia="de-DE"/>
        </w:rPr>
        <w:br/>
        <w:t>Das Licht im Licht, bei Kreuz und Spott,</w:t>
      </w:r>
      <w:r w:rsidRPr="008A75F8">
        <w:rPr>
          <w:rFonts w:eastAsia="Times New Roman"/>
          <w:szCs w:val="24"/>
          <w:lang w:eastAsia="de-DE"/>
        </w:rPr>
        <w:br/>
        <w:t xml:space="preserve">Weil Jesus dein Versöhner ist! </w:t>
      </w:r>
    </w:p>
    <w:p w14:paraId="442E87B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Darauf erschwang ich mich</w:t>
      </w:r>
      <w:r w:rsidRPr="008A75F8">
        <w:rPr>
          <w:rFonts w:eastAsia="Times New Roman"/>
          <w:szCs w:val="24"/>
          <w:lang w:eastAsia="de-DE"/>
        </w:rPr>
        <w:br/>
        <w:t>Aus meinem eigenen Leben,</w:t>
      </w:r>
      <w:r w:rsidRPr="008A75F8">
        <w:rPr>
          <w:rFonts w:eastAsia="Times New Roman"/>
          <w:szCs w:val="24"/>
          <w:lang w:eastAsia="de-DE"/>
        </w:rPr>
        <w:br/>
        <w:t xml:space="preserve">Und wollte </w:t>
      </w:r>
      <w:proofErr w:type="spellStart"/>
      <w:r w:rsidRPr="008A75F8">
        <w:rPr>
          <w:rFonts w:eastAsia="Times New Roman"/>
          <w:szCs w:val="24"/>
          <w:lang w:eastAsia="de-DE"/>
        </w:rPr>
        <w:t>dür</w:t>
      </w:r>
      <w:r>
        <w:rPr>
          <w:rFonts w:eastAsia="Times New Roman"/>
          <w:szCs w:val="24"/>
          <w:lang w:eastAsia="de-DE"/>
        </w:rPr>
        <w:t>f</w:t>
      </w:r>
      <w:r w:rsidRPr="008A75F8">
        <w:rPr>
          <w:rFonts w:eastAsia="Times New Roman"/>
          <w:szCs w:val="24"/>
          <w:lang w:eastAsia="de-DE"/>
        </w:rPr>
        <w:t>tiglich</w:t>
      </w:r>
      <w:proofErr w:type="spellEnd"/>
      <w:r w:rsidRPr="008A75F8">
        <w:rPr>
          <w:rFonts w:eastAsia="Times New Roman"/>
          <w:szCs w:val="24"/>
          <w:lang w:eastAsia="de-DE"/>
        </w:rPr>
        <w:br/>
        <w:t>In Gott hin mich ergeben;</w:t>
      </w:r>
      <w:r w:rsidRPr="008A75F8">
        <w:rPr>
          <w:rFonts w:eastAsia="Times New Roman"/>
          <w:szCs w:val="24"/>
          <w:lang w:eastAsia="de-DE"/>
        </w:rPr>
        <w:br/>
        <w:t>Ach aber, ich fand mich zu schwach,</w:t>
      </w:r>
      <w:r w:rsidRPr="008A75F8">
        <w:rPr>
          <w:rFonts w:eastAsia="Times New Roman"/>
          <w:szCs w:val="24"/>
          <w:lang w:eastAsia="de-DE"/>
        </w:rPr>
        <w:br/>
        <w:t>Und schrie Ihm nach mit Weh und Ach:</w:t>
      </w:r>
      <w:r w:rsidRPr="008A75F8">
        <w:rPr>
          <w:rFonts w:eastAsia="Times New Roman"/>
          <w:szCs w:val="24"/>
          <w:lang w:eastAsia="de-DE"/>
        </w:rPr>
        <w:br/>
        <w:t xml:space="preserve">Wo ist Er, der mein Leben ist? </w:t>
      </w:r>
    </w:p>
    <w:p w14:paraId="481912A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 fand ich zwischen mir</w:t>
      </w:r>
      <w:r w:rsidRPr="008A75F8">
        <w:rPr>
          <w:rFonts w:eastAsia="Times New Roman"/>
          <w:szCs w:val="24"/>
          <w:lang w:eastAsia="de-DE"/>
        </w:rPr>
        <w:br/>
        <w:t>Und Gott viel Bilder stehen,</w:t>
      </w:r>
      <w:r w:rsidRPr="008A75F8">
        <w:rPr>
          <w:rFonts w:eastAsia="Times New Roman"/>
          <w:szCs w:val="24"/>
          <w:lang w:eastAsia="de-DE"/>
        </w:rPr>
        <w:br/>
        <w:t>Die mich verhindert hier,</w:t>
      </w:r>
      <w:r w:rsidRPr="008A75F8">
        <w:rPr>
          <w:rFonts w:eastAsia="Times New Roman"/>
          <w:szCs w:val="24"/>
          <w:lang w:eastAsia="de-DE"/>
        </w:rPr>
        <w:br/>
        <w:t>Ins Heiligtum zu gehen:</w:t>
      </w:r>
      <w:r w:rsidRPr="008A75F8">
        <w:rPr>
          <w:rFonts w:eastAsia="Times New Roman"/>
          <w:szCs w:val="24"/>
          <w:lang w:eastAsia="de-DE"/>
        </w:rPr>
        <w:br/>
        <w:t xml:space="preserve">Und gleichwohl </w:t>
      </w:r>
      <w:proofErr w:type="spellStart"/>
      <w:r w:rsidRPr="008A75F8">
        <w:rPr>
          <w:rFonts w:eastAsia="Times New Roman"/>
          <w:szCs w:val="24"/>
          <w:lang w:eastAsia="de-DE"/>
        </w:rPr>
        <w:t>hatt</w:t>
      </w:r>
      <w:proofErr w:type="spellEnd"/>
      <w:r w:rsidRPr="008A75F8">
        <w:rPr>
          <w:rFonts w:eastAsia="Times New Roman"/>
          <w:szCs w:val="24"/>
          <w:lang w:eastAsia="de-DE"/>
        </w:rPr>
        <w:t>‘ ich keine Kraft,</w:t>
      </w:r>
      <w:r w:rsidRPr="008A75F8">
        <w:rPr>
          <w:rFonts w:eastAsia="Times New Roman"/>
          <w:szCs w:val="24"/>
          <w:lang w:eastAsia="de-DE"/>
        </w:rPr>
        <w:br/>
        <w:t>Bis Er sie selber aus mir schafft,</w:t>
      </w:r>
      <w:r w:rsidRPr="008A75F8">
        <w:rPr>
          <w:rFonts w:eastAsia="Times New Roman"/>
          <w:szCs w:val="24"/>
          <w:lang w:eastAsia="de-DE"/>
        </w:rPr>
        <w:br/>
        <w:t>Mir statt der Vielheit Eines ist.</w:t>
      </w:r>
    </w:p>
    <w:p w14:paraId="04EE749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Nunmehr ist Er mir auch</w:t>
      </w:r>
      <w:r w:rsidRPr="008A75F8">
        <w:rPr>
          <w:rFonts w:eastAsia="Times New Roman"/>
          <w:szCs w:val="24"/>
          <w:lang w:eastAsia="de-DE"/>
        </w:rPr>
        <w:br/>
        <w:t>Arzt und Arznei gewesen,</w:t>
      </w:r>
      <w:r w:rsidRPr="008A75F8">
        <w:rPr>
          <w:rFonts w:eastAsia="Times New Roman"/>
          <w:szCs w:val="24"/>
          <w:lang w:eastAsia="de-DE"/>
        </w:rPr>
        <w:br/>
        <w:t xml:space="preserve">Und was ich </w:t>
      </w:r>
      <w:proofErr w:type="spellStart"/>
      <w:r w:rsidRPr="008A75F8">
        <w:rPr>
          <w:rFonts w:eastAsia="Times New Roman"/>
          <w:szCs w:val="24"/>
          <w:lang w:eastAsia="de-DE"/>
        </w:rPr>
        <w:t>sonsten</w:t>
      </w:r>
      <w:proofErr w:type="spellEnd"/>
      <w:r w:rsidRPr="008A75F8">
        <w:rPr>
          <w:rFonts w:eastAsia="Times New Roman"/>
          <w:szCs w:val="24"/>
          <w:lang w:eastAsia="de-DE"/>
        </w:rPr>
        <w:t xml:space="preserve"> brauch‘,</w:t>
      </w:r>
      <w:r w:rsidRPr="008A75F8">
        <w:rPr>
          <w:rFonts w:eastAsia="Times New Roman"/>
          <w:szCs w:val="24"/>
          <w:lang w:eastAsia="de-DE"/>
        </w:rPr>
        <w:br/>
        <w:t>Darf ich aus Ihm erlesen.</w:t>
      </w:r>
      <w:r w:rsidRPr="008A75F8">
        <w:rPr>
          <w:rFonts w:eastAsia="Times New Roman"/>
          <w:szCs w:val="24"/>
          <w:lang w:eastAsia="de-DE"/>
        </w:rPr>
        <w:br/>
        <w:t>Nun frag‘ ich nicht nach Kreatur;</w:t>
      </w:r>
      <w:r w:rsidRPr="008A75F8">
        <w:rPr>
          <w:rFonts w:eastAsia="Times New Roman"/>
          <w:szCs w:val="24"/>
          <w:lang w:eastAsia="de-DE"/>
        </w:rPr>
        <w:br/>
        <w:t>Stirb hin, Vernunft, Will, Fleisch, Natur!</w:t>
      </w:r>
      <w:r w:rsidRPr="008A75F8">
        <w:rPr>
          <w:rFonts w:eastAsia="Times New Roman"/>
          <w:szCs w:val="24"/>
          <w:lang w:eastAsia="de-DE"/>
        </w:rPr>
        <w:br/>
      </w:r>
      <w:proofErr w:type="spellStart"/>
      <w:r w:rsidRPr="008A75F8">
        <w:rPr>
          <w:rFonts w:eastAsia="Times New Roman"/>
          <w:szCs w:val="24"/>
          <w:lang w:eastAsia="de-DE"/>
        </w:rPr>
        <w:t>G</w:t>
      </w:r>
      <w:r>
        <w:rPr>
          <w:rFonts w:eastAsia="Times New Roman"/>
          <w:szCs w:val="24"/>
          <w:lang w:eastAsia="de-DE"/>
        </w:rPr>
        <w:t>‘</w:t>
      </w:r>
      <w:r w:rsidRPr="008A75F8">
        <w:rPr>
          <w:rFonts w:eastAsia="Times New Roman"/>
          <w:szCs w:val="24"/>
          <w:lang w:eastAsia="de-DE"/>
        </w:rPr>
        <w:t>nug</w:t>
      </w:r>
      <w:proofErr w:type="spellEnd"/>
      <w:r w:rsidRPr="008A75F8">
        <w:rPr>
          <w:rFonts w:eastAsia="Times New Roman"/>
          <w:szCs w:val="24"/>
          <w:lang w:eastAsia="de-DE"/>
        </w:rPr>
        <w:t>, dass Er Eins und alles ist!</w:t>
      </w:r>
    </w:p>
    <w:p w14:paraId="4AFB23A9" w14:textId="77777777" w:rsidR="008E5F26" w:rsidRPr="008A75F8" w:rsidRDefault="008E5F26" w:rsidP="008E5F26">
      <w:pPr>
        <w:pStyle w:val="berschrift2"/>
      </w:pPr>
      <w:r w:rsidRPr="008A75F8">
        <w:t>Leben durchs Ersterben.</w:t>
      </w:r>
    </w:p>
    <w:p w14:paraId="1F93F8B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Das Weizenkorn gelanget nicht</w:t>
      </w:r>
      <w:r w:rsidRPr="008A75F8">
        <w:rPr>
          <w:rFonts w:eastAsia="Times New Roman"/>
          <w:szCs w:val="24"/>
          <w:lang w:eastAsia="de-DE"/>
        </w:rPr>
        <w:br/>
        <w:t>Zur Kraft und zu dem Frühli</w:t>
      </w:r>
      <w:r>
        <w:rPr>
          <w:rFonts w:eastAsia="Times New Roman"/>
          <w:szCs w:val="24"/>
          <w:lang w:eastAsia="de-DE"/>
        </w:rPr>
        <w:t>n</w:t>
      </w:r>
      <w:r w:rsidRPr="008A75F8">
        <w:rPr>
          <w:rFonts w:eastAsia="Times New Roman"/>
          <w:szCs w:val="24"/>
          <w:lang w:eastAsia="de-DE"/>
        </w:rPr>
        <w:t>gslicht,</w:t>
      </w:r>
      <w:r w:rsidRPr="008A75F8">
        <w:rPr>
          <w:rFonts w:eastAsia="Times New Roman"/>
          <w:szCs w:val="24"/>
          <w:lang w:eastAsia="de-DE"/>
        </w:rPr>
        <w:br/>
        <w:t>Bis man’s der Erde gibt nach Pflicht;</w:t>
      </w:r>
      <w:r w:rsidRPr="008A75F8">
        <w:rPr>
          <w:rFonts w:eastAsia="Times New Roman"/>
          <w:szCs w:val="24"/>
          <w:lang w:eastAsia="de-DE"/>
        </w:rPr>
        <w:br/>
        <w:t xml:space="preserve">Dann </w:t>
      </w:r>
      <w:proofErr w:type="spellStart"/>
      <w:r w:rsidRPr="008A75F8">
        <w:rPr>
          <w:rFonts w:eastAsia="Times New Roman"/>
          <w:szCs w:val="24"/>
          <w:lang w:eastAsia="de-DE"/>
        </w:rPr>
        <w:t>siehet</w:t>
      </w:r>
      <w:proofErr w:type="spellEnd"/>
      <w:r w:rsidRPr="008A75F8">
        <w:rPr>
          <w:rFonts w:eastAsia="Times New Roman"/>
          <w:szCs w:val="24"/>
          <w:lang w:eastAsia="de-DE"/>
        </w:rPr>
        <w:t xml:space="preserve"> man’s mit Macht durchdringen</w:t>
      </w:r>
      <w:r w:rsidRPr="008A75F8">
        <w:rPr>
          <w:rFonts w:eastAsia="Times New Roman"/>
          <w:szCs w:val="24"/>
          <w:lang w:eastAsia="de-DE"/>
        </w:rPr>
        <w:br/>
        <w:t>Und die gewünschten Früchte bringen,</w:t>
      </w:r>
      <w:r w:rsidRPr="008A75F8">
        <w:rPr>
          <w:rFonts w:eastAsia="Times New Roman"/>
          <w:szCs w:val="24"/>
          <w:lang w:eastAsia="de-DE"/>
        </w:rPr>
        <w:br/>
        <w:t>Wenn’s durch die harten Schollen bricht.</w:t>
      </w:r>
      <w:r w:rsidRPr="008A75F8">
        <w:rPr>
          <w:rFonts w:eastAsia="Times New Roman"/>
          <w:szCs w:val="24"/>
          <w:lang w:eastAsia="de-DE"/>
        </w:rPr>
        <w:br/>
        <w:t>Sein Kampf ist nur der Weg zum Leben,</w:t>
      </w:r>
      <w:r w:rsidRPr="008A75F8">
        <w:rPr>
          <w:rFonts w:eastAsia="Times New Roman"/>
          <w:szCs w:val="24"/>
          <w:lang w:eastAsia="de-DE"/>
        </w:rPr>
        <w:br/>
        <w:t>Die Feindschaft selbst muss Liebe geben..</w:t>
      </w:r>
    </w:p>
    <w:p w14:paraId="0AB8602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Wer in den Weinstock sich ergibt,</w:t>
      </w:r>
      <w:r w:rsidRPr="008A75F8">
        <w:rPr>
          <w:rFonts w:eastAsia="Times New Roman"/>
          <w:szCs w:val="24"/>
          <w:lang w:eastAsia="de-DE"/>
        </w:rPr>
        <w:br/>
        <w:t>Wird von der Erde wohl gesiebt,</w:t>
      </w:r>
      <w:r w:rsidRPr="008A75F8">
        <w:rPr>
          <w:rFonts w:eastAsia="Times New Roman"/>
          <w:szCs w:val="24"/>
          <w:lang w:eastAsia="de-DE"/>
        </w:rPr>
        <w:br/>
        <w:t>Und von dem Himmel doch geliebt.</w:t>
      </w:r>
      <w:r w:rsidRPr="008A75F8">
        <w:rPr>
          <w:rFonts w:eastAsia="Times New Roman"/>
          <w:szCs w:val="24"/>
          <w:lang w:eastAsia="de-DE"/>
        </w:rPr>
        <w:br/>
        <w:t>Wenn’s durch die raue Nacht gegangen,</w:t>
      </w:r>
      <w:r w:rsidRPr="008A75F8">
        <w:rPr>
          <w:rFonts w:eastAsia="Times New Roman"/>
          <w:szCs w:val="24"/>
          <w:lang w:eastAsia="de-DE"/>
        </w:rPr>
        <w:br/>
        <w:t>So kann’s mit Lust am Tage prangen,</w:t>
      </w:r>
      <w:r w:rsidRPr="008A75F8">
        <w:rPr>
          <w:rFonts w:eastAsia="Times New Roman"/>
          <w:szCs w:val="24"/>
          <w:lang w:eastAsia="de-DE"/>
        </w:rPr>
        <w:br/>
        <w:t>Und wird hinfort nicht mehr betrübt.</w:t>
      </w:r>
      <w:r w:rsidRPr="008A75F8">
        <w:rPr>
          <w:rFonts w:eastAsia="Times New Roman"/>
          <w:szCs w:val="24"/>
          <w:lang w:eastAsia="de-DE"/>
        </w:rPr>
        <w:br/>
        <w:t>Je tiefer er die Wurzel setzet,</w:t>
      </w:r>
      <w:r w:rsidRPr="008A75F8">
        <w:rPr>
          <w:rFonts w:eastAsia="Times New Roman"/>
          <w:szCs w:val="24"/>
          <w:lang w:eastAsia="de-DE"/>
        </w:rPr>
        <w:br/>
        <w:t>Je höher es der Landmann schätzet.</w:t>
      </w:r>
    </w:p>
    <w:p w14:paraId="5E4DF82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Willst du ein Zweig am Weinstock sein,</w:t>
      </w:r>
      <w:r w:rsidRPr="008A75F8">
        <w:rPr>
          <w:rFonts w:eastAsia="Times New Roman"/>
          <w:szCs w:val="24"/>
          <w:lang w:eastAsia="de-DE"/>
        </w:rPr>
        <w:br/>
        <w:t>So mach‘ dich Ihm durchs Kreuz gemein,</w:t>
      </w:r>
      <w:r w:rsidRPr="008A75F8">
        <w:rPr>
          <w:rFonts w:eastAsia="Times New Roman"/>
          <w:szCs w:val="24"/>
          <w:lang w:eastAsia="de-DE"/>
        </w:rPr>
        <w:br/>
        <w:t>Auf dass du dadurch werdest rein.</w:t>
      </w:r>
      <w:r w:rsidRPr="008A75F8">
        <w:rPr>
          <w:rFonts w:eastAsia="Times New Roman"/>
          <w:szCs w:val="24"/>
          <w:lang w:eastAsia="de-DE"/>
        </w:rPr>
        <w:br/>
        <w:t>Willst du im Sommer lieblich spielen,</w:t>
      </w:r>
      <w:r w:rsidRPr="008A75F8">
        <w:rPr>
          <w:rFonts w:eastAsia="Times New Roman"/>
          <w:szCs w:val="24"/>
          <w:lang w:eastAsia="de-DE"/>
        </w:rPr>
        <w:br/>
        <w:t>So musst du auch den Sohn mitfühlen,</w:t>
      </w:r>
      <w:r w:rsidRPr="008A75F8">
        <w:rPr>
          <w:rFonts w:eastAsia="Times New Roman"/>
          <w:szCs w:val="24"/>
          <w:lang w:eastAsia="de-DE"/>
        </w:rPr>
        <w:br/>
        <w:t xml:space="preserve">Sonst gibt es keinen </w:t>
      </w:r>
      <w:proofErr w:type="spellStart"/>
      <w:r w:rsidRPr="008A75F8">
        <w:rPr>
          <w:rFonts w:eastAsia="Times New Roman"/>
          <w:szCs w:val="24"/>
          <w:lang w:eastAsia="de-DE"/>
        </w:rPr>
        <w:t>edeln</w:t>
      </w:r>
      <w:proofErr w:type="spellEnd"/>
      <w:r w:rsidRPr="008A75F8">
        <w:rPr>
          <w:rFonts w:eastAsia="Times New Roman"/>
          <w:szCs w:val="24"/>
          <w:lang w:eastAsia="de-DE"/>
        </w:rPr>
        <w:t xml:space="preserve"> Wein.</w:t>
      </w:r>
      <w:r w:rsidRPr="008A75F8">
        <w:rPr>
          <w:rFonts w:eastAsia="Times New Roman"/>
          <w:szCs w:val="24"/>
          <w:lang w:eastAsia="de-DE"/>
        </w:rPr>
        <w:br/>
        <w:t xml:space="preserve">Was recht in </w:t>
      </w:r>
      <w:proofErr w:type="spellStart"/>
      <w:r w:rsidRPr="008A75F8">
        <w:rPr>
          <w:rFonts w:eastAsia="Times New Roman"/>
          <w:szCs w:val="24"/>
          <w:lang w:eastAsia="de-DE"/>
        </w:rPr>
        <w:t>Kält</w:t>
      </w:r>
      <w:proofErr w:type="spellEnd"/>
      <w:r>
        <w:rPr>
          <w:rFonts w:eastAsia="Times New Roman"/>
          <w:szCs w:val="24"/>
          <w:lang w:eastAsia="de-DE"/>
        </w:rPr>
        <w:t>‘</w:t>
      </w:r>
      <w:r w:rsidRPr="008A75F8">
        <w:rPr>
          <w:rFonts w:eastAsia="Times New Roman"/>
          <w:szCs w:val="24"/>
          <w:lang w:eastAsia="de-DE"/>
        </w:rPr>
        <w:t xml:space="preserve"> und Hitze reifet,</w:t>
      </w:r>
      <w:r w:rsidRPr="008A75F8">
        <w:rPr>
          <w:rFonts w:eastAsia="Times New Roman"/>
          <w:szCs w:val="24"/>
          <w:lang w:eastAsia="de-DE"/>
        </w:rPr>
        <w:br/>
        <w:t xml:space="preserve">Das ist es, was Gott recht ergreifet. </w:t>
      </w:r>
    </w:p>
    <w:p w14:paraId="7035182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Nur eine Stunde ist die Zeit,</w:t>
      </w:r>
      <w:r w:rsidRPr="008A75F8">
        <w:rPr>
          <w:rFonts w:eastAsia="Times New Roman"/>
          <w:szCs w:val="24"/>
          <w:lang w:eastAsia="de-DE"/>
        </w:rPr>
        <w:br/>
        <w:t>Die sich der Mensch allhier erfreut,</w:t>
      </w:r>
      <w:r w:rsidRPr="008A75F8">
        <w:rPr>
          <w:rFonts w:eastAsia="Times New Roman"/>
          <w:szCs w:val="24"/>
          <w:lang w:eastAsia="de-DE"/>
        </w:rPr>
        <w:br/>
        <w:t>Dann kommt die lange Ewigkeit.</w:t>
      </w:r>
      <w:r w:rsidRPr="008A75F8">
        <w:rPr>
          <w:rFonts w:eastAsia="Times New Roman"/>
          <w:szCs w:val="24"/>
          <w:lang w:eastAsia="de-DE"/>
        </w:rPr>
        <w:br/>
        <w:t>Nur eine Stunde währt das Leiden,</w:t>
      </w:r>
      <w:r w:rsidRPr="008A75F8">
        <w:rPr>
          <w:rFonts w:eastAsia="Times New Roman"/>
          <w:szCs w:val="24"/>
          <w:lang w:eastAsia="de-DE"/>
        </w:rPr>
        <w:br/>
        <w:t>Drum muss sich Geist vom Fleische scheiden,</w:t>
      </w:r>
      <w:r w:rsidRPr="008A75F8">
        <w:rPr>
          <w:rFonts w:eastAsia="Times New Roman"/>
          <w:szCs w:val="24"/>
          <w:lang w:eastAsia="de-DE"/>
        </w:rPr>
        <w:br/>
        <w:t>Dann ist er von der Pein befreit.</w:t>
      </w:r>
      <w:r w:rsidRPr="008A75F8">
        <w:rPr>
          <w:rFonts w:eastAsia="Times New Roman"/>
          <w:szCs w:val="24"/>
          <w:lang w:eastAsia="de-DE"/>
        </w:rPr>
        <w:br/>
        <w:t>Will man mit in den Himmel sitzen,</w:t>
      </w:r>
      <w:r w:rsidRPr="008A75F8">
        <w:rPr>
          <w:rFonts w:eastAsia="Times New Roman"/>
          <w:szCs w:val="24"/>
          <w:lang w:eastAsia="de-DE"/>
        </w:rPr>
        <w:br/>
        <w:t xml:space="preserve">Muss man erst mit am Ölberg schwitzen. </w:t>
      </w:r>
    </w:p>
    <w:p w14:paraId="3FEB736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Brächt‘ leider nicht das höchste Gut,</w:t>
      </w:r>
      <w:r w:rsidRPr="008A75F8">
        <w:rPr>
          <w:rFonts w:eastAsia="Times New Roman"/>
          <w:szCs w:val="24"/>
          <w:lang w:eastAsia="de-DE"/>
        </w:rPr>
        <w:br/>
        <w:t>Was brauchten wir dann Christi Blut</w:t>
      </w:r>
      <w:r w:rsidRPr="008A75F8">
        <w:rPr>
          <w:rFonts w:eastAsia="Times New Roman"/>
          <w:szCs w:val="24"/>
          <w:lang w:eastAsia="de-DE"/>
        </w:rPr>
        <w:br/>
        <w:t>Und seiner Tränenheiße Flut?</w:t>
      </w:r>
      <w:r w:rsidRPr="008A75F8">
        <w:rPr>
          <w:rFonts w:eastAsia="Times New Roman"/>
          <w:szCs w:val="24"/>
          <w:lang w:eastAsia="de-DE"/>
        </w:rPr>
        <w:br/>
        <w:t>Er ist’s, der uns vorangegangen,</w:t>
      </w:r>
      <w:r w:rsidRPr="008A75F8">
        <w:rPr>
          <w:rFonts w:eastAsia="Times New Roman"/>
          <w:szCs w:val="24"/>
          <w:lang w:eastAsia="de-DE"/>
        </w:rPr>
        <w:br/>
        <w:t>Das rechte Erbteil zu erlangen.</w:t>
      </w:r>
      <w:r w:rsidRPr="008A75F8">
        <w:rPr>
          <w:rFonts w:eastAsia="Times New Roman"/>
          <w:szCs w:val="24"/>
          <w:lang w:eastAsia="de-DE"/>
        </w:rPr>
        <w:br/>
        <w:t>So wir nun seine Liebesglut</w:t>
      </w:r>
      <w:r w:rsidRPr="008A75F8">
        <w:rPr>
          <w:rFonts w:eastAsia="Times New Roman"/>
          <w:szCs w:val="24"/>
          <w:lang w:eastAsia="de-DE"/>
        </w:rPr>
        <w:br/>
        <w:t>Und seine Pracht mit wollen erben,</w:t>
      </w:r>
      <w:r w:rsidRPr="008A75F8">
        <w:rPr>
          <w:rFonts w:eastAsia="Times New Roman"/>
          <w:szCs w:val="24"/>
          <w:lang w:eastAsia="de-DE"/>
        </w:rPr>
        <w:br/>
        <w:t xml:space="preserve">So müssen wir auch mit Ihm sterben. </w:t>
      </w:r>
    </w:p>
    <w:p w14:paraId="46B7AA02" w14:textId="77777777" w:rsidR="008E5F26" w:rsidRPr="008A75F8" w:rsidRDefault="008E5F26" w:rsidP="008E5F26">
      <w:pPr>
        <w:pStyle w:val="berschrift2"/>
      </w:pPr>
      <w:r w:rsidRPr="008A75F8">
        <w:t>Lob Gottes.</w:t>
      </w:r>
    </w:p>
    <w:p w14:paraId="0F01FC4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Kann ich nicht dein Lob erreichen,</w:t>
      </w:r>
      <w:r w:rsidRPr="008A75F8">
        <w:rPr>
          <w:rFonts w:eastAsia="Times New Roman"/>
          <w:szCs w:val="24"/>
          <w:lang w:eastAsia="de-DE"/>
        </w:rPr>
        <w:br/>
        <w:t>Höchster Herrscher, muss hier gleich</w:t>
      </w:r>
      <w:r w:rsidRPr="008A75F8">
        <w:rPr>
          <w:rFonts w:eastAsia="Times New Roman"/>
          <w:szCs w:val="24"/>
          <w:lang w:eastAsia="de-DE"/>
        </w:rPr>
        <w:br/>
        <w:t>Alle Menschenrede weichen,</w:t>
      </w:r>
      <w:r w:rsidRPr="008A75F8">
        <w:rPr>
          <w:rFonts w:eastAsia="Times New Roman"/>
          <w:szCs w:val="24"/>
          <w:lang w:eastAsia="de-DE"/>
        </w:rPr>
        <w:br/>
        <w:t>Wäre sie auch noch so reich,</w:t>
      </w:r>
      <w:r w:rsidRPr="008A75F8">
        <w:rPr>
          <w:rFonts w:eastAsia="Times New Roman"/>
          <w:szCs w:val="24"/>
          <w:lang w:eastAsia="de-DE"/>
        </w:rPr>
        <w:br/>
        <w:t>Ist mein Herz auch viel zu klein,</w:t>
      </w:r>
      <w:r w:rsidRPr="008A75F8">
        <w:rPr>
          <w:rFonts w:eastAsia="Times New Roman"/>
          <w:szCs w:val="24"/>
          <w:lang w:eastAsia="de-DE"/>
        </w:rPr>
        <w:br/>
        <w:t xml:space="preserve">Deinem Preis genug zu sein: </w:t>
      </w:r>
    </w:p>
    <w:p w14:paraId="5A37D25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Dennoch bin ich hoch erfreuet,</w:t>
      </w:r>
      <w:r w:rsidRPr="008A75F8">
        <w:rPr>
          <w:rFonts w:eastAsia="Times New Roman"/>
          <w:szCs w:val="24"/>
          <w:lang w:eastAsia="de-DE"/>
        </w:rPr>
        <w:br/>
        <w:t>Dass mein Vorsatz redlich ist,</w:t>
      </w:r>
      <w:r w:rsidRPr="008A75F8">
        <w:rPr>
          <w:rFonts w:eastAsia="Times New Roman"/>
          <w:szCs w:val="24"/>
          <w:lang w:eastAsia="de-DE"/>
        </w:rPr>
        <w:br/>
        <w:t>Und mein Mund sich doch nicht scheuet,</w:t>
      </w:r>
      <w:r w:rsidRPr="008A75F8">
        <w:rPr>
          <w:rFonts w:eastAsia="Times New Roman"/>
          <w:szCs w:val="24"/>
          <w:lang w:eastAsia="de-DE"/>
        </w:rPr>
        <w:br/>
        <w:t>Zu bekennen als ein Christ,</w:t>
      </w:r>
      <w:r w:rsidRPr="008A75F8">
        <w:rPr>
          <w:rFonts w:eastAsia="Times New Roman"/>
          <w:szCs w:val="24"/>
          <w:lang w:eastAsia="de-DE"/>
        </w:rPr>
        <w:br/>
        <w:t>Dass dein Ruhm mich überwiegt,</w:t>
      </w:r>
      <w:r w:rsidRPr="008A75F8">
        <w:rPr>
          <w:rFonts w:eastAsia="Times New Roman"/>
          <w:szCs w:val="24"/>
          <w:lang w:eastAsia="de-DE"/>
        </w:rPr>
        <w:br/>
        <w:t xml:space="preserve">Und den armen Dank besiegt. </w:t>
      </w:r>
    </w:p>
    <w:p w14:paraId="2A8CFCF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Dann erfüllt mich Glaub‘ und liebe,</w:t>
      </w:r>
      <w:r w:rsidRPr="008A75F8">
        <w:rPr>
          <w:rFonts w:eastAsia="Times New Roman"/>
          <w:szCs w:val="24"/>
          <w:lang w:eastAsia="de-DE"/>
        </w:rPr>
        <w:br/>
        <w:t xml:space="preserve">Wenn ich </w:t>
      </w:r>
      <w:proofErr w:type="spellStart"/>
      <w:r w:rsidRPr="008A75F8">
        <w:rPr>
          <w:rFonts w:eastAsia="Times New Roman"/>
          <w:szCs w:val="24"/>
          <w:lang w:eastAsia="de-DE"/>
        </w:rPr>
        <w:t>seh</w:t>
      </w:r>
      <w:proofErr w:type="spellEnd"/>
      <w:r w:rsidRPr="008A75F8">
        <w:rPr>
          <w:rFonts w:eastAsia="Times New Roman"/>
          <w:szCs w:val="24"/>
          <w:lang w:eastAsia="de-DE"/>
        </w:rPr>
        <w:t>‘, Du seist so hoch,</w:t>
      </w:r>
      <w:r w:rsidRPr="008A75F8">
        <w:rPr>
          <w:rFonts w:eastAsia="Times New Roman"/>
          <w:szCs w:val="24"/>
          <w:lang w:eastAsia="de-DE"/>
        </w:rPr>
        <w:br/>
        <w:t>Dass ich auch nach deinem Triebe</w:t>
      </w:r>
      <w:r w:rsidRPr="008A75F8">
        <w:rPr>
          <w:rFonts w:eastAsia="Times New Roman"/>
          <w:szCs w:val="24"/>
          <w:lang w:eastAsia="de-DE"/>
        </w:rPr>
        <w:br/>
        <w:t>Dich doch höher finde noch.</w:t>
      </w:r>
      <w:r w:rsidRPr="008A75F8">
        <w:rPr>
          <w:rFonts w:eastAsia="Times New Roman"/>
          <w:szCs w:val="24"/>
          <w:lang w:eastAsia="de-DE"/>
        </w:rPr>
        <w:br/>
        <w:t>Heil, dass ich Dich lobe frei,</w:t>
      </w:r>
      <w:r w:rsidRPr="008A75F8">
        <w:rPr>
          <w:rFonts w:eastAsia="Times New Roman"/>
          <w:szCs w:val="24"/>
          <w:lang w:eastAsia="de-DE"/>
        </w:rPr>
        <w:br/>
        <w:t>Schwach, doch ohne Heuchelei!</w:t>
      </w:r>
    </w:p>
    <w:p w14:paraId="7DD173C2" w14:textId="77777777" w:rsidR="008E5F26" w:rsidRPr="008A75F8" w:rsidRDefault="008E5F26" w:rsidP="008E5F26">
      <w:pPr>
        <w:pStyle w:val="berschrift2"/>
      </w:pPr>
      <w:r w:rsidRPr="008A75F8">
        <w:t>Lob Jesu Christi.</w:t>
      </w:r>
    </w:p>
    <w:p w14:paraId="6752C61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Komm, beug dich tief, mein Herz und Sinn,</w:t>
      </w:r>
      <w:r w:rsidRPr="008A75F8">
        <w:rPr>
          <w:rFonts w:eastAsia="Times New Roman"/>
          <w:szCs w:val="24"/>
          <w:lang w:eastAsia="de-DE"/>
        </w:rPr>
        <w:br/>
        <w:t>Vor Christi Thron im Staub darnieder,</w:t>
      </w:r>
      <w:r w:rsidRPr="008A75F8">
        <w:rPr>
          <w:rFonts w:eastAsia="Times New Roman"/>
          <w:szCs w:val="24"/>
          <w:lang w:eastAsia="de-DE"/>
        </w:rPr>
        <w:br/>
        <w:t>Leg‘ dich zu seinen Füßen hin,</w:t>
      </w:r>
      <w:r w:rsidRPr="008A75F8">
        <w:rPr>
          <w:rFonts w:eastAsia="Times New Roman"/>
          <w:szCs w:val="24"/>
          <w:lang w:eastAsia="de-DE"/>
        </w:rPr>
        <w:br/>
        <w:t>Und wiederhole deine Lieder!</w:t>
      </w:r>
      <w:r w:rsidRPr="008A75F8">
        <w:rPr>
          <w:rFonts w:eastAsia="Times New Roman"/>
          <w:szCs w:val="24"/>
          <w:lang w:eastAsia="de-DE"/>
        </w:rPr>
        <w:br/>
        <w:t>Erkenne, wie du selbst aus dir Nichts bist,</w:t>
      </w:r>
      <w:r w:rsidRPr="008A75F8">
        <w:rPr>
          <w:rFonts w:eastAsia="Times New Roman"/>
          <w:szCs w:val="24"/>
          <w:lang w:eastAsia="de-DE"/>
        </w:rPr>
        <w:br/>
        <w:t xml:space="preserve">Wie Gott in dir und Allen Alles ist. </w:t>
      </w:r>
    </w:p>
    <w:p w14:paraId="6D877BC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Wo </w:t>
      </w:r>
      <w:proofErr w:type="spellStart"/>
      <w:r w:rsidRPr="008A75F8">
        <w:rPr>
          <w:rFonts w:eastAsia="Times New Roman"/>
          <w:szCs w:val="24"/>
          <w:lang w:eastAsia="de-DE"/>
        </w:rPr>
        <w:t>hätt’st</w:t>
      </w:r>
      <w:proofErr w:type="spellEnd"/>
      <w:r w:rsidRPr="008A75F8">
        <w:rPr>
          <w:rFonts w:eastAsia="Times New Roman"/>
          <w:szCs w:val="24"/>
          <w:lang w:eastAsia="de-DE"/>
        </w:rPr>
        <w:t xml:space="preserve"> du einen Funken Kraft,</w:t>
      </w:r>
      <w:r w:rsidRPr="008A75F8">
        <w:rPr>
          <w:rFonts w:eastAsia="Times New Roman"/>
          <w:szCs w:val="24"/>
          <w:lang w:eastAsia="de-DE"/>
        </w:rPr>
        <w:br/>
        <w:t>Wenn du sie nicht erlangt von oben?</w:t>
      </w:r>
      <w:r w:rsidRPr="008A75F8">
        <w:rPr>
          <w:rFonts w:eastAsia="Times New Roman"/>
          <w:szCs w:val="24"/>
          <w:lang w:eastAsia="de-DE"/>
        </w:rPr>
        <w:br/>
        <w:t>Wer hat dir so viel Ruh geschafft</w:t>
      </w:r>
      <w:r w:rsidRPr="008A75F8">
        <w:rPr>
          <w:rFonts w:eastAsia="Times New Roman"/>
          <w:szCs w:val="24"/>
          <w:lang w:eastAsia="de-DE"/>
        </w:rPr>
        <w:br/>
        <w:t>Vor deiner Feinde List und Toben?</w:t>
      </w:r>
      <w:r w:rsidRPr="008A75F8">
        <w:rPr>
          <w:rFonts w:eastAsia="Times New Roman"/>
          <w:szCs w:val="24"/>
          <w:lang w:eastAsia="de-DE"/>
        </w:rPr>
        <w:br/>
        <w:t>Wer stillte wohl das Brausen dieses Meers,</w:t>
      </w:r>
      <w:r w:rsidRPr="008A75F8">
        <w:rPr>
          <w:rFonts w:eastAsia="Times New Roman"/>
          <w:szCs w:val="24"/>
          <w:lang w:eastAsia="de-DE"/>
        </w:rPr>
        <w:br/>
        <w:t xml:space="preserve">Und wer bezwang die Macht des Höllenheers? </w:t>
      </w:r>
    </w:p>
    <w:p w14:paraId="01A4B6C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Wer hat dich von dem Bann befreit?</w:t>
      </w:r>
      <w:r w:rsidRPr="008A75F8">
        <w:rPr>
          <w:rFonts w:eastAsia="Times New Roman"/>
          <w:szCs w:val="24"/>
          <w:lang w:eastAsia="de-DE"/>
        </w:rPr>
        <w:br/>
        <w:t>Aus dem Verderben dich gerissen?</w:t>
      </w:r>
      <w:r w:rsidRPr="008A75F8">
        <w:rPr>
          <w:rFonts w:eastAsia="Times New Roman"/>
          <w:szCs w:val="24"/>
          <w:lang w:eastAsia="de-DE"/>
        </w:rPr>
        <w:br/>
        <w:t>Wer frönt dich mit Barmherzigkeit</w:t>
      </w:r>
      <w:r w:rsidRPr="008A75F8">
        <w:rPr>
          <w:rFonts w:eastAsia="Times New Roman"/>
          <w:szCs w:val="24"/>
          <w:lang w:eastAsia="de-DE"/>
        </w:rPr>
        <w:br/>
        <w:t>Und lässt sich seine Rechte wissen?</w:t>
      </w:r>
      <w:r w:rsidRPr="008A75F8">
        <w:rPr>
          <w:rFonts w:eastAsia="Times New Roman"/>
          <w:szCs w:val="24"/>
          <w:lang w:eastAsia="de-DE"/>
        </w:rPr>
        <w:br/>
        <w:t xml:space="preserve">Bist Du es nicht, du </w:t>
      </w:r>
      <w:proofErr w:type="spellStart"/>
      <w:r w:rsidRPr="008A75F8">
        <w:rPr>
          <w:rFonts w:eastAsia="Times New Roman"/>
          <w:szCs w:val="24"/>
          <w:lang w:eastAsia="de-DE"/>
        </w:rPr>
        <w:t>unerschöpfter</w:t>
      </w:r>
      <w:proofErr w:type="spellEnd"/>
      <w:r w:rsidRPr="008A75F8">
        <w:rPr>
          <w:rFonts w:eastAsia="Times New Roman"/>
          <w:szCs w:val="24"/>
          <w:lang w:eastAsia="de-DE"/>
        </w:rPr>
        <w:t xml:space="preserve"> Quell,</w:t>
      </w:r>
      <w:r w:rsidRPr="008A75F8">
        <w:rPr>
          <w:rFonts w:eastAsia="Times New Roman"/>
          <w:szCs w:val="24"/>
          <w:lang w:eastAsia="de-DE"/>
        </w:rPr>
        <w:br/>
        <w:t>Der täglich noch auf uns fließt, stark und hell</w:t>
      </w:r>
    </w:p>
    <w:p w14:paraId="27047B0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Hat uns nicht deine Hand gefasst,</w:t>
      </w:r>
      <w:r w:rsidRPr="008A75F8">
        <w:rPr>
          <w:rFonts w:eastAsia="Times New Roman"/>
          <w:szCs w:val="24"/>
          <w:lang w:eastAsia="de-DE"/>
        </w:rPr>
        <w:br/>
        <w:t>Und wider aller Menschen Hoffen</w:t>
      </w:r>
      <w:r w:rsidRPr="008A75F8">
        <w:rPr>
          <w:rFonts w:eastAsia="Times New Roman"/>
          <w:szCs w:val="24"/>
          <w:lang w:eastAsia="de-DE"/>
        </w:rPr>
        <w:br/>
        <w:t>Gebracht aus aller Sündenlast,</w:t>
      </w:r>
      <w:r w:rsidRPr="008A75F8">
        <w:rPr>
          <w:rFonts w:eastAsia="Times New Roman"/>
          <w:szCs w:val="24"/>
          <w:lang w:eastAsia="de-DE"/>
        </w:rPr>
        <w:br/>
        <w:t>Dass wir das Ziel der Ruh getroffen,</w:t>
      </w:r>
      <w:r w:rsidRPr="008A75F8">
        <w:rPr>
          <w:rFonts w:eastAsia="Times New Roman"/>
          <w:szCs w:val="24"/>
          <w:lang w:eastAsia="de-DE"/>
        </w:rPr>
        <w:br/>
        <w:t>Und reichen Fried‘ vor Feinden um uns her</w:t>
      </w:r>
      <w:r w:rsidRPr="008A75F8">
        <w:rPr>
          <w:rFonts w:eastAsia="Times New Roman"/>
          <w:szCs w:val="24"/>
          <w:lang w:eastAsia="de-DE"/>
        </w:rPr>
        <w:br/>
        <w:t xml:space="preserve">Genießen, stets von Furcht und Zweifel leer? </w:t>
      </w:r>
    </w:p>
    <w:p w14:paraId="71EFD49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Was zwischen uns sich setzen wollt,</w:t>
      </w:r>
      <w:r w:rsidRPr="008A75F8">
        <w:rPr>
          <w:rFonts w:eastAsia="Times New Roman"/>
          <w:szCs w:val="24"/>
          <w:lang w:eastAsia="de-DE"/>
        </w:rPr>
        <w:br/>
        <w:t>Hat deine Kraft bald ausgetrieben;</w:t>
      </w:r>
      <w:r w:rsidRPr="008A75F8">
        <w:rPr>
          <w:rFonts w:eastAsia="Times New Roman"/>
          <w:szCs w:val="24"/>
          <w:lang w:eastAsia="de-DE"/>
        </w:rPr>
        <w:br/>
        <w:t>Du bleibest deinem Tempel Gold,</w:t>
      </w:r>
      <w:r w:rsidRPr="008A75F8">
        <w:rPr>
          <w:rFonts w:eastAsia="Times New Roman"/>
          <w:szCs w:val="24"/>
          <w:lang w:eastAsia="de-DE"/>
        </w:rPr>
        <w:br/>
        <w:t xml:space="preserve">Dass bis </w:t>
      </w:r>
      <w:proofErr w:type="spellStart"/>
      <w:r w:rsidRPr="008A75F8">
        <w:rPr>
          <w:rFonts w:eastAsia="Times New Roman"/>
          <w:szCs w:val="24"/>
          <w:lang w:eastAsia="de-DE"/>
        </w:rPr>
        <w:t>hieher</w:t>
      </w:r>
      <w:proofErr w:type="spellEnd"/>
      <w:r w:rsidRPr="008A75F8">
        <w:rPr>
          <w:rFonts w:eastAsia="Times New Roman"/>
          <w:szCs w:val="24"/>
          <w:lang w:eastAsia="de-DE"/>
        </w:rPr>
        <w:t xml:space="preserve"> dein Bau geblieben,</w:t>
      </w:r>
      <w:r w:rsidRPr="008A75F8">
        <w:rPr>
          <w:rFonts w:eastAsia="Times New Roman"/>
          <w:szCs w:val="24"/>
          <w:lang w:eastAsia="de-DE"/>
        </w:rPr>
        <w:br/>
        <w:t>Dass feste steht des Sohnes Herrlichkeit,</w:t>
      </w:r>
      <w:r w:rsidRPr="008A75F8">
        <w:rPr>
          <w:rFonts w:eastAsia="Times New Roman"/>
          <w:szCs w:val="24"/>
          <w:lang w:eastAsia="de-DE"/>
        </w:rPr>
        <w:br/>
        <w:t xml:space="preserve">Die Dir in uns der Vater hat </w:t>
      </w:r>
      <w:proofErr w:type="spellStart"/>
      <w:r w:rsidRPr="008A75F8">
        <w:rPr>
          <w:rFonts w:eastAsia="Times New Roman"/>
          <w:szCs w:val="24"/>
          <w:lang w:eastAsia="de-DE"/>
        </w:rPr>
        <w:t>bereit’t</w:t>
      </w:r>
      <w:proofErr w:type="spellEnd"/>
      <w:r w:rsidRPr="008A75F8">
        <w:rPr>
          <w:rFonts w:eastAsia="Times New Roman"/>
          <w:szCs w:val="24"/>
          <w:lang w:eastAsia="de-DE"/>
        </w:rPr>
        <w:t>.</w:t>
      </w:r>
    </w:p>
    <w:p w14:paraId="18BB9A8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überschüttest uns mit Lieb‘,</w:t>
      </w:r>
      <w:r w:rsidRPr="008A75F8">
        <w:rPr>
          <w:rFonts w:eastAsia="Times New Roman"/>
          <w:szCs w:val="24"/>
          <w:lang w:eastAsia="de-DE"/>
        </w:rPr>
        <w:br/>
        <w:t>Und reinigest Herz, Mut und Sinnen,</w:t>
      </w:r>
      <w:r w:rsidRPr="008A75F8">
        <w:rPr>
          <w:rFonts w:eastAsia="Times New Roman"/>
          <w:szCs w:val="24"/>
          <w:lang w:eastAsia="de-DE"/>
        </w:rPr>
        <w:br/>
        <w:t>Dass wir durch deines Geistes Trieb</w:t>
      </w:r>
      <w:r w:rsidRPr="008A75F8">
        <w:rPr>
          <w:rFonts w:eastAsia="Times New Roman"/>
          <w:szCs w:val="24"/>
          <w:lang w:eastAsia="de-DE"/>
        </w:rPr>
        <w:br/>
        <w:t>Dich stets in uns mehr liebgewinnen;</w:t>
      </w:r>
      <w:r w:rsidRPr="008A75F8">
        <w:rPr>
          <w:rFonts w:eastAsia="Times New Roman"/>
          <w:szCs w:val="24"/>
          <w:lang w:eastAsia="de-DE"/>
        </w:rPr>
        <w:br/>
        <w:t>Du drückst dem Geist der Reinheit Siegel auf,</w:t>
      </w:r>
      <w:r w:rsidRPr="008A75F8">
        <w:rPr>
          <w:rFonts w:eastAsia="Times New Roman"/>
          <w:szCs w:val="24"/>
          <w:lang w:eastAsia="de-DE"/>
        </w:rPr>
        <w:br/>
        <w:t>Dass nicht die Sünde störe unsern Lauf.</w:t>
      </w:r>
    </w:p>
    <w:p w14:paraId="7024246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So nimm dafür zum Opfer hin</w:t>
      </w:r>
      <w:r w:rsidRPr="008A75F8">
        <w:rPr>
          <w:rFonts w:eastAsia="Times New Roman"/>
          <w:szCs w:val="24"/>
          <w:lang w:eastAsia="de-DE"/>
        </w:rPr>
        <w:br/>
        <w:t>Uns selbst, mit Allem, was wir haben!</w:t>
      </w:r>
      <w:r w:rsidRPr="008A75F8">
        <w:rPr>
          <w:rFonts w:eastAsia="Times New Roman"/>
          <w:szCs w:val="24"/>
          <w:lang w:eastAsia="de-DE"/>
        </w:rPr>
        <w:br/>
        <w:t>Nimm Geist, Seel, Leib, Herz, Mut und Sinn</w:t>
      </w:r>
      <w:r w:rsidRPr="008A75F8">
        <w:rPr>
          <w:rFonts w:eastAsia="Times New Roman"/>
          <w:szCs w:val="24"/>
          <w:lang w:eastAsia="de-DE"/>
        </w:rPr>
        <w:br/>
        <w:t xml:space="preserve">Zum Eigentum statt </w:t>
      </w:r>
      <w:proofErr w:type="spellStart"/>
      <w:r w:rsidRPr="008A75F8">
        <w:rPr>
          <w:rFonts w:eastAsia="Times New Roman"/>
          <w:szCs w:val="24"/>
          <w:lang w:eastAsia="de-DE"/>
        </w:rPr>
        <w:t>and’rer</w:t>
      </w:r>
      <w:proofErr w:type="spellEnd"/>
      <w:r w:rsidRPr="008A75F8">
        <w:rPr>
          <w:rFonts w:eastAsia="Times New Roman"/>
          <w:szCs w:val="24"/>
          <w:lang w:eastAsia="de-DE"/>
        </w:rPr>
        <w:t xml:space="preserve"> Gaben;</w:t>
      </w:r>
      <w:r w:rsidRPr="008A75F8">
        <w:rPr>
          <w:rFonts w:eastAsia="Times New Roman"/>
          <w:szCs w:val="24"/>
          <w:lang w:eastAsia="de-DE"/>
        </w:rPr>
        <w:br/>
        <w:t xml:space="preserve">Bereite Dir ein </w:t>
      </w:r>
      <w:r>
        <w:rPr>
          <w:rFonts w:eastAsia="Times New Roman"/>
          <w:szCs w:val="24"/>
          <w:lang w:eastAsia="de-DE"/>
        </w:rPr>
        <w:t>L</w:t>
      </w:r>
      <w:r w:rsidRPr="008A75F8">
        <w:rPr>
          <w:rFonts w:eastAsia="Times New Roman"/>
          <w:szCs w:val="24"/>
          <w:lang w:eastAsia="de-DE"/>
        </w:rPr>
        <w:t>ob selbst aus dem Mund</w:t>
      </w:r>
      <w:r w:rsidRPr="008A75F8">
        <w:rPr>
          <w:rFonts w:eastAsia="Times New Roman"/>
          <w:szCs w:val="24"/>
          <w:lang w:eastAsia="de-DE"/>
        </w:rPr>
        <w:br/>
        <w:t>Der Säuglinge; mach‘ deinen Namen kund!</w:t>
      </w:r>
    </w:p>
    <w:p w14:paraId="35956AD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Wie nichtig sind wir ohne Dich!</w:t>
      </w:r>
      <w:r w:rsidRPr="008A75F8">
        <w:rPr>
          <w:rFonts w:eastAsia="Times New Roman"/>
          <w:szCs w:val="24"/>
          <w:lang w:eastAsia="de-DE"/>
        </w:rPr>
        <w:br/>
        <w:t>Was haben wir ohn‘ deine Werke?</w:t>
      </w:r>
      <w:r w:rsidRPr="008A75F8">
        <w:rPr>
          <w:rFonts w:eastAsia="Times New Roman"/>
          <w:szCs w:val="24"/>
          <w:lang w:eastAsia="de-DE"/>
        </w:rPr>
        <w:br/>
        <w:t>Dir, Dir gebühret ewiglich</w:t>
      </w:r>
      <w:r w:rsidRPr="008A75F8">
        <w:rPr>
          <w:rFonts w:eastAsia="Times New Roman"/>
          <w:szCs w:val="24"/>
          <w:lang w:eastAsia="de-DE"/>
        </w:rPr>
        <w:br/>
        <w:t>Macht, Weisheit, Ehre, Kraft und Stärke;</w:t>
      </w:r>
      <w:r w:rsidRPr="008A75F8">
        <w:rPr>
          <w:rFonts w:eastAsia="Times New Roman"/>
          <w:szCs w:val="24"/>
          <w:lang w:eastAsia="de-DE"/>
        </w:rPr>
        <w:br/>
        <w:t>Gott und dem Lamm, das uns erkaufet hat,</w:t>
      </w:r>
      <w:r w:rsidRPr="008A75F8">
        <w:rPr>
          <w:rFonts w:eastAsia="Times New Roman"/>
          <w:szCs w:val="24"/>
          <w:lang w:eastAsia="de-DE"/>
        </w:rPr>
        <w:br/>
        <w:t>Wird Lob gesagt in unsrer Mutterstadt!</w:t>
      </w:r>
    </w:p>
    <w:p w14:paraId="402FC73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Verleih‘ uns </w:t>
      </w:r>
      <w:proofErr w:type="spellStart"/>
      <w:r w:rsidRPr="008A75F8">
        <w:rPr>
          <w:rFonts w:eastAsia="Times New Roman"/>
          <w:szCs w:val="24"/>
          <w:lang w:eastAsia="de-DE"/>
        </w:rPr>
        <w:t>hiezu</w:t>
      </w:r>
      <w:proofErr w:type="spellEnd"/>
      <w:r w:rsidRPr="008A75F8">
        <w:rPr>
          <w:rFonts w:eastAsia="Times New Roman"/>
          <w:szCs w:val="24"/>
          <w:lang w:eastAsia="de-DE"/>
        </w:rPr>
        <w:t xml:space="preserve"> Herz und Mund,</w:t>
      </w:r>
      <w:r w:rsidRPr="008A75F8">
        <w:rPr>
          <w:rFonts w:eastAsia="Times New Roman"/>
          <w:szCs w:val="24"/>
          <w:lang w:eastAsia="de-DE"/>
        </w:rPr>
        <w:br/>
        <w:t>Halt‘ unsre Einheit so zusammen,</w:t>
      </w:r>
      <w:r w:rsidRPr="008A75F8">
        <w:rPr>
          <w:rFonts w:eastAsia="Times New Roman"/>
          <w:szCs w:val="24"/>
          <w:lang w:eastAsia="de-DE"/>
        </w:rPr>
        <w:br/>
        <w:t>Dass unser Geist, von Liebe wund,</w:t>
      </w:r>
      <w:r w:rsidRPr="008A75F8">
        <w:rPr>
          <w:rFonts w:eastAsia="Times New Roman"/>
          <w:szCs w:val="24"/>
          <w:lang w:eastAsia="de-DE"/>
        </w:rPr>
        <w:br/>
        <w:t>Dir stets zusende reine Flammen!</w:t>
      </w:r>
      <w:r w:rsidRPr="008A75F8">
        <w:rPr>
          <w:rFonts w:eastAsia="Times New Roman"/>
          <w:szCs w:val="24"/>
          <w:lang w:eastAsia="de-DE"/>
        </w:rPr>
        <w:br/>
        <w:t>Mach‘ uns vor Dir wie Wagen Cherubim,</w:t>
      </w:r>
      <w:r w:rsidRPr="008A75F8">
        <w:rPr>
          <w:rFonts w:eastAsia="Times New Roman"/>
          <w:szCs w:val="24"/>
          <w:lang w:eastAsia="de-DE"/>
        </w:rPr>
        <w:br/>
      </w:r>
      <w:proofErr w:type="spellStart"/>
      <w:r w:rsidRPr="008A75F8">
        <w:rPr>
          <w:rFonts w:eastAsia="Times New Roman"/>
          <w:szCs w:val="24"/>
          <w:lang w:eastAsia="de-DE"/>
        </w:rPr>
        <w:t>Entzünd</w:t>
      </w:r>
      <w:proofErr w:type="spellEnd"/>
      <w:r w:rsidRPr="008A75F8">
        <w:rPr>
          <w:rFonts w:eastAsia="Times New Roman"/>
          <w:szCs w:val="24"/>
          <w:lang w:eastAsia="de-DE"/>
        </w:rPr>
        <w:t xml:space="preserve">‘ uns stets wie </w:t>
      </w:r>
      <w:proofErr w:type="spellStart"/>
      <w:r w:rsidRPr="008A75F8">
        <w:rPr>
          <w:rFonts w:eastAsia="Times New Roman"/>
          <w:szCs w:val="24"/>
          <w:lang w:eastAsia="de-DE"/>
        </w:rPr>
        <w:t>Feuerseraphim</w:t>
      </w:r>
      <w:proofErr w:type="spellEnd"/>
      <w:r w:rsidRPr="008A75F8">
        <w:rPr>
          <w:rFonts w:eastAsia="Times New Roman"/>
          <w:szCs w:val="24"/>
          <w:lang w:eastAsia="de-DE"/>
        </w:rPr>
        <w:t>!</w:t>
      </w:r>
    </w:p>
    <w:p w14:paraId="03FB5DE8" w14:textId="77777777" w:rsidR="008E5F26" w:rsidRPr="008A75F8" w:rsidRDefault="008E5F26" w:rsidP="008E5F26">
      <w:pPr>
        <w:pStyle w:val="berschrift2"/>
      </w:pPr>
      <w:r w:rsidRPr="008A75F8">
        <w:t>Macht der Gottesliebe.</w:t>
      </w:r>
    </w:p>
    <w:p w14:paraId="5D4E529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kann von Dir nicht schweigend sein,</w:t>
      </w:r>
      <w:r w:rsidRPr="008A75F8">
        <w:rPr>
          <w:rFonts w:eastAsia="Times New Roman"/>
          <w:szCs w:val="24"/>
          <w:lang w:eastAsia="de-DE"/>
        </w:rPr>
        <w:br/>
        <w:t>O Liebe, die Du mich hinein</w:t>
      </w:r>
      <w:r w:rsidRPr="008A75F8">
        <w:rPr>
          <w:rFonts w:eastAsia="Times New Roman"/>
          <w:szCs w:val="24"/>
          <w:lang w:eastAsia="de-DE"/>
        </w:rPr>
        <w:br/>
        <w:t>In Gott gezogen hast,</w:t>
      </w:r>
      <w:r w:rsidRPr="008A75F8">
        <w:rPr>
          <w:rFonts w:eastAsia="Times New Roman"/>
          <w:szCs w:val="24"/>
          <w:lang w:eastAsia="de-DE"/>
        </w:rPr>
        <w:br/>
        <w:t>Auch immer stärker in mich bringst,</w:t>
      </w:r>
      <w:r w:rsidRPr="008A75F8">
        <w:rPr>
          <w:rFonts w:eastAsia="Times New Roman"/>
          <w:szCs w:val="24"/>
          <w:lang w:eastAsia="de-DE"/>
        </w:rPr>
        <w:br/>
        <w:t>Bis Du in Dir mich völlig bringst,</w:t>
      </w:r>
      <w:r w:rsidRPr="008A75F8">
        <w:rPr>
          <w:rFonts w:eastAsia="Times New Roman"/>
          <w:szCs w:val="24"/>
          <w:lang w:eastAsia="de-DE"/>
        </w:rPr>
        <w:br/>
        <w:t xml:space="preserve">Zur </w:t>
      </w:r>
      <w:proofErr w:type="spellStart"/>
      <w:r w:rsidRPr="008A75F8">
        <w:rPr>
          <w:rFonts w:eastAsia="Times New Roman"/>
          <w:szCs w:val="24"/>
          <w:lang w:eastAsia="de-DE"/>
        </w:rPr>
        <w:t>ew’gen</w:t>
      </w:r>
      <w:proofErr w:type="spellEnd"/>
      <w:r w:rsidRPr="008A75F8">
        <w:rPr>
          <w:rFonts w:eastAsia="Times New Roman"/>
          <w:szCs w:val="24"/>
          <w:lang w:eastAsia="de-DE"/>
        </w:rPr>
        <w:t xml:space="preserve"> </w:t>
      </w:r>
      <w:proofErr w:type="spellStart"/>
      <w:r w:rsidRPr="008A75F8">
        <w:rPr>
          <w:rFonts w:eastAsia="Times New Roman"/>
          <w:szCs w:val="24"/>
          <w:lang w:eastAsia="de-DE"/>
        </w:rPr>
        <w:t>Sabbatsrast</w:t>
      </w:r>
      <w:proofErr w:type="spellEnd"/>
      <w:r w:rsidRPr="008A75F8">
        <w:rPr>
          <w:rFonts w:eastAsia="Times New Roman"/>
          <w:szCs w:val="24"/>
          <w:lang w:eastAsia="de-DE"/>
        </w:rPr>
        <w:t>!</w:t>
      </w:r>
    </w:p>
    <w:p w14:paraId="20C3455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Die Liebe, die vom Schöpfer fließt,</w:t>
      </w:r>
      <w:r w:rsidRPr="008A75F8">
        <w:rPr>
          <w:rFonts w:eastAsia="Times New Roman"/>
          <w:szCs w:val="24"/>
          <w:lang w:eastAsia="de-DE"/>
        </w:rPr>
        <w:br/>
        <w:t>Und wieder ihre Wellen gießt</w:t>
      </w:r>
      <w:r w:rsidRPr="008A75F8">
        <w:rPr>
          <w:rFonts w:eastAsia="Times New Roman"/>
          <w:szCs w:val="24"/>
          <w:lang w:eastAsia="de-DE"/>
        </w:rPr>
        <w:br/>
        <w:t>Zu ihrem Quell hinein,</w:t>
      </w:r>
      <w:r w:rsidRPr="008A75F8">
        <w:rPr>
          <w:rFonts w:eastAsia="Times New Roman"/>
          <w:szCs w:val="24"/>
          <w:lang w:eastAsia="de-DE"/>
        </w:rPr>
        <w:br/>
        <w:t>Ist ihrem Ursprung ähnlich ganz,</w:t>
      </w:r>
      <w:r w:rsidRPr="008A75F8">
        <w:rPr>
          <w:rFonts w:eastAsia="Times New Roman"/>
          <w:szCs w:val="24"/>
          <w:lang w:eastAsia="de-DE"/>
        </w:rPr>
        <w:br/>
        <w:t>Und zeigt der Kräfte hohen Glanz,</w:t>
      </w:r>
      <w:r w:rsidRPr="008A75F8">
        <w:rPr>
          <w:rFonts w:eastAsia="Times New Roman"/>
          <w:szCs w:val="24"/>
          <w:lang w:eastAsia="de-DE"/>
        </w:rPr>
        <w:br/>
        <w:t xml:space="preserve">Die </w:t>
      </w:r>
      <w:proofErr w:type="spellStart"/>
      <w:r w:rsidRPr="008A75F8">
        <w:rPr>
          <w:rFonts w:eastAsia="Times New Roman"/>
          <w:szCs w:val="24"/>
          <w:lang w:eastAsia="de-DE"/>
        </w:rPr>
        <w:t>göttlichstark</w:t>
      </w:r>
      <w:proofErr w:type="spellEnd"/>
      <w:r w:rsidRPr="008A75F8">
        <w:rPr>
          <w:rFonts w:eastAsia="Times New Roman"/>
          <w:szCs w:val="24"/>
          <w:lang w:eastAsia="de-DE"/>
        </w:rPr>
        <w:t xml:space="preserve"> und rein.</w:t>
      </w:r>
    </w:p>
    <w:p w14:paraId="7E49112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Wo Liebe baut des Herzens Haus,</w:t>
      </w:r>
      <w:r w:rsidRPr="008A75F8">
        <w:rPr>
          <w:rFonts w:eastAsia="Times New Roman"/>
          <w:szCs w:val="24"/>
          <w:lang w:eastAsia="de-DE"/>
        </w:rPr>
        <w:br/>
        <w:t>Da treibt sie falsche Neigung aus,</w:t>
      </w:r>
      <w:r w:rsidRPr="008A75F8">
        <w:rPr>
          <w:rFonts w:eastAsia="Times New Roman"/>
          <w:szCs w:val="24"/>
          <w:lang w:eastAsia="de-DE"/>
        </w:rPr>
        <w:br/>
        <w:t>Die sonst unbändig ist.</w:t>
      </w:r>
      <w:r w:rsidRPr="008A75F8">
        <w:rPr>
          <w:rFonts w:eastAsia="Times New Roman"/>
          <w:szCs w:val="24"/>
          <w:lang w:eastAsia="de-DE"/>
        </w:rPr>
        <w:br/>
        <w:t>Die Weisheit in der Liebe Reich</w:t>
      </w:r>
      <w:r w:rsidRPr="008A75F8">
        <w:rPr>
          <w:rFonts w:eastAsia="Times New Roman"/>
          <w:szCs w:val="24"/>
          <w:lang w:eastAsia="de-DE"/>
        </w:rPr>
        <w:br/>
        <w:t>Hat männlich und doch sanft zugleich,</w:t>
      </w:r>
      <w:r w:rsidRPr="008A75F8">
        <w:rPr>
          <w:rFonts w:eastAsia="Times New Roman"/>
          <w:szCs w:val="24"/>
          <w:lang w:eastAsia="de-DE"/>
        </w:rPr>
        <w:br/>
        <w:t>Ein Ernst, mit Lust versüßt.</w:t>
      </w:r>
    </w:p>
    <w:p w14:paraId="54249FA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Natur, und wär‘ sie noch so mild,</w:t>
      </w:r>
      <w:r w:rsidRPr="008A75F8">
        <w:rPr>
          <w:rFonts w:eastAsia="Times New Roman"/>
          <w:szCs w:val="24"/>
          <w:lang w:eastAsia="de-DE"/>
        </w:rPr>
        <w:br/>
        <w:t>Bis obenan mit Lieb erfüllt,</w:t>
      </w:r>
      <w:r w:rsidRPr="008A75F8">
        <w:rPr>
          <w:rFonts w:eastAsia="Times New Roman"/>
          <w:szCs w:val="24"/>
          <w:lang w:eastAsia="de-DE"/>
        </w:rPr>
        <w:br/>
        <w:t>Mag hier nicht gültig sein,</w:t>
      </w:r>
      <w:r w:rsidRPr="008A75F8">
        <w:rPr>
          <w:rFonts w:eastAsia="Times New Roman"/>
          <w:szCs w:val="24"/>
          <w:lang w:eastAsia="de-DE"/>
        </w:rPr>
        <w:br/>
        <w:t>Noch wen’ger selbstgemachte Lieb‘,</w:t>
      </w:r>
      <w:r w:rsidRPr="008A75F8">
        <w:rPr>
          <w:rFonts w:eastAsia="Times New Roman"/>
          <w:szCs w:val="24"/>
          <w:lang w:eastAsia="de-DE"/>
        </w:rPr>
        <w:br/>
        <w:t>Wo sich bei falschem Wort und Trieb</w:t>
      </w:r>
      <w:r w:rsidRPr="008A75F8">
        <w:rPr>
          <w:rFonts w:eastAsia="Times New Roman"/>
          <w:szCs w:val="24"/>
          <w:lang w:eastAsia="de-DE"/>
        </w:rPr>
        <w:br/>
        <w:t xml:space="preserve">Verstellung menget ein. </w:t>
      </w:r>
    </w:p>
    <w:p w14:paraId="1C0D750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Was kein Gesetz, kein Regiment</w:t>
      </w:r>
      <w:r w:rsidRPr="008A75F8">
        <w:rPr>
          <w:rFonts w:eastAsia="Times New Roman"/>
          <w:szCs w:val="24"/>
          <w:lang w:eastAsia="de-DE"/>
        </w:rPr>
        <w:br/>
        <w:t>Der eignen Kräfte bringt zum End‘,</w:t>
      </w:r>
      <w:r w:rsidRPr="008A75F8">
        <w:rPr>
          <w:rFonts w:eastAsia="Times New Roman"/>
          <w:szCs w:val="24"/>
          <w:lang w:eastAsia="de-DE"/>
        </w:rPr>
        <w:br/>
        <w:t>Der Seel zu schaffen Ruh‘:</w:t>
      </w:r>
      <w:r w:rsidRPr="008A75F8">
        <w:rPr>
          <w:rFonts w:eastAsia="Times New Roman"/>
          <w:szCs w:val="24"/>
          <w:lang w:eastAsia="de-DE"/>
        </w:rPr>
        <w:br/>
        <w:t>Das wirket Gott durch seinen Sohn,</w:t>
      </w:r>
      <w:r w:rsidRPr="008A75F8">
        <w:rPr>
          <w:rFonts w:eastAsia="Times New Roman"/>
          <w:szCs w:val="24"/>
          <w:lang w:eastAsia="de-DE"/>
        </w:rPr>
        <w:br/>
        <w:t>Wenn diesem Er den Liebesthron</w:t>
      </w:r>
      <w:r w:rsidRPr="008A75F8">
        <w:rPr>
          <w:rFonts w:eastAsia="Times New Roman"/>
          <w:szCs w:val="24"/>
          <w:lang w:eastAsia="de-DE"/>
        </w:rPr>
        <w:br/>
        <w:t xml:space="preserve">Im Herzen rüstet zu. </w:t>
      </w:r>
    </w:p>
    <w:p w14:paraId="4B50541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Sein Thron ist Liebe, sanft und hehr;</w:t>
      </w:r>
      <w:r w:rsidRPr="008A75F8">
        <w:rPr>
          <w:rFonts w:eastAsia="Times New Roman"/>
          <w:szCs w:val="24"/>
          <w:lang w:eastAsia="de-DE"/>
        </w:rPr>
        <w:br/>
        <w:t>Was Gott hier nicht selbst tät und wär‘,</w:t>
      </w:r>
      <w:r w:rsidRPr="008A75F8">
        <w:rPr>
          <w:rFonts w:eastAsia="Times New Roman"/>
          <w:szCs w:val="24"/>
          <w:lang w:eastAsia="de-DE"/>
        </w:rPr>
        <w:br/>
        <w:t>Das müsst‘ verbannet sein.</w:t>
      </w:r>
      <w:r w:rsidRPr="008A75F8">
        <w:rPr>
          <w:rFonts w:eastAsia="Times New Roman"/>
          <w:szCs w:val="24"/>
          <w:lang w:eastAsia="de-DE"/>
        </w:rPr>
        <w:br/>
        <w:t>Die Stoppeln werden ganz verzehrt,</w:t>
      </w:r>
      <w:r w:rsidRPr="008A75F8">
        <w:rPr>
          <w:rFonts w:eastAsia="Times New Roman"/>
          <w:szCs w:val="24"/>
          <w:lang w:eastAsia="de-DE"/>
        </w:rPr>
        <w:br/>
        <w:t xml:space="preserve">Das </w:t>
      </w:r>
      <w:proofErr w:type="spellStart"/>
      <w:r w:rsidRPr="008A75F8">
        <w:rPr>
          <w:rFonts w:eastAsia="Times New Roman"/>
          <w:szCs w:val="24"/>
          <w:lang w:eastAsia="de-DE"/>
        </w:rPr>
        <w:t>laut‘re</w:t>
      </w:r>
      <w:proofErr w:type="spellEnd"/>
      <w:r w:rsidRPr="008A75F8">
        <w:rPr>
          <w:rFonts w:eastAsia="Times New Roman"/>
          <w:szCs w:val="24"/>
          <w:lang w:eastAsia="de-DE"/>
        </w:rPr>
        <w:t xml:space="preserve"> Gold allein bleibt wert,</w:t>
      </w:r>
      <w:r w:rsidRPr="008A75F8">
        <w:rPr>
          <w:rFonts w:eastAsia="Times New Roman"/>
          <w:szCs w:val="24"/>
          <w:lang w:eastAsia="de-DE"/>
        </w:rPr>
        <w:br/>
        <w:t xml:space="preserve">Das Herz wird völlig rein. </w:t>
      </w:r>
    </w:p>
    <w:p w14:paraId="63B673B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Die Seele sucht in Gott nun sich,</w:t>
      </w:r>
      <w:r w:rsidRPr="008A75F8">
        <w:rPr>
          <w:rFonts w:eastAsia="Times New Roman"/>
          <w:szCs w:val="24"/>
          <w:lang w:eastAsia="de-DE"/>
        </w:rPr>
        <w:br/>
        <w:t>Und in sich Gott ganz wunderlich,</w:t>
      </w:r>
      <w:r w:rsidRPr="008A75F8">
        <w:rPr>
          <w:rFonts w:eastAsia="Times New Roman"/>
          <w:szCs w:val="24"/>
          <w:lang w:eastAsia="de-DE"/>
        </w:rPr>
        <w:br/>
        <w:t>Weil beide Eines sind.</w:t>
      </w:r>
      <w:r w:rsidRPr="008A75F8">
        <w:rPr>
          <w:rFonts w:eastAsia="Times New Roman"/>
          <w:szCs w:val="24"/>
          <w:lang w:eastAsia="de-DE"/>
        </w:rPr>
        <w:br/>
        <w:t>Wer trennt, was Gott vereinigt hat?</w:t>
      </w:r>
      <w:r w:rsidRPr="008A75F8">
        <w:rPr>
          <w:rFonts w:eastAsia="Times New Roman"/>
          <w:szCs w:val="24"/>
          <w:lang w:eastAsia="de-DE"/>
        </w:rPr>
        <w:br/>
        <w:t>Wer scheidet, wenn Er in der Tat</w:t>
      </w:r>
      <w:r w:rsidRPr="008A75F8">
        <w:rPr>
          <w:rFonts w:eastAsia="Times New Roman"/>
          <w:szCs w:val="24"/>
          <w:lang w:eastAsia="de-DE"/>
        </w:rPr>
        <w:br/>
        <w:t xml:space="preserve">Sich selbst mit uns </w:t>
      </w:r>
      <w:proofErr w:type="spellStart"/>
      <w:r w:rsidRPr="008A75F8">
        <w:rPr>
          <w:rFonts w:eastAsia="Times New Roman"/>
          <w:szCs w:val="24"/>
          <w:lang w:eastAsia="de-DE"/>
        </w:rPr>
        <w:t>verbind’t</w:t>
      </w:r>
      <w:proofErr w:type="spellEnd"/>
      <w:r w:rsidRPr="008A75F8">
        <w:rPr>
          <w:rFonts w:eastAsia="Times New Roman"/>
          <w:szCs w:val="24"/>
          <w:lang w:eastAsia="de-DE"/>
        </w:rPr>
        <w:t xml:space="preserve">? </w:t>
      </w:r>
    </w:p>
    <w:p w14:paraId="6982BF6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Wie hungert, Liebe, mich nach Dir!</w:t>
      </w:r>
      <w:r w:rsidRPr="008A75F8">
        <w:rPr>
          <w:rFonts w:eastAsia="Times New Roman"/>
          <w:szCs w:val="24"/>
          <w:lang w:eastAsia="de-DE"/>
        </w:rPr>
        <w:br/>
        <w:t>Wie schäm‘ ich mich, dass ich in mir</w:t>
      </w:r>
      <w:r w:rsidRPr="008A75F8">
        <w:rPr>
          <w:rFonts w:eastAsia="Times New Roman"/>
          <w:szCs w:val="24"/>
          <w:lang w:eastAsia="de-DE"/>
        </w:rPr>
        <w:br/>
        <w:t>Dir noch so ferne bin!</w:t>
      </w:r>
      <w:r w:rsidRPr="008A75F8">
        <w:rPr>
          <w:rFonts w:eastAsia="Times New Roman"/>
          <w:szCs w:val="24"/>
          <w:lang w:eastAsia="de-DE"/>
        </w:rPr>
        <w:br/>
        <w:t>Ach, lass mich diesem Himmelreich</w:t>
      </w:r>
      <w:r w:rsidRPr="008A75F8">
        <w:rPr>
          <w:rFonts w:eastAsia="Times New Roman"/>
          <w:szCs w:val="24"/>
          <w:lang w:eastAsia="de-DE"/>
        </w:rPr>
        <w:br/>
        <w:t>Gewalt antun, und ziehe gleich</w:t>
      </w:r>
      <w:r w:rsidRPr="008A75F8">
        <w:rPr>
          <w:rFonts w:eastAsia="Times New Roman"/>
          <w:szCs w:val="24"/>
          <w:lang w:eastAsia="de-DE"/>
        </w:rPr>
        <w:br/>
        <w:t>Mich ewig in Dich hin!</w:t>
      </w:r>
    </w:p>
    <w:p w14:paraId="57F6810D" w14:textId="77777777" w:rsidR="008E5F26" w:rsidRPr="008A75F8" w:rsidRDefault="008E5F26" w:rsidP="008E5F26">
      <w:pPr>
        <w:pStyle w:val="berschrift2"/>
      </w:pPr>
      <w:r w:rsidRPr="008A75F8">
        <w:t>Mit Jesu gen Himmel.</w:t>
      </w:r>
    </w:p>
    <w:p w14:paraId="26C1C25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Wer seinen Heiland hält</w:t>
      </w:r>
      <w:r w:rsidRPr="008A75F8">
        <w:rPr>
          <w:rFonts w:eastAsia="Times New Roman"/>
          <w:szCs w:val="24"/>
          <w:lang w:eastAsia="de-DE"/>
        </w:rPr>
        <w:br/>
        <w:t>Im Hause durch die Welt,</w:t>
      </w:r>
      <w:r w:rsidRPr="008A75F8">
        <w:rPr>
          <w:rFonts w:eastAsia="Times New Roman"/>
          <w:szCs w:val="24"/>
          <w:lang w:eastAsia="de-DE"/>
        </w:rPr>
        <w:br/>
        <w:t>Und niemals Ihn kann lassen</w:t>
      </w:r>
      <w:r w:rsidRPr="008A75F8">
        <w:rPr>
          <w:rFonts w:eastAsia="Times New Roman"/>
          <w:szCs w:val="24"/>
          <w:lang w:eastAsia="de-DE"/>
        </w:rPr>
        <w:br/>
        <w:t>Auf seines Lebens Straßen,</w:t>
      </w:r>
      <w:r w:rsidRPr="008A75F8">
        <w:rPr>
          <w:rFonts w:eastAsia="Times New Roman"/>
          <w:szCs w:val="24"/>
          <w:lang w:eastAsia="de-DE"/>
        </w:rPr>
        <w:br/>
        <w:t>Der hat in Ihm schon hier</w:t>
      </w:r>
      <w:r w:rsidRPr="008A75F8">
        <w:rPr>
          <w:rFonts w:eastAsia="Times New Roman"/>
          <w:szCs w:val="24"/>
          <w:lang w:eastAsia="de-DE"/>
        </w:rPr>
        <w:br/>
        <w:t xml:space="preserve">Die </w:t>
      </w:r>
      <w:proofErr w:type="spellStart"/>
      <w:r w:rsidRPr="008A75F8">
        <w:rPr>
          <w:rFonts w:eastAsia="Times New Roman"/>
          <w:szCs w:val="24"/>
          <w:lang w:eastAsia="de-DE"/>
        </w:rPr>
        <w:t>off’</w:t>
      </w:r>
      <w:r>
        <w:rPr>
          <w:rFonts w:eastAsia="Times New Roman"/>
          <w:szCs w:val="24"/>
          <w:lang w:eastAsia="de-DE"/>
        </w:rPr>
        <w:t>n</w:t>
      </w:r>
      <w:r w:rsidRPr="008A75F8">
        <w:rPr>
          <w:rFonts w:eastAsia="Times New Roman"/>
          <w:szCs w:val="24"/>
          <w:lang w:eastAsia="de-DE"/>
        </w:rPr>
        <w:t>e</w:t>
      </w:r>
      <w:proofErr w:type="spellEnd"/>
      <w:r w:rsidRPr="008A75F8">
        <w:rPr>
          <w:rFonts w:eastAsia="Times New Roman"/>
          <w:szCs w:val="24"/>
          <w:lang w:eastAsia="de-DE"/>
        </w:rPr>
        <w:t xml:space="preserve"> Himmelstür. </w:t>
      </w:r>
    </w:p>
    <w:p w14:paraId="724A402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Wer seinen Heiland fasst</w:t>
      </w:r>
      <w:r w:rsidRPr="008A75F8">
        <w:rPr>
          <w:rFonts w:eastAsia="Times New Roman"/>
          <w:szCs w:val="24"/>
          <w:lang w:eastAsia="de-DE"/>
        </w:rPr>
        <w:br/>
        <w:t>Bei aller Kreuzeslast,</w:t>
      </w:r>
      <w:r w:rsidRPr="008A75F8">
        <w:rPr>
          <w:rFonts w:eastAsia="Times New Roman"/>
          <w:szCs w:val="24"/>
          <w:lang w:eastAsia="de-DE"/>
        </w:rPr>
        <w:br/>
        <w:t xml:space="preserve">Und, wenn er’s nicht </w:t>
      </w:r>
      <w:proofErr w:type="spellStart"/>
      <w:r w:rsidRPr="008A75F8">
        <w:rPr>
          <w:rFonts w:eastAsia="Times New Roman"/>
          <w:szCs w:val="24"/>
          <w:lang w:eastAsia="de-DE"/>
        </w:rPr>
        <w:t>erträget</w:t>
      </w:r>
      <w:proofErr w:type="spellEnd"/>
      <w:r w:rsidRPr="008A75F8">
        <w:rPr>
          <w:rFonts w:eastAsia="Times New Roman"/>
          <w:szCs w:val="24"/>
          <w:lang w:eastAsia="de-DE"/>
        </w:rPr>
        <w:t>,</w:t>
      </w:r>
      <w:r w:rsidRPr="008A75F8">
        <w:rPr>
          <w:rFonts w:eastAsia="Times New Roman"/>
          <w:szCs w:val="24"/>
          <w:lang w:eastAsia="de-DE"/>
        </w:rPr>
        <w:br/>
        <w:t>Sie Ihm zu Füßen leget,</w:t>
      </w:r>
      <w:r w:rsidRPr="008A75F8">
        <w:rPr>
          <w:rFonts w:eastAsia="Times New Roman"/>
          <w:szCs w:val="24"/>
          <w:lang w:eastAsia="de-DE"/>
        </w:rPr>
        <w:br/>
        <w:t>Dem macht sein Jesus leicht</w:t>
      </w:r>
      <w:r w:rsidRPr="008A75F8">
        <w:rPr>
          <w:rFonts w:eastAsia="Times New Roman"/>
          <w:szCs w:val="24"/>
          <w:lang w:eastAsia="de-DE"/>
        </w:rPr>
        <w:br/>
        <w:t xml:space="preserve">Die Last, die Er ihm reicht. </w:t>
      </w:r>
    </w:p>
    <w:p w14:paraId="258CE8B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Wer stündlich seinen Sinn</w:t>
      </w:r>
      <w:r w:rsidRPr="008A75F8">
        <w:rPr>
          <w:rFonts w:eastAsia="Times New Roman"/>
          <w:szCs w:val="24"/>
          <w:lang w:eastAsia="de-DE"/>
        </w:rPr>
        <w:br/>
        <w:t>Zu Jesu schwinget hin</w:t>
      </w:r>
      <w:r w:rsidRPr="008A75F8">
        <w:rPr>
          <w:rFonts w:eastAsia="Times New Roman"/>
          <w:szCs w:val="24"/>
          <w:lang w:eastAsia="de-DE"/>
        </w:rPr>
        <w:br/>
        <w:t>Und seine Glaubensflügel</w:t>
      </w:r>
      <w:r w:rsidRPr="008A75F8">
        <w:rPr>
          <w:rFonts w:eastAsia="Times New Roman"/>
          <w:szCs w:val="24"/>
          <w:lang w:eastAsia="de-DE"/>
        </w:rPr>
        <w:br/>
        <w:t>Treibt über alle Hügel,</w:t>
      </w:r>
      <w:r w:rsidRPr="008A75F8">
        <w:rPr>
          <w:rFonts w:eastAsia="Times New Roman"/>
          <w:szCs w:val="24"/>
          <w:lang w:eastAsia="de-DE"/>
        </w:rPr>
        <w:br/>
        <w:t>Der schwebt die Himmelsbahn</w:t>
      </w:r>
      <w:r w:rsidRPr="008A75F8">
        <w:rPr>
          <w:rFonts w:eastAsia="Times New Roman"/>
          <w:szCs w:val="24"/>
          <w:lang w:eastAsia="de-DE"/>
        </w:rPr>
        <w:br/>
        <w:t>Mit seinem Herrn hinan.</w:t>
      </w:r>
    </w:p>
    <w:p w14:paraId="29C9BE8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Wer Jesu Liebestat</w:t>
      </w:r>
      <w:r w:rsidRPr="008A75F8">
        <w:rPr>
          <w:rFonts w:eastAsia="Times New Roman"/>
          <w:szCs w:val="24"/>
          <w:lang w:eastAsia="de-DE"/>
        </w:rPr>
        <w:br/>
        <w:t>In sich als Kleinod hat,</w:t>
      </w:r>
      <w:r w:rsidRPr="008A75F8">
        <w:rPr>
          <w:rFonts w:eastAsia="Times New Roman"/>
          <w:szCs w:val="24"/>
          <w:lang w:eastAsia="de-DE"/>
        </w:rPr>
        <w:br/>
        <w:t>Dass Jesu Todeswunden</w:t>
      </w:r>
      <w:r w:rsidRPr="008A75F8">
        <w:rPr>
          <w:rFonts w:eastAsia="Times New Roman"/>
          <w:szCs w:val="24"/>
          <w:lang w:eastAsia="de-DE"/>
        </w:rPr>
        <w:br/>
        <w:t>Sind auf das Herz gebunden,</w:t>
      </w:r>
      <w:r w:rsidRPr="008A75F8">
        <w:rPr>
          <w:rFonts w:eastAsia="Times New Roman"/>
          <w:szCs w:val="24"/>
          <w:lang w:eastAsia="de-DE"/>
        </w:rPr>
        <w:br/>
        <w:t>Den heiligt Christi Blut</w:t>
      </w:r>
      <w:r w:rsidRPr="008A75F8">
        <w:rPr>
          <w:rFonts w:eastAsia="Times New Roman"/>
          <w:szCs w:val="24"/>
          <w:lang w:eastAsia="de-DE"/>
        </w:rPr>
        <w:br/>
        <w:t xml:space="preserve">Nach Seele, Geist und Mut. </w:t>
      </w:r>
    </w:p>
    <w:p w14:paraId="3B9F246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Wem Jesus Alles bleibt,</w:t>
      </w:r>
      <w:r w:rsidRPr="008A75F8">
        <w:rPr>
          <w:rFonts w:eastAsia="Times New Roman"/>
          <w:szCs w:val="24"/>
          <w:lang w:eastAsia="de-DE"/>
        </w:rPr>
        <w:br/>
        <w:t>Der ist Ihm einverleibt;</w:t>
      </w:r>
      <w:r w:rsidRPr="008A75F8">
        <w:rPr>
          <w:rFonts w:eastAsia="Times New Roman"/>
          <w:szCs w:val="24"/>
          <w:lang w:eastAsia="de-DE"/>
        </w:rPr>
        <w:br/>
        <w:t>Sein Herz kann schon auf Erden</w:t>
      </w:r>
      <w:r w:rsidRPr="008A75F8">
        <w:rPr>
          <w:rFonts w:eastAsia="Times New Roman"/>
          <w:szCs w:val="24"/>
          <w:lang w:eastAsia="de-DE"/>
        </w:rPr>
        <w:br/>
        <w:t>Ein Jesus-Himmel werden.</w:t>
      </w:r>
      <w:r w:rsidRPr="008A75F8">
        <w:rPr>
          <w:rFonts w:eastAsia="Times New Roman"/>
          <w:szCs w:val="24"/>
          <w:lang w:eastAsia="de-DE"/>
        </w:rPr>
        <w:br/>
        <w:t>Sein Leben wird verklärt,</w:t>
      </w:r>
      <w:r w:rsidRPr="008A75F8">
        <w:rPr>
          <w:rFonts w:eastAsia="Times New Roman"/>
          <w:szCs w:val="24"/>
          <w:lang w:eastAsia="de-DE"/>
        </w:rPr>
        <w:br/>
        <w:t xml:space="preserve">Sein Tod ist abgewehrt. </w:t>
      </w:r>
    </w:p>
    <w:p w14:paraId="6344315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halte Jesum fest,</w:t>
      </w:r>
      <w:r w:rsidRPr="008A75F8">
        <w:rPr>
          <w:rFonts w:eastAsia="Times New Roman"/>
          <w:szCs w:val="24"/>
          <w:lang w:eastAsia="de-DE"/>
        </w:rPr>
        <w:br/>
        <w:t>Weil er mich nicht verlässt.</w:t>
      </w:r>
      <w:r w:rsidRPr="008A75F8">
        <w:rPr>
          <w:rFonts w:eastAsia="Times New Roman"/>
          <w:szCs w:val="24"/>
          <w:lang w:eastAsia="de-DE"/>
        </w:rPr>
        <w:br/>
        <w:t>Die mir bestimmten Plagen</w:t>
      </w:r>
      <w:r w:rsidRPr="008A75F8">
        <w:rPr>
          <w:rFonts w:eastAsia="Times New Roman"/>
          <w:szCs w:val="24"/>
          <w:lang w:eastAsia="de-DE"/>
        </w:rPr>
        <w:br/>
        <w:t>Hilft Er mir selber tragen.</w:t>
      </w:r>
      <w:r w:rsidRPr="008A75F8">
        <w:rPr>
          <w:rFonts w:eastAsia="Times New Roman"/>
          <w:szCs w:val="24"/>
          <w:lang w:eastAsia="de-DE"/>
        </w:rPr>
        <w:br/>
        <w:t xml:space="preserve">Mein Flug ist </w:t>
      </w:r>
      <w:proofErr w:type="spellStart"/>
      <w:r w:rsidRPr="008A75F8">
        <w:rPr>
          <w:rFonts w:eastAsia="Times New Roman"/>
          <w:szCs w:val="24"/>
          <w:lang w:eastAsia="de-DE"/>
        </w:rPr>
        <w:t>himmelauf</w:t>
      </w:r>
      <w:proofErr w:type="spellEnd"/>
      <w:r w:rsidRPr="008A75F8">
        <w:rPr>
          <w:rFonts w:eastAsia="Times New Roman"/>
          <w:szCs w:val="24"/>
          <w:lang w:eastAsia="de-DE"/>
        </w:rPr>
        <w:t>,</w:t>
      </w:r>
      <w:r w:rsidRPr="008A75F8">
        <w:rPr>
          <w:rFonts w:eastAsia="Times New Roman"/>
          <w:szCs w:val="24"/>
          <w:lang w:eastAsia="de-DE"/>
        </w:rPr>
        <w:br/>
        <w:t xml:space="preserve">Denn Er regiert den Lauf! </w:t>
      </w:r>
    </w:p>
    <w:p w14:paraId="4A260A6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Noch sind die Flügel schwer,</w:t>
      </w:r>
      <w:r w:rsidRPr="008A75F8">
        <w:rPr>
          <w:rFonts w:eastAsia="Times New Roman"/>
          <w:szCs w:val="24"/>
          <w:lang w:eastAsia="de-DE"/>
        </w:rPr>
        <w:br/>
        <w:t>Ich fliege schwach daher;</w:t>
      </w:r>
      <w:r w:rsidRPr="008A75F8">
        <w:rPr>
          <w:rFonts w:eastAsia="Times New Roman"/>
          <w:szCs w:val="24"/>
          <w:lang w:eastAsia="de-DE"/>
        </w:rPr>
        <w:br/>
        <w:t>Ach Jesu, hilf und leite,</w:t>
      </w:r>
      <w:r w:rsidRPr="008A75F8">
        <w:rPr>
          <w:rFonts w:eastAsia="Times New Roman"/>
          <w:szCs w:val="24"/>
          <w:lang w:eastAsia="de-DE"/>
        </w:rPr>
        <w:br/>
        <w:t>Und bleibe mir zur Seite!</w:t>
      </w:r>
      <w:r w:rsidRPr="008A75F8">
        <w:rPr>
          <w:rFonts w:eastAsia="Times New Roman"/>
          <w:szCs w:val="24"/>
          <w:lang w:eastAsia="de-DE"/>
        </w:rPr>
        <w:br/>
        <w:t xml:space="preserve">Kraft Deiner </w:t>
      </w:r>
      <w:proofErr w:type="spellStart"/>
      <w:r w:rsidRPr="008A75F8">
        <w:rPr>
          <w:rFonts w:eastAsia="Times New Roman"/>
          <w:szCs w:val="24"/>
          <w:lang w:eastAsia="de-DE"/>
        </w:rPr>
        <w:t>Todesmüh</w:t>
      </w:r>
      <w:proofErr w:type="spellEnd"/>
      <w:r w:rsidRPr="008A75F8">
        <w:rPr>
          <w:rFonts w:eastAsia="Times New Roman"/>
          <w:szCs w:val="24"/>
          <w:lang w:eastAsia="de-DE"/>
        </w:rPr>
        <w:t>‘</w:t>
      </w:r>
      <w:r w:rsidRPr="008A75F8">
        <w:rPr>
          <w:rFonts w:eastAsia="Times New Roman"/>
          <w:szCs w:val="24"/>
          <w:lang w:eastAsia="de-DE"/>
        </w:rPr>
        <w:br/>
        <w:t xml:space="preserve">Hilf mir so spät als früh! </w:t>
      </w:r>
    </w:p>
    <w:p w14:paraId="306B1BC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höre Herr, dein Wort!</w:t>
      </w:r>
      <w:r w:rsidRPr="008A75F8">
        <w:rPr>
          <w:rFonts w:eastAsia="Times New Roman"/>
          <w:szCs w:val="24"/>
          <w:lang w:eastAsia="de-DE"/>
        </w:rPr>
        <w:br/>
        <w:t>O Jesu, treuer Hort,</w:t>
      </w:r>
      <w:r w:rsidRPr="008A75F8">
        <w:rPr>
          <w:rFonts w:eastAsia="Times New Roman"/>
          <w:szCs w:val="24"/>
          <w:lang w:eastAsia="de-DE"/>
        </w:rPr>
        <w:br/>
        <w:t>Lass nur Dein Blut mich stärken</w:t>
      </w:r>
      <w:r w:rsidRPr="008A75F8">
        <w:rPr>
          <w:rFonts w:eastAsia="Times New Roman"/>
          <w:szCs w:val="24"/>
          <w:lang w:eastAsia="de-DE"/>
        </w:rPr>
        <w:br/>
        <w:t>Zu allen Geisteswerken,</w:t>
      </w:r>
      <w:r w:rsidRPr="008A75F8">
        <w:rPr>
          <w:rFonts w:eastAsia="Times New Roman"/>
          <w:szCs w:val="24"/>
          <w:lang w:eastAsia="de-DE"/>
        </w:rPr>
        <w:br/>
        <w:t>So bleibst Du ewig mein,</w:t>
      </w:r>
      <w:r w:rsidRPr="008A75F8">
        <w:rPr>
          <w:rFonts w:eastAsia="Times New Roman"/>
          <w:szCs w:val="24"/>
          <w:lang w:eastAsia="de-DE"/>
        </w:rPr>
        <w:br/>
        <w:t xml:space="preserve">Und zeuchst mich </w:t>
      </w:r>
      <w:proofErr w:type="spellStart"/>
      <w:r w:rsidRPr="008A75F8">
        <w:rPr>
          <w:rFonts w:eastAsia="Times New Roman"/>
          <w:szCs w:val="24"/>
          <w:lang w:eastAsia="de-DE"/>
        </w:rPr>
        <w:t>himmelein</w:t>
      </w:r>
      <w:proofErr w:type="spellEnd"/>
      <w:r w:rsidRPr="008A75F8">
        <w:rPr>
          <w:rFonts w:eastAsia="Times New Roman"/>
          <w:szCs w:val="24"/>
          <w:lang w:eastAsia="de-DE"/>
        </w:rPr>
        <w:t xml:space="preserve">! </w:t>
      </w:r>
    </w:p>
    <w:p w14:paraId="1815071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Dort winkt dein Himmel schon!</w:t>
      </w:r>
      <w:r w:rsidRPr="008A75F8">
        <w:rPr>
          <w:rFonts w:eastAsia="Times New Roman"/>
          <w:szCs w:val="24"/>
          <w:lang w:eastAsia="de-DE"/>
        </w:rPr>
        <w:br/>
        <w:t xml:space="preserve">O Jesu, meine </w:t>
      </w:r>
      <w:proofErr w:type="spellStart"/>
      <w:r w:rsidRPr="008A75F8">
        <w:rPr>
          <w:rFonts w:eastAsia="Times New Roman"/>
          <w:szCs w:val="24"/>
          <w:lang w:eastAsia="de-DE"/>
        </w:rPr>
        <w:t>Kron</w:t>
      </w:r>
      <w:proofErr w:type="spellEnd"/>
      <w:r w:rsidRPr="008A75F8">
        <w:rPr>
          <w:rFonts w:eastAsia="Times New Roman"/>
          <w:szCs w:val="24"/>
          <w:lang w:eastAsia="de-DE"/>
        </w:rPr>
        <w:t>‘!</w:t>
      </w:r>
      <w:r w:rsidRPr="008A75F8">
        <w:rPr>
          <w:rFonts w:eastAsia="Times New Roman"/>
          <w:szCs w:val="24"/>
          <w:lang w:eastAsia="de-DE"/>
        </w:rPr>
        <w:br/>
        <w:t>In Dir nur will ich schweben,</w:t>
      </w:r>
      <w:r w:rsidRPr="008A75F8">
        <w:rPr>
          <w:rFonts w:eastAsia="Times New Roman"/>
          <w:szCs w:val="24"/>
          <w:lang w:eastAsia="de-DE"/>
        </w:rPr>
        <w:br/>
        <w:t>In Dir auf ewig leben!</w:t>
      </w:r>
      <w:r w:rsidRPr="008A75F8">
        <w:rPr>
          <w:rFonts w:eastAsia="Times New Roman"/>
          <w:szCs w:val="24"/>
          <w:lang w:eastAsia="de-DE"/>
        </w:rPr>
        <w:br/>
        <w:t>So bleib‘, ach bleibe mir</w:t>
      </w:r>
      <w:r w:rsidRPr="008A75F8">
        <w:rPr>
          <w:rFonts w:eastAsia="Times New Roman"/>
          <w:szCs w:val="24"/>
          <w:lang w:eastAsia="de-DE"/>
        </w:rPr>
        <w:br/>
        <w:t xml:space="preserve">Mein Alles für und für! </w:t>
      </w:r>
    </w:p>
    <w:p w14:paraId="79BD0159" w14:textId="77777777" w:rsidR="008E5F26" w:rsidRPr="008A75F8" w:rsidRDefault="008E5F26" w:rsidP="008E5F26">
      <w:pPr>
        <w:pStyle w:val="berschrift2"/>
      </w:pPr>
      <w:r w:rsidRPr="008A75F8">
        <w:t>Neues Lebensgefühl.</w:t>
      </w:r>
    </w:p>
    <w:p w14:paraId="62E99BE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Strenger Winter, </w:t>
      </w:r>
      <w:proofErr w:type="spellStart"/>
      <w:r w:rsidRPr="008A75F8">
        <w:rPr>
          <w:rFonts w:eastAsia="Times New Roman"/>
          <w:szCs w:val="24"/>
          <w:lang w:eastAsia="de-DE"/>
        </w:rPr>
        <w:t>fleuch</w:t>
      </w:r>
      <w:proofErr w:type="spellEnd"/>
      <w:r w:rsidRPr="008A75F8">
        <w:rPr>
          <w:rFonts w:eastAsia="Times New Roman"/>
          <w:szCs w:val="24"/>
          <w:lang w:eastAsia="de-DE"/>
        </w:rPr>
        <w:t xml:space="preserve"> von hinnen!</w:t>
      </w:r>
      <w:r w:rsidRPr="008A75F8">
        <w:rPr>
          <w:rFonts w:eastAsia="Times New Roman"/>
          <w:szCs w:val="24"/>
          <w:lang w:eastAsia="de-DE"/>
        </w:rPr>
        <w:br/>
        <w:t xml:space="preserve">Harte </w:t>
      </w:r>
      <w:proofErr w:type="spellStart"/>
      <w:r w:rsidRPr="008A75F8">
        <w:rPr>
          <w:rFonts w:eastAsia="Times New Roman"/>
          <w:szCs w:val="24"/>
          <w:lang w:eastAsia="de-DE"/>
        </w:rPr>
        <w:t>Kält</w:t>
      </w:r>
      <w:proofErr w:type="spellEnd"/>
      <w:r w:rsidRPr="008A75F8">
        <w:rPr>
          <w:rFonts w:eastAsia="Times New Roman"/>
          <w:szCs w:val="24"/>
          <w:lang w:eastAsia="de-DE"/>
        </w:rPr>
        <w:t>,</w:t>
      </w:r>
      <w:r w:rsidRPr="008A75F8">
        <w:rPr>
          <w:rFonts w:eastAsia="Times New Roman"/>
          <w:szCs w:val="24"/>
          <w:lang w:eastAsia="de-DE"/>
        </w:rPr>
        <w:br/>
        <w:t>Die mich hält,</w:t>
      </w:r>
      <w:r w:rsidRPr="008A75F8">
        <w:rPr>
          <w:rFonts w:eastAsia="Times New Roman"/>
          <w:szCs w:val="24"/>
          <w:lang w:eastAsia="de-DE"/>
        </w:rPr>
        <w:br/>
        <w:t>Bindend meine Sinnen,</w:t>
      </w:r>
      <w:r w:rsidRPr="008A75F8">
        <w:rPr>
          <w:rFonts w:eastAsia="Times New Roman"/>
          <w:szCs w:val="24"/>
          <w:lang w:eastAsia="de-DE"/>
        </w:rPr>
        <w:br/>
        <w:t>Hindernd mich an heißer Liebe;</w:t>
      </w:r>
      <w:r w:rsidRPr="008A75F8">
        <w:rPr>
          <w:rFonts w:eastAsia="Times New Roman"/>
          <w:szCs w:val="24"/>
          <w:lang w:eastAsia="de-DE"/>
        </w:rPr>
        <w:br/>
        <w:t>Lasset mich</w:t>
      </w:r>
      <w:r w:rsidRPr="008A75F8">
        <w:rPr>
          <w:rFonts w:eastAsia="Times New Roman"/>
          <w:szCs w:val="24"/>
          <w:lang w:eastAsia="de-DE"/>
        </w:rPr>
        <w:br/>
        <w:t>Inniglich</w:t>
      </w:r>
      <w:r w:rsidRPr="008A75F8">
        <w:rPr>
          <w:rFonts w:eastAsia="Times New Roman"/>
          <w:szCs w:val="24"/>
          <w:lang w:eastAsia="de-DE"/>
        </w:rPr>
        <w:br/>
        <w:t xml:space="preserve">Folgen Jesu Triebe! </w:t>
      </w:r>
    </w:p>
    <w:p w14:paraId="370FE92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Trübe Wolken, Flut und Regen,</w:t>
      </w:r>
      <w:r w:rsidRPr="008A75F8">
        <w:rPr>
          <w:rFonts w:eastAsia="Times New Roman"/>
          <w:szCs w:val="24"/>
          <w:lang w:eastAsia="de-DE"/>
        </w:rPr>
        <w:br/>
        <w:t>Tränensaat,</w:t>
      </w:r>
      <w:r w:rsidRPr="008A75F8">
        <w:rPr>
          <w:rFonts w:eastAsia="Times New Roman"/>
          <w:szCs w:val="24"/>
          <w:lang w:eastAsia="de-DE"/>
        </w:rPr>
        <w:br/>
        <w:t>Die mir hat</w:t>
      </w:r>
      <w:r w:rsidRPr="008A75F8">
        <w:rPr>
          <w:rFonts w:eastAsia="Times New Roman"/>
          <w:szCs w:val="24"/>
          <w:lang w:eastAsia="de-DE"/>
        </w:rPr>
        <w:br/>
        <w:t>Lange obgelegen:</w:t>
      </w:r>
      <w:r w:rsidRPr="008A75F8">
        <w:rPr>
          <w:rFonts w:eastAsia="Times New Roman"/>
          <w:szCs w:val="24"/>
          <w:lang w:eastAsia="de-DE"/>
        </w:rPr>
        <w:br/>
        <w:t>Weicht! die Freudenzeit ist kommen;</w:t>
      </w:r>
      <w:r w:rsidRPr="008A75F8">
        <w:rPr>
          <w:rFonts w:eastAsia="Times New Roman"/>
          <w:szCs w:val="24"/>
          <w:lang w:eastAsia="de-DE"/>
        </w:rPr>
        <w:br/>
        <w:t>er hat mich</w:t>
      </w:r>
      <w:r w:rsidRPr="008A75F8">
        <w:rPr>
          <w:rFonts w:eastAsia="Times New Roman"/>
          <w:szCs w:val="24"/>
          <w:lang w:eastAsia="de-DE"/>
        </w:rPr>
        <w:br/>
        <w:t>Nun in sich</w:t>
      </w:r>
      <w:r w:rsidRPr="008A75F8">
        <w:rPr>
          <w:rFonts w:eastAsia="Times New Roman"/>
          <w:szCs w:val="24"/>
          <w:lang w:eastAsia="de-DE"/>
        </w:rPr>
        <w:br/>
        <w:t xml:space="preserve">Selig aufgenommen. </w:t>
      </w:r>
    </w:p>
    <w:p w14:paraId="78715CE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Seine Weisheit hat’s gesehen,</w:t>
      </w:r>
      <w:r w:rsidRPr="008A75F8">
        <w:rPr>
          <w:rFonts w:eastAsia="Times New Roman"/>
          <w:szCs w:val="24"/>
          <w:lang w:eastAsia="de-DE"/>
        </w:rPr>
        <w:br/>
        <w:t>Wie ich noch</w:t>
      </w:r>
      <w:r w:rsidRPr="008A75F8">
        <w:rPr>
          <w:rFonts w:eastAsia="Times New Roman"/>
          <w:szCs w:val="24"/>
          <w:lang w:eastAsia="de-DE"/>
        </w:rPr>
        <w:br/>
        <w:t>Seinem Joch</w:t>
      </w:r>
      <w:r w:rsidRPr="008A75F8">
        <w:rPr>
          <w:rFonts w:eastAsia="Times New Roman"/>
          <w:szCs w:val="24"/>
          <w:lang w:eastAsia="de-DE"/>
        </w:rPr>
        <w:br/>
        <w:t>Feindlich wollt entgehen;</w:t>
      </w:r>
      <w:r w:rsidRPr="008A75F8">
        <w:rPr>
          <w:rFonts w:eastAsia="Times New Roman"/>
          <w:szCs w:val="24"/>
          <w:lang w:eastAsia="de-DE"/>
        </w:rPr>
        <w:br/>
        <w:t>Ja, weil ich’s nicht konnte tragen,</w:t>
      </w:r>
      <w:r w:rsidRPr="008A75F8">
        <w:rPr>
          <w:rFonts w:eastAsia="Times New Roman"/>
          <w:szCs w:val="24"/>
          <w:lang w:eastAsia="de-DE"/>
        </w:rPr>
        <w:br/>
        <w:t>Musste Er</w:t>
      </w:r>
      <w:r w:rsidRPr="008A75F8">
        <w:rPr>
          <w:rFonts w:eastAsia="Times New Roman"/>
          <w:szCs w:val="24"/>
          <w:lang w:eastAsia="de-DE"/>
        </w:rPr>
        <w:br/>
        <w:t>Mir vorher</w:t>
      </w:r>
      <w:r w:rsidRPr="008A75F8">
        <w:rPr>
          <w:rFonts w:eastAsia="Times New Roman"/>
          <w:szCs w:val="24"/>
          <w:lang w:eastAsia="de-DE"/>
        </w:rPr>
        <w:br/>
        <w:t xml:space="preserve">Meinen Bann zerschlagen. </w:t>
      </w:r>
    </w:p>
    <w:p w14:paraId="3005156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 musst ich mühselig werden,</w:t>
      </w:r>
      <w:r w:rsidRPr="008A75F8">
        <w:rPr>
          <w:rFonts w:eastAsia="Times New Roman"/>
          <w:szCs w:val="24"/>
          <w:lang w:eastAsia="de-DE"/>
        </w:rPr>
        <w:br/>
        <w:t>Und die Last</w:t>
      </w:r>
      <w:r w:rsidRPr="008A75F8">
        <w:rPr>
          <w:rFonts w:eastAsia="Times New Roman"/>
          <w:szCs w:val="24"/>
          <w:lang w:eastAsia="de-DE"/>
        </w:rPr>
        <w:br/>
        <w:t>Ohne Rast</w:t>
      </w:r>
      <w:r w:rsidRPr="008A75F8">
        <w:rPr>
          <w:rFonts w:eastAsia="Times New Roman"/>
          <w:szCs w:val="24"/>
          <w:lang w:eastAsia="de-DE"/>
        </w:rPr>
        <w:br/>
        <w:t>Brachte viel Beschwerden,</w:t>
      </w:r>
      <w:r w:rsidRPr="008A75F8">
        <w:rPr>
          <w:rFonts w:eastAsia="Times New Roman"/>
          <w:szCs w:val="24"/>
          <w:lang w:eastAsia="de-DE"/>
        </w:rPr>
        <w:br/>
        <w:t>Dass ich nach Ihm weint‘ und stöhnte,</w:t>
      </w:r>
      <w:r w:rsidRPr="008A75F8">
        <w:rPr>
          <w:rFonts w:eastAsia="Times New Roman"/>
          <w:szCs w:val="24"/>
          <w:lang w:eastAsia="de-DE"/>
        </w:rPr>
        <w:br/>
        <w:t>Bis mein Herz</w:t>
      </w:r>
      <w:r w:rsidRPr="008A75F8">
        <w:rPr>
          <w:rFonts w:eastAsia="Times New Roman"/>
          <w:szCs w:val="24"/>
          <w:lang w:eastAsia="de-DE"/>
        </w:rPr>
        <w:br/>
        <w:t>Unter Schmerz</w:t>
      </w:r>
      <w:r w:rsidRPr="008A75F8">
        <w:rPr>
          <w:rFonts w:eastAsia="Times New Roman"/>
          <w:szCs w:val="24"/>
          <w:lang w:eastAsia="de-DE"/>
        </w:rPr>
        <w:br/>
        <w:t xml:space="preserve">Sich an Ihn gewöhnte. </w:t>
      </w:r>
    </w:p>
    <w:p w14:paraId="4E12FF6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Nun Er sich in mir lässt blicken,</w:t>
      </w:r>
      <w:r w:rsidRPr="008A75F8">
        <w:rPr>
          <w:rFonts w:eastAsia="Times New Roman"/>
          <w:szCs w:val="24"/>
          <w:lang w:eastAsia="de-DE"/>
        </w:rPr>
        <w:br/>
        <w:t>Wird sein Strahl</w:t>
      </w:r>
      <w:r w:rsidRPr="008A75F8">
        <w:rPr>
          <w:rFonts w:eastAsia="Times New Roman"/>
          <w:szCs w:val="24"/>
          <w:lang w:eastAsia="de-DE"/>
        </w:rPr>
        <w:br/>
        <w:t>Mir zumal</w:t>
      </w:r>
      <w:r w:rsidRPr="008A75F8">
        <w:rPr>
          <w:rFonts w:eastAsia="Times New Roman"/>
          <w:szCs w:val="24"/>
          <w:lang w:eastAsia="de-DE"/>
        </w:rPr>
        <w:br/>
        <w:t>Lauter Frühling schicken;</w:t>
      </w:r>
      <w:r w:rsidRPr="008A75F8">
        <w:rPr>
          <w:rFonts w:eastAsia="Times New Roman"/>
          <w:szCs w:val="24"/>
          <w:lang w:eastAsia="de-DE"/>
        </w:rPr>
        <w:br/>
        <w:t>Denn die Turteltaub‘ im Grunde</w:t>
      </w:r>
      <w:r w:rsidRPr="008A75F8">
        <w:rPr>
          <w:rFonts w:eastAsia="Times New Roman"/>
          <w:szCs w:val="24"/>
          <w:lang w:eastAsia="de-DE"/>
        </w:rPr>
        <w:br/>
        <w:t>Lockt und girrt;</w:t>
      </w:r>
      <w:r w:rsidRPr="008A75F8">
        <w:rPr>
          <w:rFonts w:eastAsia="Times New Roman"/>
          <w:szCs w:val="24"/>
          <w:lang w:eastAsia="de-DE"/>
        </w:rPr>
        <w:br/>
        <w:t>Ja, es wird</w:t>
      </w:r>
      <w:r w:rsidRPr="008A75F8">
        <w:rPr>
          <w:rFonts w:eastAsia="Times New Roman"/>
          <w:szCs w:val="24"/>
          <w:lang w:eastAsia="de-DE"/>
        </w:rPr>
        <w:br/>
        <w:t xml:space="preserve">Frühling in der Runde! </w:t>
      </w:r>
    </w:p>
    <w:p w14:paraId="49DC532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Schau, die Feigenbäume grünen,</w:t>
      </w:r>
      <w:r w:rsidRPr="008A75F8">
        <w:rPr>
          <w:rFonts w:eastAsia="Times New Roman"/>
          <w:szCs w:val="24"/>
          <w:lang w:eastAsia="de-DE"/>
        </w:rPr>
        <w:br/>
        <w:t>Brechen vor,</w:t>
      </w:r>
      <w:r w:rsidRPr="008A75F8">
        <w:rPr>
          <w:rFonts w:eastAsia="Times New Roman"/>
          <w:szCs w:val="24"/>
          <w:lang w:eastAsia="de-DE"/>
        </w:rPr>
        <w:br/>
      </w:r>
      <w:proofErr w:type="spellStart"/>
      <w:r w:rsidRPr="008A75F8">
        <w:rPr>
          <w:rFonts w:eastAsia="Times New Roman"/>
          <w:szCs w:val="24"/>
          <w:lang w:eastAsia="de-DE"/>
        </w:rPr>
        <w:t>Seh’n</w:t>
      </w:r>
      <w:proofErr w:type="spellEnd"/>
      <w:r w:rsidRPr="008A75F8">
        <w:rPr>
          <w:rFonts w:eastAsia="Times New Roman"/>
          <w:szCs w:val="24"/>
          <w:lang w:eastAsia="de-DE"/>
        </w:rPr>
        <w:t xml:space="preserve"> empor,</w:t>
      </w:r>
      <w:r w:rsidRPr="008A75F8">
        <w:rPr>
          <w:rFonts w:eastAsia="Times New Roman"/>
          <w:szCs w:val="24"/>
          <w:lang w:eastAsia="de-DE"/>
        </w:rPr>
        <w:br/>
        <w:t>Ihrem Herren zu dienen;</w:t>
      </w:r>
      <w:r w:rsidRPr="008A75F8">
        <w:rPr>
          <w:rFonts w:eastAsia="Times New Roman"/>
          <w:szCs w:val="24"/>
          <w:lang w:eastAsia="de-DE"/>
        </w:rPr>
        <w:br/>
        <w:t>Schau, Blumen in den Lenzen</w:t>
      </w:r>
      <w:r w:rsidRPr="008A75F8">
        <w:rPr>
          <w:rFonts w:eastAsia="Times New Roman"/>
          <w:szCs w:val="24"/>
          <w:lang w:eastAsia="de-DE"/>
        </w:rPr>
        <w:br/>
        <w:t>Lassen Dir</w:t>
      </w:r>
      <w:r w:rsidRPr="008A75F8">
        <w:rPr>
          <w:rFonts w:eastAsia="Times New Roman"/>
          <w:szCs w:val="24"/>
          <w:lang w:eastAsia="de-DE"/>
        </w:rPr>
        <w:br/>
        <w:t>Ihre Zier</w:t>
      </w:r>
      <w:r w:rsidRPr="008A75F8">
        <w:rPr>
          <w:rFonts w:eastAsia="Times New Roman"/>
          <w:szCs w:val="24"/>
          <w:lang w:eastAsia="de-DE"/>
        </w:rPr>
        <w:br/>
        <w:t xml:space="preserve">Wundersam erglänzen! </w:t>
      </w:r>
    </w:p>
    <w:p w14:paraId="246FD9D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Nun ist alles Leid vergessen,</w:t>
      </w:r>
      <w:r w:rsidRPr="008A75F8">
        <w:rPr>
          <w:rFonts w:eastAsia="Times New Roman"/>
          <w:szCs w:val="24"/>
          <w:lang w:eastAsia="de-DE"/>
        </w:rPr>
        <w:br/>
        <w:t>Als wär’s nie</w:t>
      </w:r>
      <w:r w:rsidRPr="008A75F8">
        <w:rPr>
          <w:rFonts w:eastAsia="Times New Roman"/>
          <w:szCs w:val="24"/>
          <w:lang w:eastAsia="de-DE"/>
        </w:rPr>
        <w:br/>
        <w:t>Winter hie,</w:t>
      </w:r>
      <w:r w:rsidRPr="008A75F8">
        <w:rPr>
          <w:rFonts w:eastAsia="Times New Roman"/>
          <w:szCs w:val="24"/>
          <w:lang w:eastAsia="de-DE"/>
        </w:rPr>
        <w:br/>
        <w:t>Niemals Frost gewesen.</w:t>
      </w:r>
      <w:r w:rsidRPr="008A75F8">
        <w:rPr>
          <w:rFonts w:eastAsia="Times New Roman"/>
          <w:szCs w:val="24"/>
          <w:lang w:eastAsia="de-DE"/>
        </w:rPr>
        <w:br/>
        <w:t>Seht, wie meine Sonne scheinet! –</w:t>
      </w:r>
      <w:r w:rsidRPr="008A75F8">
        <w:rPr>
          <w:rFonts w:eastAsia="Times New Roman"/>
          <w:szCs w:val="24"/>
          <w:lang w:eastAsia="de-DE"/>
        </w:rPr>
        <w:br/>
      </w:r>
      <w:proofErr w:type="spellStart"/>
      <w:r w:rsidRPr="008A75F8">
        <w:rPr>
          <w:rFonts w:eastAsia="Times New Roman"/>
          <w:szCs w:val="24"/>
          <w:lang w:eastAsia="de-DE"/>
        </w:rPr>
        <w:t>Jetzo</w:t>
      </w:r>
      <w:proofErr w:type="spellEnd"/>
      <w:r w:rsidRPr="008A75F8">
        <w:rPr>
          <w:rFonts w:eastAsia="Times New Roman"/>
          <w:szCs w:val="24"/>
          <w:lang w:eastAsia="de-DE"/>
        </w:rPr>
        <w:t xml:space="preserve"> </w:t>
      </w:r>
      <w:proofErr w:type="spellStart"/>
      <w:r w:rsidRPr="008A75F8">
        <w:rPr>
          <w:rFonts w:eastAsia="Times New Roman"/>
          <w:szCs w:val="24"/>
          <w:lang w:eastAsia="de-DE"/>
        </w:rPr>
        <w:t>seh</w:t>
      </w:r>
      <w:proofErr w:type="spellEnd"/>
      <w:r w:rsidRPr="008A75F8">
        <w:rPr>
          <w:rFonts w:eastAsia="Times New Roman"/>
          <w:szCs w:val="24"/>
          <w:lang w:eastAsia="de-DE"/>
        </w:rPr>
        <w:t>‘</w:t>
      </w:r>
      <w:r w:rsidRPr="008A75F8">
        <w:rPr>
          <w:rFonts w:eastAsia="Times New Roman"/>
          <w:szCs w:val="24"/>
          <w:lang w:eastAsia="de-DE"/>
        </w:rPr>
        <w:br/>
        <w:t xml:space="preserve">Ich zur </w:t>
      </w:r>
      <w:proofErr w:type="spellStart"/>
      <w:r w:rsidRPr="008A75F8">
        <w:rPr>
          <w:rFonts w:eastAsia="Times New Roman"/>
          <w:szCs w:val="24"/>
          <w:lang w:eastAsia="de-DE"/>
        </w:rPr>
        <w:t>Höh</w:t>
      </w:r>
      <w:proofErr w:type="spellEnd"/>
      <w:r w:rsidRPr="008A75F8">
        <w:rPr>
          <w:rFonts w:eastAsia="Times New Roman"/>
          <w:szCs w:val="24"/>
          <w:lang w:eastAsia="de-DE"/>
        </w:rPr>
        <w:t>‘:</w:t>
      </w:r>
      <w:r w:rsidRPr="008A75F8">
        <w:rPr>
          <w:rFonts w:eastAsia="Times New Roman"/>
          <w:szCs w:val="24"/>
          <w:lang w:eastAsia="de-DE"/>
        </w:rPr>
        <w:br/>
        <w:t xml:space="preserve">Du hast’s gut </w:t>
      </w:r>
      <w:proofErr w:type="spellStart"/>
      <w:r w:rsidRPr="008A75F8">
        <w:rPr>
          <w:rFonts w:eastAsia="Times New Roman"/>
          <w:szCs w:val="24"/>
          <w:lang w:eastAsia="de-DE"/>
        </w:rPr>
        <w:t>gemeinet</w:t>
      </w:r>
      <w:proofErr w:type="spellEnd"/>
      <w:r w:rsidRPr="008A75F8">
        <w:rPr>
          <w:rFonts w:eastAsia="Times New Roman"/>
          <w:szCs w:val="24"/>
          <w:lang w:eastAsia="de-DE"/>
        </w:rPr>
        <w:t xml:space="preserve">! </w:t>
      </w:r>
    </w:p>
    <w:p w14:paraId="7205B81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Sonne! Du gibst meiner Erden</w:t>
      </w:r>
      <w:r w:rsidRPr="008A75F8">
        <w:rPr>
          <w:rFonts w:eastAsia="Times New Roman"/>
          <w:szCs w:val="24"/>
          <w:lang w:eastAsia="de-DE"/>
        </w:rPr>
        <w:br/>
        <w:t>Frühlingslicht;</w:t>
      </w:r>
      <w:r w:rsidRPr="008A75F8">
        <w:rPr>
          <w:rFonts w:eastAsia="Times New Roman"/>
          <w:szCs w:val="24"/>
          <w:lang w:eastAsia="de-DE"/>
        </w:rPr>
        <w:br/>
        <w:t>Lass mir’s nicht</w:t>
      </w:r>
      <w:r w:rsidRPr="008A75F8">
        <w:rPr>
          <w:rFonts w:eastAsia="Times New Roman"/>
          <w:szCs w:val="24"/>
          <w:lang w:eastAsia="de-DE"/>
        </w:rPr>
        <w:br/>
        <w:t>Wieder Winter werden!</w:t>
      </w:r>
      <w:r w:rsidRPr="008A75F8">
        <w:rPr>
          <w:rFonts w:eastAsia="Times New Roman"/>
          <w:szCs w:val="24"/>
          <w:lang w:eastAsia="de-DE"/>
        </w:rPr>
        <w:br/>
        <w:t>Bleibe stets in mir erhöhet,</w:t>
      </w:r>
      <w:r w:rsidRPr="008A75F8">
        <w:rPr>
          <w:rFonts w:eastAsia="Times New Roman"/>
          <w:szCs w:val="24"/>
          <w:lang w:eastAsia="de-DE"/>
        </w:rPr>
        <w:br/>
        <w:t>Bis die Freud‘</w:t>
      </w:r>
      <w:r w:rsidRPr="008A75F8">
        <w:rPr>
          <w:rFonts w:eastAsia="Times New Roman"/>
          <w:szCs w:val="24"/>
          <w:lang w:eastAsia="de-DE"/>
        </w:rPr>
        <w:br/>
        <w:t>Ohne Zeit</w:t>
      </w:r>
      <w:r w:rsidRPr="008A75F8">
        <w:rPr>
          <w:rFonts w:eastAsia="Times New Roman"/>
          <w:szCs w:val="24"/>
          <w:lang w:eastAsia="de-DE"/>
        </w:rPr>
        <w:br/>
        <w:t>Ewig in mir stehet!</w:t>
      </w:r>
    </w:p>
    <w:p w14:paraId="60735AA3" w14:textId="77777777" w:rsidR="008E5F26" w:rsidRDefault="008E5F26" w:rsidP="008E5F26">
      <w:pPr>
        <w:pStyle w:val="berschrift2"/>
      </w:pPr>
      <w:r w:rsidRPr="00B62494">
        <w:t>Nur Jesus im Innern.</w:t>
      </w:r>
    </w:p>
    <w:p w14:paraId="4468FFCC" w14:textId="77777777" w:rsidR="008E5F26" w:rsidRDefault="008E5F26" w:rsidP="008E5F26">
      <w:pPr>
        <w:pStyle w:val="StandardWeb"/>
      </w:pPr>
      <w:r>
        <w:t>Auge deiner Glieder!</w:t>
      </w:r>
      <w:r>
        <w:br/>
        <w:t>Stärke deiner Brüder!</w:t>
      </w:r>
      <w:r>
        <w:br/>
        <w:t>Licht der dunkeln Kerzen,</w:t>
      </w:r>
      <w:r>
        <w:br/>
        <w:t>Spiegel reiner Tugend,</w:t>
      </w:r>
      <w:r>
        <w:br/>
        <w:t>Meister unsrer Jugend,</w:t>
      </w:r>
      <w:r>
        <w:br/>
        <w:t>Leben unsrer Herzen!</w:t>
      </w:r>
    </w:p>
    <w:p w14:paraId="0B2A141F" w14:textId="77777777" w:rsidR="008E5F26" w:rsidRDefault="008E5F26" w:rsidP="008E5F26">
      <w:pPr>
        <w:pStyle w:val="StandardWeb"/>
      </w:pPr>
      <w:r>
        <w:t>Du rufst unsre Sinnen,</w:t>
      </w:r>
      <w:r>
        <w:br/>
        <w:t>Augen zu gewinnen,</w:t>
      </w:r>
      <w:r>
        <w:br/>
        <w:t>Besser uns zu kennen,</w:t>
      </w:r>
      <w:r>
        <w:br/>
        <w:t xml:space="preserve">Was in uns </w:t>
      </w:r>
      <w:proofErr w:type="spellStart"/>
      <w:r>
        <w:t>geleget</w:t>
      </w:r>
      <w:proofErr w:type="spellEnd"/>
      <w:r>
        <w:t>,</w:t>
      </w:r>
      <w:r>
        <w:br/>
        <w:t xml:space="preserve">Tief in uns </w:t>
      </w:r>
      <w:proofErr w:type="spellStart"/>
      <w:r>
        <w:t>gepräget</w:t>
      </w:r>
      <w:proofErr w:type="spellEnd"/>
      <w:r>
        <w:t>,</w:t>
      </w:r>
      <w:r>
        <w:br/>
        <w:t>Und doch nicht zu nennen.</w:t>
      </w:r>
    </w:p>
    <w:p w14:paraId="6852A906" w14:textId="77777777" w:rsidR="008E5F26" w:rsidRDefault="008E5F26" w:rsidP="008E5F26">
      <w:pPr>
        <w:pStyle w:val="StandardWeb"/>
      </w:pPr>
      <w:r>
        <w:t>Ist nicht selbst sein Wesen,</w:t>
      </w:r>
      <w:r>
        <w:br/>
        <w:t>Jesus, uns erlesen</w:t>
      </w:r>
      <w:r>
        <w:br/>
        <w:t>Durch des Vaters Güte,</w:t>
      </w:r>
      <w:r>
        <w:br/>
        <w:t>Ganz in uns zu bleiben,</w:t>
      </w:r>
      <w:r>
        <w:br/>
        <w:t>Und zu Gott zu treiben</w:t>
      </w:r>
      <w:r>
        <w:br/>
        <w:t>Unser träg Gemüte</w:t>
      </w:r>
    </w:p>
    <w:p w14:paraId="462B3B1F" w14:textId="77777777" w:rsidR="008E5F26" w:rsidRDefault="008E5F26" w:rsidP="008E5F26">
      <w:pPr>
        <w:pStyle w:val="StandardWeb"/>
      </w:pPr>
      <w:r>
        <w:t>Willst Du in den Deinen,</w:t>
      </w:r>
      <w:r>
        <w:br/>
        <w:t>Die Dich einzig meinen,</w:t>
      </w:r>
      <w:r>
        <w:br/>
        <w:t>Nicht sein ausgeboren,</w:t>
      </w:r>
      <w:r>
        <w:br/>
        <w:t>Eins mit ihnen werden</w:t>
      </w:r>
      <w:r>
        <w:br/>
        <w:t>Weil doch sonst auf Erden</w:t>
      </w:r>
      <w:r>
        <w:br/>
        <w:t>Alles ist verloren?</w:t>
      </w:r>
    </w:p>
    <w:p w14:paraId="0387FC57" w14:textId="77777777" w:rsidR="008E5F26" w:rsidRDefault="008E5F26" w:rsidP="008E5F26">
      <w:pPr>
        <w:pStyle w:val="StandardWeb"/>
      </w:pPr>
      <w:r>
        <w:t>Soll dein hoher Name,</w:t>
      </w:r>
      <w:r>
        <w:br/>
        <w:t>Als der Senfkornsame,</w:t>
      </w:r>
      <w:r>
        <w:br/>
        <w:t>Nicht in uns sich senken,</w:t>
      </w:r>
      <w:r>
        <w:br/>
        <w:t>Wurzeln und ausbreiten,</w:t>
      </w:r>
      <w:r>
        <w:br/>
        <w:t>Herz und Sinn bereiten,</w:t>
      </w:r>
      <w:r>
        <w:br/>
        <w:t>Sonst an Nichts zu denken?</w:t>
      </w:r>
    </w:p>
    <w:p w14:paraId="12E8548C" w14:textId="77777777" w:rsidR="008E5F26" w:rsidRDefault="008E5F26" w:rsidP="008E5F26">
      <w:pPr>
        <w:pStyle w:val="StandardWeb"/>
      </w:pPr>
      <w:r>
        <w:t>Willst Du nicht bereiten</w:t>
      </w:r>
      <w:r>
        <w:br/>
        <w:t>Solche Kostbarkeiten,</w:t>
      </w:r>
      <w:r>
        <w:br/>
        <w:t>Dass man Gut und Habe</w:t>
      </w:r>
      <w:r>
        <w:br/>
        <w:t>Und sein eigen Leben</w:t>
      </w:r>
      <w:r>
        <w:br/>
        <w:t>Freudenvoll soll geben</w:t>
      </w:r>
      <w:r>
        <w:br/>
        <w:t>Um solch edle Gabe?</w:t>
      </w:r>
    </w:p>
    <w:p w14:paraId="76004883" w14:textId="77777777" w:rsidR="008E5F26" w:rsidRDefault="008E5F26" w:rsidP="008E5F26">
      <w:pPr>
        <w:pStyle w:val="StandardWeb"/>
      </w:pPr>
      <w:r>
        <w:t>Drum gib mir zu sehen,</w:t>
      </w:r>
      <w:r>
        <w:br/>
        <w:t>Herr, was mir geschehen,</w:t>
      </w:r>
      <w:r>
        <w:br/>
        <w:t xml:space="preserve">Was in mich </w:t>
      </w:r>
      <w:proofErr w:type="spellStart"/>
      <w:r>
        <w:t>geleget</w:t>
      </w:r>
      <w:proofErr w:type="spellEnd"/>
      <w:r>
        <w:t>,</w:t>
      </w:r>
      <w:r>
        <w:br/>
        <w:t>Was dein Liebessiegel</w:t>
      </w:r>
      <w:r>
        <w:br/>
        <w:t>In des Herzens Spiegel</w:t>
      </w:r>
      <w:r>
        <w:br/>
        <w:t xml:space="preserve">Wesentlich </w:t>
      </w:r>
      <w:proofErr w:type="spellStart"/>
      <w:r>
        <w:t>gepräget</w:t>
      </w:r>
      <w:proofErr w:type="spellEnd"/>
      <w:r>
        <w:t>.</w:t>
      </w:r>
    </w:p>
    <w:p w14:paraId="03EAB8A3" w14:textId="77777777" w:rsidR="008E5F26" w:rsidRDefault="008E5F26" w:rsidP="008E5F26">
      <w:pPr>
        <w:pStyle w:val="StandardWeb"/>
      </w:pPr>
      <w:r>
        <w:t>Lass dies Bild mir stehen</w:t>
      </w:r>
      <w:r>
        <w:br/>
        <w:t xml:space="preserve">Stets </w:t>
      </w:r>
      <w:proofErr w:type="spellStart"/>
      <w:r>
        <w:t>vor’m</w:t>
      </w:r>
      <w:proofErr w:type="spellEnd"/>
      <w:r>
        <w:t xml:space="preserve"> Geist, zu sehen,</w:t>
      </w:r>
      <w:r>
        <w:br/>
        <w:t>Was ich in Dir habe,</w:t>
      </w:r>
      <w:r>
        <w:br/>
        <w:t>Und wie mir nichts fehle,</w:t>
      </w:r>
      <w:r>
        <w:br/>
        <w:t>Wenn ich Dich erwähle,</w:t>
      </w:r>
      <w:r>
        <w:br/>
        <w:t xml:space="preserve">Brunnquell aller Gabe! </w:t>
      </w:r>
    </w:p>
    <w:p w14:paraId="5EBA002F" w14:textId="77777777" w:rsidR="008E5F26" w:rsidRDefault="008E5F26" w:rsidP="008E5F26">
      <w:pPr>
        <w:pStyle w:val="StandardWeb"/>
      </w:pPr>
      <w:r>
        <w:t>Wachse fort, und stärke</w:t>
      </w:r>
      <w:r>
        <w:br/>
        <w:t>In mir deine Werke</w:t>
      </w:r>
      <w:r>
        <w:br/>
        <w:t>Durch der Liebe Kräfte,</w:t>
      </w:r>
      <w:r>
        <w:br/>
        <w:t>Nichts ohn‘ Dich zu lieben,</w:t>
      </w:r>
      <w:r>
        <w:br/>
        <w:t>Nur in Dir zu üben</w:t>
      </w:r>
      <w:r>
        <w:br/>
        <w:t>Geistliche Geschäfte!</w:t>
      </w:r>
    </w:p>
    <w:p w14:paraId="20A5E30B" w14:textId="77777777" w:rsidR="008E5F26" w:rsidRDefault="008E5F26" w:rsidP="008E5F26">
      <w:pPr>
        <w:pStyle w:val="StandardWeb"/>
      </w:pPr>
      <w:r>
        <w:t xml:space="preserve">Lass mich nicht </w:t>
      </w:r>
      <w:proofErr w:type="spellStart"/>
      <w:r>
        <w:t>umgaffen</w:t>
      </w:r>
      <w:proofErr w:type="spellEnd"/>
      <w:r>
        <w:br/>
        <w:t>Nach entfernten Waffen:</w:t>
      </w:r>
      <w:r>
        <w:br/>
        <w:t>Witz und Kraft zum Siege</w:t>
      </w:r>
      <w:r>
        <w:br/>
        <w:t>Außer Dir zu finden!</w:t>
      </w:r>
      <w:r>
        <w:br/>
        <w:t>Alles lass verschwinden,</w:t>
      </w:r>
      <w:r>
        <w:br/>
        <w:t xml:space="preserve">Gib mir Du Genüge! </w:t>
      </w:r>
    </w:p>
    <w:p w14:paraId="1703D9EA" w14:textId="77777777" w:rsidR="008E5F26" w:rsidRDefault="008E5F26" w:rsidP="008E5F26">
      <w:pPr>
        <w:pStyle w:val="StandardWeb"/>
      </w:pPr>
      <w:r>
        <w:t>So lern‘ ich mich kennen,</w:t>
      </w:r>
      <w:r>
        <w:br/>
        <w:t>Dich mein Alles nennen,</w:t>
      </w:r>
      <w:r>
        <w:br/>
        <w:t>Weil Du in mir bleibest</w:t>
      </w:r>
      <w:r>
        <w:br/>
        <w:t>Und dein Lustspiel weiter,</w:t>
      </w:r>
      <w:r>
        <w:br/>
        <w:t>Wo der Himmel heiter,</w:t>
      </w:r>
      <w:r>
        <w:br/>
        <w:t xml:space="preserve">Täglich in mir treibest. </w:t>
      </w:r>
    </w:p>
    <w:p w14:paraId="09CBB356" w14:textId="77777777" w:rsidR="008E5F26" w:rsidRDefault="008E5F26" w:rsidP="008E5F26">
      <w:pPr>
        <w:pStyle w:val="StandardWeb"/>
      </w:pPr>
      <w:r>
        <w:t>So kommt aus dem Bronnen</w:t>
      </w:r>
      <w:r>
        <w:br/>
        <w:t>Alles Heil geronnen:</w:t>
      </w:r>
      <w:r>
        <w:br/>
        <w:t>Der wird in mir geben</w:t>
      </w:r>
      <w:r>
        <w:br/>
        <w:t>Weisheit, Kraft, Vermögen;</w:t>
      </w:r>
      <w:r>
        <w:br/>
        <w:t>Herrlichkeit und Segen,</w:t>
      </w:r>
      <w:r>
        <w:br/>
        <w:t xml:space="preserve">Ja, das </w:t>
      </w:r>
      <w:proofErr w:type="spellStart"/>
      <w:r>
        <w:t>ew’ge</w:t>
      </w:r>
      <w:proofErr w:type="spellEnd"/>
      <w:r>
        <w:t xml:space="preserve"> Leben!</w:t>
      </w:r>
    </w:p>
    <w:p w14:paraId="66ABAF19" w14:textId="77777777" w:rsidR="008E5F26" w:rsidRPr="008A75F8" w:rsidRDefault="008E5F26" w:rsidP="008E5F26">
      <w:pPr>
        <w:pStyle w:val="berschrift2"/>
      </w:pPr>
      <w:r w:rsidRPr="008A75F8">
        <w:t>O Durchbrecher aller Bande</w:t>
      </w:r>
    </w:p>
    <w:p w14:paraId="63694F8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Durchbrecher aller Bande,</w:t>
      </w:r>
      <w:r w:rsidRPr="008A75F8">
        <w:rPr>
          <w:rFonts w:eastAsia="Times New Roman"/>
          <w:szCs w:val="24"/>
          <w:lang w:eastAsia="de-DE"/>
        </w:rPr>
        <w:br/>
        <w:t>der du immer bei uns bist,</w:t>
      </w:r>
      <w:r w:rsidRPr="008A75F8">
        <w:rPr>
          <w:rFonts w:eastAsia="Times New Roman"/>
          <w:szCs w:val="24"/>
          <w:lang w:eastAsia="de-DE"/>
        </w:rPr>
        <w:br/>
        <w:t>bei dem Schaden, Spott und Schande</w:t>
      </w:r>
      <w:r w:rsidRPr="008A75F8">
        <w:rPr>
          <w:rFonts w:eastAsia="Times New Roman"/>
          <w:szCs w:val="24"/>
          <w:lang w:eastAsia="de-DE"/>
        </w:rPr>
        <w:br/>
        <w:t>lauter Lust und Himmel ist,</w:t>
      </w:r>
      <w:r w:rsidRPr="008A75F8">
        <w:rPr>
          <w:rFonts w:eastAsia="Times New Roman"/>
          <w:szCs w:val="24"/>
          <w:lang w:eastAsia="de-DE"/>
        </w:rPr>
        <w:br/>
        <w:t>übe ferner dein Gerichte</w:t>
      </w:r>
      <w:r w:rsidRPr="008A75F8">
        <w:rPr>
          <w:rFonts w:eastAsia="Times New Roman"/>
          <w:szCs w:val="24"/>
          <w:lang w:eastAsia="de-DE"/>
        </w:rPr>
        <w:br/>
        <w:t>wider unsern Adamssinn,</w:t>
      </w:r>
      <w:r w:rsidRPr="008A75F8">
        <w:rPr>
          <w:rFonts w:eastAsia="Times New Roman"/>
          <w:szCs w:val="24"/>
          <w:lang w:eastAsia="de-DE"/>
        </w:rPr>
        <w:br/>
        <w:t>bis dein treues Angesichte</w:t>
      </w:r>
      <w:r w:rsidRPr="008A75F8">
        <w:rPr>
          <w:rFonts w:eastAsia="Times New Roman"/>
          <w:szCs w:val="24"/>
          <w:lang w:eastAsia="de-DE"/>
        </w:rPr>
        <w:br/>
        <w:t>uns führt aus dem Kerker hin.</w:t>
      </w:r>
    </w:p>
    <w:p w14:paraId="5A1C30F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Ists doch deines Vaters Wille,</w:t>
      </w:r>
      <w:r w:rsidRPr="008A75F8">
        <w:rPr>
          <w:rFonts w:eastAsia="Times New Roman"/>
          <w:szCs w:val="24"/>
          <w:lang w:eastAsia="de-DE"/>
        </w:rPr>
        <w:br/>
        <w:t>dass du endest dieses Werk;</w:t>
      </w:r>
      <w:r w:rsidRPr="008A75F8">
        <w:rPr>
          <w:rFonts w:eastAsia="Times New Roman"/>
          <w:szCs w:val="24"/>
          <w:lang w:eastAsia="de-DE"/>
        </w:rPr>
        <w:br/>
        <w:t>hierzu wohnt in die die Fülle</w:t>
      </w:r>
      <w:r w:rsidRPr="008A75F8">
        <w:rPr>
          <w:rFonts w:eastAsia="Times New Roman"/>
          <w:szCs w:val="24"/>
          <w:lang w:eastAsia="de-DE"/>
        </w:rPr>
        <w:br/>
        <w:t>aller Weisheit, Lieb und Stärk,</w:t>
      </w:r>
      <w:r w:rsidRPr="008A75F8">
        <w:rPr>
          <w:rFonts w:eastAsia="Times New Roman"/>
          <w:szCs w:val="24"/>
          <w:lang w:eastAsia="de-DE"/>
        </w:rPr>
        <w:br/>
        <w:t>dass du nichts von dem verlierest,</w:t>
      </w:r>
      <w:r w:rsidRPr="008A75F8">
        <w:rPr>
          <w:rFonts w:eastAsia="Times New Roman"/>
          <w:szCs w:val="24"/>
          <w:lang w:eastAsia="de-DE"/>
        </w:rPr>
        <w:br/>
        <w:t xml:space="preserve">was er dir </w:t>
      </w:r>
      <w:proofErr w:type="spellStart"/>
      <w:r w:rsidRPr="008A75F8">
        <w:rPr>
          <w:rFonts w:eastAsia="Times New Roman"/>
          <w:szCs w:val="24"/>
          <w:lang w:eastAsia="de-DE"/>
        </w:rPr>
        <w:t>geschenket</w:t>
      </w:r>
      <w:proofErr w:type="spellEnd"/>
      <w:r w:rsidRPr="008A75F8">
        <w:rPr>
          <w:rFonts w:eastAsia="Times New Roman"/>
          <w:szCs w:val="24"/>
          <w:lang w:eastAsia="de-DE"/>
        </w:rPr>
        <w:t xml:space="preserve"> hat,</w:t>
      </w:r>
      <w:r w:rsidRPr="008A75F8">
        <w:rPr>
          <w:rFonts w:eastAsia="Times New Roman"/>
          <w:szCs w:val="24"/>
          <w:lang w:eastAsia="de-DE"/>
        </w:rPr>
        <w:br/>
        <w:t>und es aus dem Treiben führest</w:t>
      </w:r>
      <w:r w:rsidRPr="008A75F8">
        <w:rPr>
          <w:rFonts w:eastAsia="Times New Roman"/>
          <w:szCs w:val="24"/>
          <w:lang w:eastAsia="de-DE"/>
        </w:rPr>
        <w:br/>
        <w:t>zu der süßen Ruhestatt.</w:t>
      </w:r>
    </w:p>
    <w:p w14:paraId="068FBF3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Ach</w:t>
      </w:r>
      <w:r>
        <w:rPr>
          <w:rFonts w:eastAsia="Times New Roman"/>
          <w:szCs w:val="24"/>
          <w:lang w:eastAsia="de-DE"/>
        </w:rPr>
        <w:t>,</w:t>
      </w:r>
      <w:r w:rsidRPr="008A75F8">
        <w:rPr>
          <w:rFonts w:eastAsia="Times New Roman"/>
          <w:szCs w:val="24"/>
          <w:lang w:eastAsia="de-DE"/>
        </w:rPr>
        <w:t xml:space="preserve"> so mu</w:t>
      </w:r>
      <w:r>
        <w:rPr>
          <w:rFonts w:eastAsia="Times New Roman"/>
          <w:szCs w:val="24"/>
          <w:lang w:eastAsia="de-DE"/>
        </w:rPr>
        <w:t>ss</w:t>
      </w:r>
      <w:r w:rsidRPr="008A75F8">
        <w:rPr>
          <w:rFonts w:eastAsia="Times New Roman"/>
          <w:szCs w:val="24"/>
          <w:lang w:eastAsia="de-DE"/>
        </w:rPr>
        <w:t>t du uns vollenden,</w:t>
      </w:r>
      <w:r w:rsidRPr="008A75F8">
        <w:rPr>
          <w:rFonts w:eastAsia="Times New Roman"/>
          <w:szCs w:val="24"/>
          <w:lang w:eastAsia="de-DE"/>
        </w:rPr>
        <w:br/>
        <w:t>willst und kannst ja anders nicht,</w:t>
      </w:r>
      <w:r w:rsidRPr="008A75F8">
        <w:rPr>
          <w:rFonts w:eastAsia="Times New Roman"/>
          <w:szCs w:val="24"/>
          <w:lang w:eastAsia="de-DE"/>
        </w:rPr>
        <w:br/>
        <w:t>denn wir sind in deinen Händen,</w:t>
      </w:r>
      <w:r w:rsidRPr="008A75F8">
        <w:rPr>
          <w:rFonts w:eastAsia="Times New Roman"/>
          <w:szCs w:val="24"/>
          <w:lang w:eastAsia="de-DE"/>
        </w:rPr>
        <w:br/>
        <w:t>dein Herz ist auf uns gericht‘,</w:t>
      </w:r>
      <w:r w:rsidRPr="008A75F8">
        <w:rPr>
          <w:rFonts w:eastAsia="Times New Roman"/>
          <w:szCs w:val="24"/>
          <w:lang w:eastAsia="de-DE"/>
        </w:rPr>
        <w:br/>
        <w:t>ob wir wohl von allen Leuten</w:t>
      </w:r>
      <w:r w:rsidRPr="008A75F8">
        <w:rPr>
          <w:rFonts w:eastAsia="Times New Roman"/>
          <w:szCs w:val="24"/>
          <w:lang w:eastAsia="de-DE"/>
        </w:rPr>
        <w:br/>
        <w:t xml:space="preserve">als gefangen sind </w:t>
      </w:r>
      <w:proofErr w:type="spellStart"/>
      <w:r w:rsidRPr="008A75F8">
        <w:rPr>
          <w:rFonts w:eastAsia="Times New Roman"/>
          <w:szCs w:val="24"/>
          <w:lang w:eastAsia="de-DE"/>
        </w:rPr>
        <w:t>geacht</w:t>
      </w:r>
      <w:proofErr w:type="spellEnd"/>
      <w:r w:rsidRPr="008A75F8">
        <w:rPr>
          <w:rFonts w:eastAsia="Times New Roman"/>
          <w:szCs w:val="24"/>
          <w:lang w:eastAsia="de-DE"/>
        </w:rPr>
        <w:t>‘,</w:t>
      </w:r>
      <w:r w:rsidRPr="008A75F8">
        <w:rPr>
          <w:rFonts w:eastAsia="Times New Roman"/>
          <w:szCs w:val="24"/>
          <w:lang w:eastAsia="de-DE"/>
        </w:rPr>
        <w:br/>
        <w:t xml:space="preserve">weil des Kreuzes </w:t>
      </w:r>
      <w:proofErr w:type="spellStart"/>
      <w:r w:rsidRPr="008A75F8">
        <w:rPr>
          <w:rFonts w:eastAsia="Times New Roman"/>
          <w:szCs w:val="24"/>
          <w:lang w:eastAsia="de-DE"/>
        </w:rPr>
        <w:t>Niedrigkeiten</w:t>
      </w:r>
      <w:proofErr w:type="spellEnd"/>
      <w:r w:rsidRPr="008A75F8">
        <w:rPr>
          <w:rFonts w:eastAsia="Times New Roman"/>
          <w:szCs w:val="24"/>
          <w:lang w:eastAsia="de-DE"/>
        </w:rPr>
        <w:br/>
        <w:t xml:space="preserve">uns </w:t>
      </w:r>
      <w:proofErr w:type="spellStart"/>
      <w:r w:rsidRPr="008A75F8">
        <w:rPr>
          <w:rFonts w:eastAsia="Times New Roman"/>
          <w:szCs w:val="24"/>
          <w:lang w:eastAsia="de-DE"/>
        </w:rPr>
        <w:t>veracht</w:t>
      </w:r>
      <w:proofErr w:type="spellEnd"/>
      <w:r w:rsidRPr="008A75F8">
        <w:rPr>
          <w:rFonts w:eastAsia="Times New Roman"/>
          <w:szCs w:val="24"/>
          <w:lang w:eastAsia="de-DE"/>
        </w:rPr>
        <w:t>‘ und schnöd gemacht.</w:t>
      </w:r>
    </w:p>
    <w:p w14:paraId="53A8478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Schau doch aber unsre Ketten,</w:t>
      </w:r>
      <w:r w:rsidRPr="008A75F8">
        <w:rPr>
          <w:rFonts w:eastAsia="Times New Roman"/>
          <w:szCs w:val="24"/>
          <w:lang w:eastAsia="de-DE"/>
        </w:rPr>
        <w:br/>
        <w:t>da wir mit der Kreatur</w:t>
      </w:r>
      <w:r w:rsidRPr="008A75F8">
        <w:rPr>
          <w:rFonts w:eastAsia="Times New Roman"/>
          <w:szCs w:val="24"/>
          <w:lang w:eastAsia="de-DE"/>
        </w:rPr>
        <w:br/>
        <w:t>seufzen, ringen, schreien, beten,</w:t>
      </w:r>
      <w:r w:rsidRPr="008A75F8">
        <w:rPr>
          <w:rFonts w:eastAsia="Times New Roman"/>
          <w:szCs w:val="24"/>
          <w:lang w:eastAsia="de-DE"/>
        </w:rPr>
        <w:br/>
        <w:t>um Erlösung von Natur,</w:t>
      </w:r>
      <w:r w:rsidRPr="008A75F8">
        <w:rPr>
          <w:rFonts w:eastAsia="Times New Roman"/>
          <w:szCs w:val="24"/>
          <w:lang w:eastAsia="de-DE"/>
        </w:rPr>
        <w:br/>
        <w:t>von dem Dienst der Eitelkeiten,</w:t>
      </w:r>
      <w:r w:rsidRPr="008A75F8">
        <w:rPr>
          <w:rFonts w:eastAsia="Times New Roman"/>
          <w:szCs w:val="24"/>
          <w:lang w:eastAsia="de-DE"/>
        </w:rPr>
        <w:br/>
        <w:t>der uns noch so hart bedrückt,</w:t>
      </w:r>
      <w:r w:rsidRPr="008A75F8">
        <w:rPr>
          <w:rFonts w:eastAsia="Times New Roman"/>
          <w:szCs w:val="24"/>
          <w:lang w:eastAsia="de-DE"/>
        </w:rPr>
        <w:br/>
        <w:t>ob auch schon der Geist zu Zeiten</w:t>
      </w:r>
      <w:r w:rsidRPr="008A75F8">
        <w:rPr>
          <w:rFonts w:eastAsia="Times New Roman"/>
          <w:szCs w:val="24"/>
          <w:lang w:eastAsia="de-DE"/>
        </w:rPr>
        <w:br/>
        <w:t xml:space="preserve">sich auf etwas </w:t>
      </w:r>
      <w:proofErr w:type="spellStart"/>
      <w:r w:rsidRPr="008A75F8">
        <w:rPr>
          <w:rFonts w:eastAsia="Times New Roman"/>
          <w:szCs w:val="24"/>
          <w:lang w:eastAsia="de-DE"/>
        </w:rPr>
        <w:t>Besser</w:t>
      </w:r>
      <w:r>
        <w:rPr>
          <w:rFonts w:eastAsia="Times New Roman"/>
          <w:szCs w:val="24"/>
          <w:lang w:eastAsia="de-DE"/>
        </w:rPr>
        <w:t>‘</w:t>
      </w:r>
      <w:r w:rsidRPr="008A75F8">
        <w:rPr>
          <w:rFonts w:eastAsia="Times New Roman"/>
          <w:szCs w:val="24"/>
          <w:lang w:eastAsia="de-DE"/>
        </w:rPr>
        <w:t>s</w:t>
      </w:r>
      <w:proofErr w:type="spellEnd"/>
      <w:r w:rsidRPr="008A75F8">
        <w:rPr>
          <w:rFonts w:eastAsia="Times New Roman"/>
          <w:szCs w:val="24"/>
          <w:lang w:eastAsia="de-DE"/>
        </w:rPr>
        <w:t xml:space="preserve"> schickt.</w:t>
      </w:r>
    </w:p>
    <w:p w14:paraId="79CCBAA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Ach</w:t>
      </w:r>
      <w:r>
        <w:rPr>
          <w:rFonts w:eastAsia="Times New Roman"/>
          <w:szCs w:val="24"/>
          <w:lang w:eastAsia="de-DE"/>
        </w:rPr>
        <w:t>,</w:t>
      </w:r>
      <w:r w:rsidRPr="008A75F8">
        <w:rPr>
          <w:rFonts w:eastAsia="Times New Roman"/>
          <w:szCs w:val="24"/>
          <w:lang w:eastAsia="de-DE"/>
        </w:rPr>
        <w:t xml:space="preserve"> erheb die matten Kräfte,</w:t>
      </w:r>
      <w:r w:rsidRPr="008A75F8">
        <w:rPr>
          <w:rFonts w:eastAsia="Times New Roman"/>
          <w:szCs w:val="24"/>
          <w:lang w:eastAsia="de-DE"/>
        </w:rPr>
        <w:br/>
        <w:t>sich einmal zu reißen los</w:t>
      </w:r>
      <w:r w:rsidRPr="008A75F8">
        <w:rPr>
          <w:rFonts w:eastAsia="Times New Roman"/>
          <w:szCs w:val="24"/>
          <w:lang w:eastAsia="de-DE"/>
        </w:rPr>
        <w:br/>
        <w:t>und durch alle Weltgeschäfte</w:t>
      </w:r>
      <w:r w:rsidRPr="008A75F8">
        <w:rPr>
          <w:rFonts w:eastAsia="Times New Roman"/>
          <w:szCs w:val="24"/>
          <w:lang w:eastAsia="de-DE"/>
        </w:rPr>
        <w:br/>
        <w:t>durchzubrechen frei und bloß.</w:t>
      </w:r>
      <w:r w:rsidRPr="008A75F8">
        <w:rPr>
          <w:rFonts w:eastAsia="Times New Roman"/>
          <w:szCs w:val="24"/>
          <w:lang w:eastAsia="de-DE"/>
        </w:rPr>
        <w:br/>
        <w:t>Weg mit Menschenfurcht und Zagen,</w:t>
      </w:r>
      <w:r w:rsidRPr="008A75F8">
        <w:rPr>
          <w:rFonts w:eastAsia="Times New Roman"/>
          <w:szCs w:val="24"/>
          <w:lang w:eastAsia="de-DE"/>
        </w:rPr>
        <w:br/>
        <w:t>weich, Vernunftbedenklichkeit,</w:t>
      </w:r>
      <w:r w:rsidRPr="008A75F8">
        <w:rPr>
          <w:rFonts w:eastAsia="Times New Roman"/>
          <w:szCs w:val="24"/>
          <w:lang w:eastAsia="de-DE"/>
        </w:rPr>
        <w:br/>
        <w:t>fort mit Scheu vor Schmach und Plagen,</w:t>
      </w:r>
      <w:r w:rsidRPr="008A75F8">
        <w:rPr>
          <w:rFonts w:eastAsia="Times New Roman"/>
          <w:szCs w:val="24"/>
          <w:lang w:eastAsia="de-DE"/>
        </w:rPr>
        <w:br/>
        <w:t>weg des Fleisches Zärtlichkeit.</w:t>
      </w:r>
    </w:p>
    <w:p w14:paraId="3E21130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Herr, zermalme, brich, vernichte</w:t>
      </w:r>
      <w:r w:rsidRPr="008A75F8">
        <w:rPr>
          <w:rFonts w:eastAsia="Times New Roman"/>
          <w:szCs w:val="24"/>
          <w:lang w:eastAsia="de-DE"/>
        </w:rPr>
        <w:br/>
        <w:t>alle Macht der Finsternis,</w:t>
      </w:r>
      <w:r w:rsidRPr="008A75F8">
        <w:rPr>
          <w:rFonts w:eastAsia="Times New Roman"/>
          <w:szCs w:val="24"/>
          <w:lang w:eastAsia="de-DE"/>
        </w:rPr>
        <w:br/>
        <w:t>unterwirf sie dem Gerichte,</w:t>
      </w:r>
      <w:r w:rsidRPr="008A75F8">
        <w:rPr>
          <w:rFonts w:eastAsia="Times New Roman"/>
          <w:szCs w:val="24"/>
          <w:lang w:eastAsia="de-DE"/>
        </w:rPr>
        <w:br/>
        <w:t>mach des Sieges uns gewi</w:t>
      </w:r>
      <w:r>
        <w:rPr>
          <w:rFonts w:eastAsia="Times New Roman"/>
          <w:szCs w:val="24"/>
          <w:lang w:eastAsia="de-DE"/>
        </w:rPr>
        <w:t>ss</w:t>
      </w:r>
      <w:r w:rsidRPr="008A75F8">
        <w:rPr>
          <w:rFonts w:eastAsia="Times New Roman"/>
          <w:szCs w:val="24"/>
          <w:lang w:eastAsia="de-DE"/>
        </w:rPr>
        <w:t>,</w:t>
      </w:r>
      <w:r w:rsidRPr="008A75F8">
        <w:rPr>
          <w:rFonts w:eastAsia="Times New Roman"/>
          <w:szCs w:val="24"/>
          <w:lang w:eastAsia="de-DE"/>
        </w:rPr>
        <w:br/>
        <w:t>heb uns aus dem Staub der Sünden,</w:t>
      </w:r>
      <w:r w:rsidRPr="008A75F8">
        <w:rPr>
          <w:rFonts w:eastAsia="Times New Roman"/>
          <w:szCs w:val="24"/>
          <w:lang w:eastAsia="de-DE"/>
        </w:rPr>
        <w:br/>
        <w:t>wirf die Schlangenbrut hinaus,</w:t>
      </w:r>
      <w:r w:rsidRPr="008A75F8">
        <w:rPr>
          <w:rFonts w:eastAsia="Times New Roman"/>
          <w:szCs w:val="24"/>
          <w:lang w:eastAsia="de-DE"/>
        </w:rPr>
        <w:br/>
        <w:t>la</w:t>
      </w:r>
      <w:r>
        <w:rPr>
          <w:rFonts w:eastAsia="Times New Roman"/>
          <w:szCs w:val="24"/>
          <w:lang w:eastAsia="de-DE"/>
        </w:rPr>
        <w:t>ss</w:t>
      </w:r>
      <w:r w:rsidRPr="008A75F8">
        <w:rPr>
          <w:rFonts w:eastAsia="Times New Roman"/>
          <w:szCs w:val="24"/>
          <w:lang w:eastAsia="de-DE"/>
        </w:rPr>
        <w:t xml:space="preserve"> uns wahre Freiheit finden</w:t>
      </w:r>
      <w:r w:rsidRPr="008A75F8">
        <w:rPr>
          <w:rFonts w:eastAsia="Times New Roman"/>
          <w:szCs w:val="24"/>
          <w:lang w:eastAsia="de-DE"/>
        </w:rPr>
        <w:br/>
        <w:t>droben in des Vaters Haus.</w:t>
      </w:r>
    </w:p>
    <w:p w14:paraId="15E49BB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Wir verlangen keine Ruhe</w:t>
      </w:r>
      <w:r w:rsidRPr="008A75F8">
        <w:rPr>
          <w:rFonts w:eastAsia="Times New Roman"/>
          <w:szCs w:val="24"/>
          <w:lang w:eastAsia="de-DE"/>
        </w:rPr>
        <w:br/>
        <w:t>für das Fleisch in Ewigkeit;</w:t>
      </w:r>
      <w:r w:rsidRPr="008A75F8">
        <w:rPr>
          <w:rFonts w:eastAsia="Times New Roman"/>
          <w:szCs w:val="24"/>
          <w:lang w:eastAsia="de-DE"/>
        </w:rPr>
        <w:br/>
        <w:t xml:space="preserve">wie du’s nötig </w:t>
      </w:r>
      <w:proofErr w:type="spellStart"/>
      <w:r w:rsidRPr="008A75F8">
        <w:rPr>
          <w:rFonts w:eastAsia="Times New Roman"/>
          <w:szCs w:val="24"/>
          <w:lang w:eastAsia="de-DE"/>
        </w:rPr>
        <w:t>find</w:t>
      </w:r>
      <w:r>
        <w:rPr>
          <w:rFonts w:eastAsia="Times New Roman"/>
          <w:szCs w:val="24"/>
          <w:lang w:eastAsia="de-DE"/>
        </w:rPr>
        <w:t>‘</w:t>
      </w:r>
      <w:r w:rsidRPr="008A75F8">
        <w:rPr>
          <w:rFonts w:eastAsia="Times New Roman"/>
          <w:szCs w:val="24"/>
          <w:lang w:eastAsia="de-DE"/>
        </w:rPr>
        <w:t>st</w:t>
      </w:r>
      <w:proofErr w:type="spellEnd"/>
      <w:r w:rsidRPr="008A75F8">
        <w:rPr>
          <w:rFonts w:eastAsia="Times New Roman"/>
          <w:szCs w:val="24"/>
          <w:lang w:eastAsia="de-DE"/>
        </w:rPr>
        <w:t>, so tue</w:t>
      </w:r>
      <w:r w:rsidRPr="008A75F8">
        <w:rPr>
          <w:rFonts w:eastAsia="Times New Roman"/>
          <w:szCs w:val="24"/>
          <w:lang w:eastAsia="de-DE"/>
        </w:rPr>
        <w:br/>
        <w:t>noch vor unsrer Abschiedszeit;</w:t>
      </w:r>
      <w:r w:rsidRPr="008A75F8">
        <w:rPr>
          <w:rFonts w:eastAsia="Times New Roman"/>
          <w:szCs w:val="24"/>
          <w:lang w:eastAsia="de-DE"/>
        </w:rPr>
        <w:br/>
        <w:t>aber unser Geist, der bindet</w:t>
      </w:r>
      <w:r w:rsidRPr="008A75F8">
        <w:rPr>
          <w:rFonts w:eastAsia="Times New Roman"/>
          <w:szCs w:val="24"/>
          <w:lang w:eastAsia="de-DE"/>
        </w:rPr>
        <w:br/>
        <w:t>dich im Glauben, lässt dich nicht,</w:t>
      </w:r>
      <w:r w:rsidRPr="008A75F8">
        <w:rPr>
          <w:rFonts w:eastAsia="Times New Roman"/>
          <w:szCs w:val="24"/>
          <w:lang w:eastAsia="de-DE"/>
        </w:rPr>
        <w:br/>
        <w:t>bis er die Erlösung findet,</w:t>
      </w:r>
      <w:r w:rsidRPr="008A75F8">
        <w:rPr>
          <w:rFonts w:eastAsia="Times New Roman"/>
          <w:szCs w:val="24"/>
          <w:lang w:eastAsia="de-DE"/>
        </w:rPr>
        <w:br/>
        <w:t>da ihm Zeit und Kraft gebricht.</w:t>
      </w:r>
    </w:p>
    <w:p w14:paraId="7E37561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Herrscher, herrsche, Sieger, siege!</w:t>
      </w:r>
      <w:r w:rsidRPr="008A75F8">
        <w:rPr>
          <w:rFonts w:eastAsia="Times New Roman"/>
          <w:szCs w:val="24"/>
          <w:lang w:eastAsia="de-DE"/>
        </w:rPr>
        <w:br/>
        <w:t>König, brauch dein Regiment!</w:t>
      </w:r>
      <w:r w:rsidRPr="008A75F8">
        <w:rPr>
          <w:rFonts w:eastAsia="Times New Roman"/>
          <w:szCs w:val="24"/>
          <w:lang w:eastAsia="de-DE"/>
        </w:rPr>
        <w:br/>
        <w:t>Führe deines Reiches Kriege,</w:t>
      </w:r>
      <w:r w:rsidRPr="008A75F8">
        <w:rPr>
          <w:rFonts w:eastAsia="Times New Roman"/>
          <w:szCs w:val="24"/>
          <w:lang w:eastAsia="de-DE"/>
        </w:rPr>
        <w:br/>
        <w:t>mach der Sklaverei ein End!</w:t>
      </w:r>
      <w:r w:rsidRPr="008A75F8">
        <w:rPr>
          <w:rFonts w:eastAsia="Times New Roman"/>
          <w:szCs w:val="24"/>
          <w:lang w:eastAsia="de-DE"/>
        </w:rPr>
        <w:br/>
        <w:t>Aus dem Kerker führ die Seelen</w:t>
      </w:r>
      <w:r w:rsidRPr="008A75F8">
        <w:rPr>
          <w:rFonts w:eastAsia="Times New Roman"/>
          <w:szCs w:val="24"/>
          <w:lang w:eastAsia="de-DE"/>
        </w:rPr>
        <w:br/>
        <w:t>durch des neuen Bundes Blut,</w:t>
      </w:r>
      <w:r w:rsidRPr="008A75F8">
        <w:rPr>
          <w:rFonts w:eastAsia="Times New Roman"/>
          <w:szCs w:val="24"/>
          <w:lang w:eastAsia="de-DE"/>
        </w:rPr>
        <w:br/>
        <w:t>la</w:t>
      </w:r>
      <w:r>
        <w:rPr>
          <w:rFonts w:eastAsia="Times New Roman"/>
          <w:szCs w:val="24"/>
          <w:lang w:eastAsia="de-DE"/>
        </w:rPr>
        <w:t>ss</w:t>
      </w:r>
      <w:r w:rsidRPr="008A75F8">
        <w:rPr>
          <w:rFonts w:eastAsia="Times New Roman"/>
          <w:szCs w:val="24"/>
          <w:lang w:eastAsia="de-DE"/>
        </w:rPr>
        <w:t xml:space="preserve"> uns länger nicht so quälen;</w:t>
      </w:r>
      <w:r w:rsidRPr="008A75F8">
        <w:rPr>
          <w:rFonts w:eastAsia="Times New Roman"/>
          <w:szCs w:val="24"/>
          <w:lang w:eastAsia="de-DE"/>
        </w:rPr>
        <w:br/>
        <w:t xml:space="preserve">denn du </w:t>
      </w:r>
      <w:proofErr w:type="spellStart"/>
      <w:r w:rsidRPr="008A75F8">
        <w:rPr>
          <w:rFonts w:eastAsia="Times New Roman"/>
          <w:szCs w:val="24"/>
          <w:lang w:eastAsia="de-DE"/>
        </w:rPr>
        <w:t>meinsts</w:t>
      </w:r>
      <w:proofErr w:type="spellEnd"/>
      <w:r w:rsidRPr="008A75F8">
        <w:rPr>
          <w:rFonts w:eastAsia="Times New Roman"/>
          <w:szCs w:val="24"/>
          <w:lang w:eastAsia="de-DE"/>
        </w:rPr>
        <w:t xml:space="preserve"> mit uns ja gut.</w:t>
      </w:r>
    </w:p>
    <w:p w14:paraId="2BEF4FB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Haben wir uns selbst gefangen</w:t>
      </w:r>
      <w:r w:rsidRPr="008A75F8">
        <w:rPr>
          <w:rFonts w:eastAsia="Times New Roman"/>
          <w:szCs w:val="24"/>
          <w:lang w:eastAsia="de-DE"/>
        </w:rPr>
        <w:br/>
        <w:t>in der Lust und Eigenheit,</w:t>
      </w:r>
      <w:r w:rsidRPr="008A75F8">
        <w:rPr>
          <w:rFonts w:eastAsia="Times New Roman"/>
          <w:szCs w:val="24"/>
          <w:lang w:eastAsia="de-DE"/>
        </w:rPr>
        <w:br/>
        <w:t>ach so la</w:t>
      </w:r>
      <w:r>
        <w:rPr>
          <w:rFonts w:eastAsia="Times New Roman"/>
          <w:szCs w:val="24"/>
          <w:lang w:eastAsia="de-DE"/>
        </w:rPr>
        <w:t>ss</w:t>
      </w:r>
      <w:r w:rsidRPr="008A75F8">
        <w:rPr>
          <w:rFonts w:eastAsia="Times New Roman"/>
          <w:szCs w:val="24"/>
          <w:lang w:eastAsia="de-DE"/>
        </w:rPr>
        <w:t xml:space="preserve"> uns nicht stets hangen</w:t>
      </w:r>
      <w:r w:rsidRPr="008A75F8">
        <w:rPr>
          <w:rFonts w:eastAsia="Times New Roman"/>
          <w:szCs w:val="24"/>
          <w:lang w:eastAsia="de-DE"/>
        </w:rPr>
        <w:br/>
        <w:t>in dem Tod der Eitelkeit;</w:t>
      </w:r>
      <w:r w:rsidRPr="008A75F8">
        <w:rPr>
          <w:rFonts w:eastAsia="Times New Roman"/>
          <w:szCs w:val="24"/>
          <w:lang w:eastAsia="de-DE"/>
        </w:rPr>
        <w:br/>
        <w:t>denn die Last treibt uns zu rufen,</w:t>
      </w:r>
      <w:r w:rsidRPr="008A75F8">
        <w:rPr>
          <w:rFonts w:eastAsia="Times New Roman"/>
          <w:szCs w:val="24"/>
          <w:lang w:eastAsia="de-DE"/>
        </w:rPr>
        <w:br/>
        <w:t>alle flehen wir dich an:</w:t>
      </w:r>
      <w:r w:rsidRPr="008A75F8">
        <w:rPr>
          <w:rFonts w:eastAsia="Times New Roman"/>
          <w:szCs w:val="24"/>
          <w:lang w:eastAsia="de-DE"/>
        </w:rPr>
        <w:br/>
        <w:t>zeig doch nur die ersten Stufen</w:t>
      </w:r>
      <w:r w:rsidRPr="008A75F8">
        <w:rPr>
          <w:rFonts w:eastAsia="Times New Roman"/>
          <w:szCs w:val="24"/>
          <w:lang w:eastAsia="de-DE"/>
        </w:rPr>
        <w:br/>
        <w:t xml:space="preserve">der </w:t>
      </w:r>
      <w:proofErr w:type="spellStart"/>
      <w:r w:rsidRPr="008A75F8">
        <w:rPr>
          <w:rFonts w:eastAsia="Times New Roman"/>
          <w:szCs w:val="24"/>
          <w:lang w:eastAsia="de-DE"/>
        </w:rPr>
        <w:t>gebroch</w:t>
      </w:r>
      <w:r>
        <w:rPr>
          <w:rFonts w:eastAsia="Times New Roman"/>
          <w:szCs w:val="24"/>
          <w:lang w:eastAsia="de-DE"/>
        </w:rPr>
        <w:t>‘</w:t>
      </w:r>
      <w:r w:rsidRPr="008A75F8">
        <w:rPr>
          <w:rFonts w:eastAsia="Times New Roman"/>
          <w:szCs w:val="24"/>
          <w:lang w:eastAsia="de-DE"/>
        </w:rPr>
        <w:t>nen</w:t>
      </w:r>
      <w:proofErr w:type="spellEnd"/>
      <w:r w:rsidRPr="008A75F8">
        <w:rPr>
          <w:rFonts w:eastAsia="Times New Roman"/>
          <w:szCs w:val="24"/>
          <w:lang w:eastAsia="de-DE"/>
        </w:rPr>
        <w:t xml:space="preserve"> Freiheitsbahn.</w:t>
      </w:r>
    </w:p>
    <w:p w14:paraId="16D19D0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Ach wie </w:t>
      </w:r>
      <w:proofErr w:type="spellStart"/>
      <w:r w:rsidRPr="008A75F8">
        <w:rPr>
          <w:rFonts w:eastAsia="Times New Roman"/>
          <w:szCs w:val="24"/>
          <w:lang w:eastAsia="de-DE"/>
        </w:rPr>
        <w:t>teu</w:t>
      </w:r>
      <w:r>
        <w:rPr>
          <w:rFonts w:eastAsia="Times New Roman"/>
          <w:szCs w:val="24"/>
          <w:lang w:eastAsia="de-DE"/>
        </w:rPr>
        <w:t>‘</w:t>
      </w:r>
      <w:r w:rsidRPr="008A75F8">
        <w:rPr>
          <w:rFonts w:eastAsia="Times New Roman"/>
          <w:szCs w:val="24"/>
          <w:lang w:eastAsia="de-DE"/>
        </w:rPr>
        <w:t>r</w:t>
      </w:r>
      <w:proofErr w:type="spellEnd"/>
      <w:r w:rsidRPr="008A75F8">
        <w:rPr>
          <w:rFonts w:eastAsia="Times New Roman"/>
          <w:szCs w:val="24"/>
          <w:lang w:eastAsia="de-DE"/>
        </w:rPr>
        <w:t xml:space="preserve"> sind wir erworben,</w:t>
      </w:r>
      <w:r w:rsidRPr="008A75F8">
        <w:rPr>
          <w:rFonts w:eastAsia="Times New Roman"/>
          <w:szCs w:val="24"/>
          <w:lang w:eastAsia="de-DE"/>
        </w:rPr>
        <w:br/>
        <w:t>nicht der Menschen Knecht zu sein!</w:t>
      </w:r>
      <w:r w:rsidRPr="008A75F8">
        <w:rPr>
          <w:rFonts w:eastAsia="Times New Roman"/>
          <w:szCs w:val="24"/>
          <w:lang w:eastAsia="de-DE"/>
        </w:rPr>
        <w:br/>
        <w:t>Drum, so wahr du bist gestorben,</w:t>
      </w:r>
      <w:r w:rsidRPr="008A75F8">
        <w:rPr>
          <w:rFonts w:eastAsia="Times New Roman"/>
          <w:szCs w:val="24"/>
          <w:lang w:eastAsia="de-DE"/>
        </w:rPr>
        <w:br/>
        <w:t>mu</w:t>
      </w:r>
      <w:r>
        <w:rPr>
          <w:rFonts w:eastAsia="Times New Roman"/>
          <w:szCs w:val="24"/>
          <w:lang w:eastAsia="de-DE"/>
        </w:rPr>
        <w:t>ss</w:t>
      </w:r>
      <w:r w:rsidRPr="008A75F8">
        <w:rPr>
          <w:rFonts w:eastAsia="Times New Roman"/>
          <w:szCs w:val="24"/>
          <w:lang w:eastAsia="de-DE"/>
        </w:rPr>
        <w:t>t du uns auch machen rein,</w:t>
      </w:r>
      <w:r w:rsidRPr="008A75F8">
        <w:rPr>
          <w:rFonts w:eastAsia="Times New Roman"/>
          <w:szCs w:val="24"/>
          <w:lang w:eastAsia="de-DE"/>
        </w:rPr>
        <w:br/>
        <w:t>rein und frei und ganz vollkommen,</w:t>
      </w:r>
      <w:r w:rsidRPr="008A75F8">
        <w:rPr>
          <w:rFonts w:eastAsia="Times New Roman"/>
          <w:szCs w:val="24"/>
          <w:lang w:eastAsia="de-DE"/>
        </w:rPr>
        <w:br/>
        <w:t xml:space="preserve">nach dem besten Bild </w:t>
      </w:r>
      <w:proofErr w:type="spellStart"/>
      <w:r w:rsidRPr="008A75F8">
        <w:rPr>
          <w:rFonts w:eastAsia="Times New Roman"/>
          <w:szCs w:val="24"/>
          <w:lang w:eastAsia="de-DE"/>
        </w:rPr>
        <w:t>gebildt</w:t>
      </w:r>
      <w:proofErr w:type="spellEnd"/>
      <w:r w:rsidRPr="008A75F8">
        <w:rPr>
          <w:rFonts w:eastAsia="Times New Roman"/>
          <w:szCs w:val="24"/>
          <w:lang w:eastAsia="de-DE"/>
        </w:rPr>
        <w:t>;</w:t>
      </w:r>
      <w:r w:rsidRPr="008A75F8">
        <w:rPr>
          <w:rFonts w:eastAsia="Times New Roman"/>
          <w:szCs w:val="24"/>
          <w:lang w:eastAsia="de-DE"/>
        </w:rPr>
        <w:br/>
        <w:t>der hat Gnad um Gnad genommen,</w:t>
      </w:r>
      <w:r w:rsidRPr="008A75F8">
        <w:rPr>
          <w:rFonts w:eastAsia="Times New Roman"/>
          <w:szCs w:val="24"/>
          <w:lang w:eastAsia="de-DE"/>
        </w:rPr>
        <w:br/>
        <w:t>wer aus deiner Füll sich füllt.</w:t>
      </w:r>
    </w:p>
    <w:p w14:paraId="02812FCB" w14:textId="77777777" w:rsidR="008E5F26"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Liebe, zeuch uns in dein Sterben;</w:t>
      </w:r>
      <w:r w:rsidRPr="008A75F8">
        <w:rPr>
          <w:rFonts w:eastAsia="Times New Roman"/>
          <w:szCs w:val="24"/>
          <w:lang w:eastAsia="de-DE"/>
        </w:rPr>
        <w:br/>
        <w:t>la</w:t>
      </w:r>
      <w:r>
        <w:rPr>
          <w:rFonts w:eastAsia="Times New Roman"/>
          <w:szCs w:val="24"/>
          <w:lang w:eastAsia="de-DE"/>
        </w:rPr>
        <w:t>ss</w:t>
      </w:r>
      <w:r w:rsidRPr="008A75F8">
        <w:rPr>
          <w:rFonts w:eastAsia="Times New Roman"/>
          <w:szCs w:val="24"/>
          <w:lang w:eastAsia="de-DE"/>
        </w:rPr>
        <w:t xml:space="preserve"> mit dir gekreuzigt sein,</w:t>
      </w:r>
      <w:r w:rsidRPr="008A75F8">
        <w:rPr>
          <w:rFonts w:eastAsia="Times New Roman"/>
          <w:szCs w:val="24"/>
          <w:lang w:eastAsia="de-DE"/>
        </w:rPr>
        <w:br/>
        <w:t>was dein Reich nicht kann ererben;</w:t>
      </w:r>
      <w:r w:rsidRPr="008A75F8">
        <w:rPr>
          <w:rFonts w:eastAsia="Times New Roman"/>
          <w:szCs w:val="24"/>
          <w:lang w:eastAsia="de-DE"/>
        </w:rPr>
        <w:br/>
        <w:t>führ ins Paradies uns ein.</w:t>
      </w:r>
      <w:r w:rsidRPr="008A75F8">
        <w:rPr>
          <w:rFonts w:eastAsia="Times New Roman"/>
          <w:szCs w:val="24"/>
          <w:lang w:eastAsia="de-DE"/>
        </w:rPr>
        <w:br/>
        <w:t>Doch wohlan, du wirst nicht säumen,</w:t>
      </w:r>
      <w:r w:rsidRPr="008A75F8">
        <w:rPr>
          <w:rFonts w:eastAsia="Times New Roman"/>
          <w:szCs w:val="24"/>
          <w:lang w:eastAsia="de-DE"/>
        </w:rPr>
        <w:br/>
        <w:t>la</w:t>
      </w:r>
      <w:r>
        <w:rPr>
          <w:rFonts w:eastAsia="Times New Roman"/>
          <w:szCs w:val="24"/>
          <w:lang w:eastAsia="de-DE"/>
        </w:rPr>
        <w:t>ss</w:t>
      </w:r>
      <w:r w:rsidRPr="008A75F8">
        <w:rPr>
          <w:rFonts w:eastAsia="Times New Roman"/>
          <w:szCs w:val="24"/>
          <w:lang w:eastAsia="de-DE"/>
        </w:rPr>
        <w:t xml:space="preserve"> uns nur nicht lässig sein;</w:t>
      </w:r>
      <w:r w:rsidRPr="008A75F8">
        <w:rPr>
          <w:rFonts w:eastAsia="Times New Roman"/>
          <w:szCs w:val="24"/>
          <w:lang w:eastAsia="de-DE"/>
        </w:rPr>
        <w:br/>
        <w:t>werden wir doch als wie träumen,</w:t>
      </w:r>
      <w:r w:rsidRPr="008A75F8">
        <w:rPr>
          <w:rFonts w:eastAsia="Times New Roman"/>
          <w:szCs w:val="24"/>
          <w:lang w:eastAsia="de-DE"/>
        </w:rPr>
        <w:br/>
        <w:t>wenn die Freiheit bricht herein.</w:t>
      </w:r>
    </w:p>
    <w:p w14:paraId="31133EF6" w14:textId="77777777" w:rsidR="008E5F26" w:rsidRPr="00093083" w:rsidRDefault="008E5F26" w:rsidP="008E5F26">
      <w:pPr>
        <w:pStyle w:val="berschrift2"/>
      </w:pPr>
      <w:r w:rsidRPr="00093083">
        <w:t>Pilgerlied.</w:t>
      </w:r>
    </w:p>
    <w:p w14:paraId="4A633065" w14:textId="77777777" w:rsidR="008E5F26" w:rsidRPr="00093083" w:rsidRDefault="008E5F26" w:rsidP="008E5F26">
      <w:r w:rsidRPr="00093083">
        <w:t>Was ist doch diese Zeit mit ihren Leiden?</w:t>
      </w:r>
      <w:r w:rsidRPr="00093083">
        <w:br/>
        <w:t>Ach, folgen nicht darauf des Himmels Freuden?</w:t>
      </w:r>
      <w:r w:rsidRPr="00093083">
        <w:br/>
        <w:t>Was ist die Schmach der Welt, ihr Trotz und Quälen?</w:t>
      </w:r>
      <w:r w:rsidRPr="00093083">
        <w:br/>
        <w:t xml:space="preserve">Bist Du doch, Jesu Christ, mein Schatz der Seelen! </w:t>
      </w:r>
    </w:p>
    <w:p w14:paraId="5A44790B" w14:textId="77777777" w:rsidR="008E5F26" w:rsidRPr="00093083" w:rsidRDefault="008E5F26" w:rsidP="008E5F26">
      <w:r w:rsidRPr="00093083">
        <w:t>Die Trübsal dringet an, die Menschen wüten;</w:t>
      </w:r>
      <w:r w:rsidRPr="00093083">
        <w:br/>
        <w:t>Der Hüter Israels wird mich behüten;</w:t>
      </w:r>
      <w:r w:rsidRPr="00093083">
        <w:br/>
        <w:t>Mein Kleinod soll mir dennoch Niemand stehlen,</w:t>
      </w:r>
      <w:r w:rsidRPr="00093083">
        <w:br/>
        <w:t xml:space="preserve">Denn Jesus ist mein Hirt, mein Schatz der Seelen. </w:t>
      </w:r>
    </w:p>
    <w:p w14:paraId="0FE4797C" w14:textId="77777777" w:rsidR="008E5F26" w:rsidRPr="00093083" w:rsidRDefault="008E5F26" w:rsidP="008E5F26">
      <w:r w:rsidRPr="00093083">
        <w:t>Ich will geduldig sein in Kreuz und leiden;</w:t>
      </w:r>
      <w:r w:rsidRPr="00093083">
        <w:br/>
        <w:t>Du, Gottes Sohn, wirst mich, dein Schäflein, weiden,</w:t>
      </w:r>
      <w:r w:rsidRPr="00093083">
        <w:br/>
        <w:t>Du wirst mich führen aus den Trauerhöhlen,</w:t>
      </w:r>
      <w:r w:rsidRPr="00093083">
        <w:br/>
        <w:t xml:space="preserve">Du edler Friedefürst, Schatz meiner Seelen! </w:t>
      </w:r>
    </w:p>
    <w:p w14:paraId="4B153F65" w14:textId="77777777" w:rsidR="008E5F26" w:rsidRPr="00093083" w:rsidRDefault="008E5F26" w:rsidP="008E5F26">
      <w:r w:rsidRPr="00093083">
        <w:t>Du bist mein Preis und Ruhm, mein Ehrenkönig;</w:t>
      </w:r>
      <w:r w:rsidRPr="00093083">
        <w:br/>
        <w:t>Der Welt und Hölle Zorn ist viel zu wenig,</w:t>
      </w:r>
      <w:r w:rsidRPr="00093083">
        <w:br/>
        <w:t>Dass er mich von Dir trieb‘; es soll ihm fehlen,</w:t>
      </w:r>
      <w:r w:rsidRPr="00093083">
        <w:br/>
        <w:t>Denn Du bist, Jesu Christ, mein Schatz der Seelen.</w:t>
      </w:r>
    </w:p>
    <w:p w14:paraId="092DEC1F" w14:textId="77777777" w:rsidR="008E5F26" w:rsidRPr="00093083" w:rsidRDefault="008E5F26" w:rsidP="008E5F26">
      <w:r w:rsidRPr="00093083">
        <w:t>Du bist mein Siegesheld in allen Kriegen,</w:t>
      </w:r>
      <w:r w:rsidRPr="00093083">
        <w:br/>
        <w:t>Drum werd‘ ich auch im Streit nicht unterliegen.</w:t>
      </w:r>
      <w:r w:rsidRPr="00093083">
        <w:br/>
        <w:t>Du bringst mir fühle Ruh nach Hitz‘ und Quälen;</w:t>
      </w:r>
      <w:r w:rsidRPr="00093083">
        <w:br/>
        <w:t xml:space="preserve">Komm bald, o Sieger, komm, du Schatz der Seelen! </w:t>
      </w:r>
    </w:p>
    <w:p w14:paraId="41C8205A" w14:textId="77777777" w:rsidR="008E5F26" w:rsidRPr="00093083" w:rsidRDefault="008E5F26" w:rsidP="008E5F26">
      <w:r w:rsidRPr="00093083">
        <w:t>Ja, ruft mein Seelenfreund, bald werd‘ ich kommen!</w:t>
      </w:r>
      <w:r w:rsidRPr="00093083">
        <w:br/>
        <w:t xml:space="preserve">Schnell wird ein Ruf </w:t>
      </w:r>
      <w:proofErr w:type="spellStart"/>
      <w:r w:rsidRPr="00093083">
        <w:t>gescheh’n</w:t>
      </w:r>
      <w:proofErr w:type="spellEnd"/>
      <w:r w:rsidRPr="00093083">
        <w:t>: „Steht auf ihr Frommen!</w:t>
      </w:r>
      <w:r w:rsidRPr="00093083">
        <w:br/>
        <w:t>Ihr Klugen, stehet auf, kommt, liebe Seelen,</w:t>
      </w:r>
      <w:r w:rsidRPr="00093083">
        <w:br/>
        <w:t xml:space="preserve">Euch wollt ich mir zur Braut schon längst erwählen!“ </w:t>
      </w:r>
    </w:p>
    <w:p w14:paraId="358DF44A" w14:textId="77777777" w:rsidR="008E5F26" w:rsidRPr="00093083" w:rsidRDefault="008E5F26" w:rsidP="008E5F26">
      <w:r w:rsidRPr="00093083">
        <w:t>Bald ist es Mitternacht; drum lasst uns wachen;</w:t>
      </w:r>
      <w:r w:rsidRPr="00093083">
        <w:br/>
        <w:t>Lasst schwärmen diese Welt und höhnisch lachen!</w:t>
      </w:r>
      <w:r w:rsidRPr="00093083">
        <w:br/>
        <w:t>Wie wird den Törichten die Hoffnung fehlen,</w:t>
      </w:r>
      <w:r w:rsidRPr="00093083">
        <w:br/>
        <w:t xml:space="preserve">Wenn unser Freund erscheint, der Schatz der Seelen! </w:t>
      </w:r>
    </w:p>
    <w:p w14:paraId="21E17B53" w14:textId="77777777" w:rsidR="008E5F26" w:rsidRPr="00093083" w:rsidRDefault="008E5F26" w:rsidP="008E5F26">
      <w:r w:rsidRPr="00093083">
        <w:t>Das Hallelujah kommt; auf Leid folgt Wonne;</w:t>
      </w:r>
      <w:r w:rsidRPr="00093083">
        <w:br/>
        <w:t>Ach, leuchte hell in uns, du Gnadensonne!</w:t>
      </w:r>
      <w:r w:rsidRPr="00093083">
        <w:br/>
        <w:t>Lasst uns mit Wachsamkeit die Stunden zählen,</w:t>
      </w:r>
      <w:r w:rsidRPr="00093083">
        <w:br/>
        <w:t xml:space="preserve">Denn wie der Blitz kommst Du, Schatz unsrer Seelen! </w:t>
      </w:r>
    </w:p>
    <w:p w14:paraId="6244DAB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093083">
        <w:t>Ja, Amen, komme bald, getreuer Hirte!</w:t>
      </w:r>
      <w:r w:rsidRPr="00093083">
        <w:br/>
        <w:t xml:space="preserve">Steh‘ auf, o Friedensheld, dein Schwert </w:t>
      </w:r>
      <w:proofErr w:type="spellStart"/>
      <w:r w:rsidRPr="00093083">
        <w:t>angürte</w:t>
      </w:r>
      <w:proofErr w:type="spellEnd"/>
      <w:r w:rsidRPr="00093083">
        <w:t>:</w:t>
      </w:r>
      <w:r w:rsidRPr="00093083">
        <w:br/>
        <w:t>Lass keine Seele Dir sich je verhehlen,</w:t>
      </w:r>
      <w:r w:rsidRPr="00093083">
        <w:br/>
        <w:t xml:space="preserve">So </w:t>
      </w:r>
      <w:proofErr w:type="spellStart"/>
      <w:r w:rsidRPr="00093083">
        <w:t>schau’n</w:t>
      </w:r>
      <w:proofErr w:type="spellEnd"/>
      <w:r w:rsidRPr="00093083">
        <w:t xml:space="preserve"> wir selig Dich, du Schatz der Seelen!</w:t>
      </w:r>
    </w:p>
    <w:p w14:paraId="0687AE32" w14:textId="77777777" w:rsidR="008E5F26" w:rsidRPr="008A75F8" w:rsidRDefault="008E5F26" w:rsidP="008E5F26">
      <w:pPr>
        <w:pStyle w:val="berschrift2"/>
      </w:pPr>
      <w:r w:rsidRPr="008A75F8">
        <w:t>Preis des Kreuzes Christi.</w:t>
      </w:r>
    </w:p>
    <w:p w14:paraId="1E32767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Nichts, gar nichts auf dieser Erden</w:t>
      </w:r>
      <w:r w:rsidRPr="008A75F8">
        <w:rPr>
          <w:rFonts w:eastAsia="Times New Roman"/>
          <w:szCs w:val="24"/>
          <w:lang w:eastAsia="de-DE"/>
        </w:rPr>
        <w:br/>
        <w:t>Ist, das mich erfreuen kann;</w:t>
      </w:r>
      <w:r w:rsidRPr="008A75F8">
        <w:rPr>
          <w:rFonts w:eastAsia="Times New Roman"/>
          <w:szCs w:val="24"/>
          <w:lang w:eastAsia="de-DE"/>
        </w:rPr>
        <w:br/>
        <w:t>Eins ist, das mir lieb will werden,</w:t>
      </w:r>
      <w:r w:rsidRPr="008A75F8">
        <w:rPr>
          <w:rFonts w:eastAsia="Times New Roman"/>
          <w:szCs w:val="24"/>
          <w:lang w:eastAsia="de-DE"/>
        </w:rPr>
        <w:br/>
        <w:t xml:space="preserve">Und zu </w:t>
      </w:r>
      <w:proofErr w:type="spellStart"/>
      <w:r w:rsidRPr="008A75F8">
        <w:rPr>
          <w:rFonts w:eastAsia="Times New Roman"/>
          <w:szCs w:val="24"/>
          <w:lang w:eastAsia="de-DE"/>
        </w:rPr>
        <w:t>zieh’n</w:t>
      </w:r>
      <w:proofErr w:type="spellEnd"/>
      <w:r w:rsidRPr="008A75F8">
        <w:rPr>
          <w:rFonts w:eastAsia="Times New Roman"/>
          <w:szCs w:val="24"/>
          <w:lang w:eastAsia="de-DE"/>
        </w:rPr>
        <w:t xml:space="preserve"> mich </w:t>
      </w:r>
      <w:proofErr w:type="spellStart"/>
      <w:r w:rsidRPr="008A75F8">
        <w:rPr>
          <w:rFonts w:eastAsia="Times New Roman"/>
          <w:szCs w:val="24"/>
          <w:lang w:eastAsia="de-DE"/>
        </w:rPr>
        <w:t>fänget</w:t>
      </w:r>
      <w:proofErr w:type="spellEnd"/>
      <w:r w:rsidRPr="008A75F8">
        <w:rPr>
          <w:rFonts w:eastAsia="Times New Roman"/>
          <w:szCs w:val="24"/>
          <w:lang w:eastAsia="de-DE"/>
        </w:rPr>
        <w:t xml:space="preserve"> an:</w:t>
      </w:r>
      <w:r w:rsidRPr="008A75F8">
        <w:rPr>
          <w:rFonts w:eastAsia="Times New Roman"/>
          <w:szCs w:val="24"/>
          <w:lang w:eastAsia="de-DE"/>
        </w:rPr>
        <w:br/>
        <w:t>Einer ist mein höchstes Gut:</w:t>
      </w:r>
      <w:r w:rsidRPr="008A75F8">
        <w:rPr>
          <w:rFonts w:eastAsia="Times New Roman"/>
          <w:szCs w:val="24"/>
          <w:lang w:eastAsia="de-DE"/>
        </w:rPr>
        <w:br/>
        <w:t>Der mir hilft mit seinem Blut.</w:t>
      </w:r>
    </w:p>
    <w:p w14:paraId="10F7F6A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Zwar Er tut es nur verborgen,</w:t>
      </w:r>
      <w:r w:rsidRPr="008A75F8">
        <w:rPr>
          <w:rFonts w:eastAsia="Times New Roman"/>
          <w:szCs w:val="24"/>
          <w:lang w:eastAsia="de-DE"/>
        </w:rPr>
        <w:br/>
        <w:t>Dass der alte Mensch sich nicht</w:t>
      </w:r>
      <w:r w:rsidRPr="008A75F8">
        <w:rPr>
          <w:rFonts w:eastAsia="Times New Roman"/>
          <w:szCs w:val="24"/>
          <w:lang w:eastAsia="de-DE"/>
        </w:rPr>
        <w:br/>
        <w:t>Achte frei von Todessorgen;</w:t>
      </w:r>
      <w:r w:rsidRPr="008A75F8">
        <w:rPr>
          <w:rFonts w:eastAsia="Times New Roman"/>
          <w:szCs w:val="24"/>
          <w:lang w:eastAsia="de-DE"/>
        </w:rPr>
        <w:br/>
        <w:t xml:space="preserve">Doch </w:t>
      </w:r>
      <w:proofErr w:type="spellStart"/>
      <w:r w:rsidRPr="008A75F8">
        <w:rPr>
          <w:rFonts w:eastAsia="Times New Roman"/>
          <w:szCs w:val="24"/>
          <w:lang w:eastAsia="de-DE"/>
        </w:rPr>
        <w:t>wend</w:t>
      </w:r>
      <w:proofErr w:type="spellEnd"/>
      <w:r w:rsidRPr="008A75F8">
        <w:rPr>
          <w:rFonts w:eastAsia="Times New Roman"/>
          <w:szCs w:val="24"/>
          <w:lang w:eastAsia="de-DE"/>
        </w:rPr>
        <w:t>‘ ich mein Angesicht</w:t>
      </w:r>
      <w:r w:rsidRPr="008A75F8">
        <w:rPr>
          <w:rFonts w:eastAsia="Times New Roman"/>
          <w:szCs w:val="24"/>
          <w:lang w:eastAsia="de-DE"/>
        </w:rPr>
        <w:br/>
        <w:t>Lieb’s und hoffnungsvoll auf Ihn,</w:t>
      </w:r>
      <w:r w:rsidRPr="008A75F8">
        <w:rPr>
          <w:rFonts w:eastAsia="Times New Roman"/>
          <w:szCs w:val="24"/>
          <w:lang w:eastAsia="de-DE"/>
        </w:rPr>
        <w:br/>
        <w:t xml:space="preserve">Dann fällt aller Kummer hin. </w:t>
      </w:r>
    </w:p>
    <w:p w14:paraId="13BDE6F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Schlag‘ und plag‘, Herr, nach Gefallen,</w:t>
      </w:r>
      <w:r w:rsidRPr="008A75F8">
        <w:rPr>
          <w:rFonts w:eastAsia="Times New Roman"/>
          <w:szCs w:val="24"/>
          <w:lang w:eastAsia="de-DE"/>
        </w:rPr>
        <w:br/>
        <w:t>Töte nur mein Fleisch hinfort:</w:t>
      </w:r>
      <w:r w:rsidRPr="008A75F8">
        <w:rPr>
          <w:rFonts w:eastAsia="Times New Roman"/>
          <w:szCs w:val="24"/>
          <w:lang w:eastAsia="de-DE"/>
        </w:rPr>
        <w:br/>
        <w:t>Liebe bleibt doch treu in Allen,</w:t>
      </w:r>
      <w:r w:rsidRPr="008A75F8">
        <w:rPr>
          <w:rFonts w:eastAsia="Times New Roman"/>
          <w:szCs w:val="24"/>
          <w:lang w:eastAsia="de-DE"/>
        </w:rPr>
        <w:br/>
        <w:t>Haltend des Geliebten Wort;</w:t>
      </w:r>
      <w:r w:rsidRPr="008A75F8">
        <w:rPr>
          <w:rFonts w:eastAsia="Times New Roman"/>
          <w:szCs w:val="24"/>
          <w:lang w:eastAsia="de-DE"/>
        </w:rPr>
        <w:br/>
        <w:t>Liebe schätzt auch das nicht schwer,</w:t>
      </w:r>
      <w:r w:rsidRPr="008A75F8">
        <w:rPr>
          <w:rFonts w:eastAsia="Times New Roman"/>
          <w:szCs w:val="24"/>
          <w:lang w:eastAsia="de-DE"/>
        </w:rPr>
        <w:br/>
        <w:t xml:space="preserve">Was sonst unerträglich wär‘! </w:t>
      </w:r>
    </w:p>
    <w:p w14:paraId="775369F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Tretet her, ihr Gotteslieben,</w:t>
      </w:r>
      <w:r w:rsidRPr="008A75F8">
        <w:rPr>
          <w:rFonts w:eastAsia="Times New Roman"/>
          <w:szCs w:val="24"/>
          <w:lang w:eastAsia="de-DE"/>
        </w:rPr>
        <w:br/>
        <w:t>Die ihr auch, wie ich, zum Holz</w:t>
      </w:r>
      <w:r w:rsidRPr="008A75F8">
        <w:rPr>
          <w:rFonts w:eastAsia="Times New Roman"/>
          <w:szCs w:val="24"/>
          <w:lang w:eastAsia="de-DE"/>
        </w:rPr>
        <w:br/>
        <w:t>Durch die Liebe seid getrieben:</w:t>
      </w:r>
      <w:r w:rsidRPr="008A75F8">
        <w:rPr>
          <w:rFonts w:eastAsia="Times New Roman"/>
          <w:szCs w:val="24"/>
          <w:lang w:eastAsia="de-DE"/>
        </w:rPr>
        <w:br/>
        <w:t>Seid am Kreuz in Liebe sto</w:t>
      </w:r>
      <w:r>
        <w:rPr>
          <w:rFonts w:eastAsia="Times New Roman"/>
          <w:szCs w:val="24"/>
          <w:lang w:eastAsia="de-DE"/>
        </w:rPr>
        <w:t>l</w:t>
      </w:r>
      <w:r w:rsidRPr="008A75F8">
        <w:rPr>
          <w:rFonts w:eastAsia="Times New Roman"/>
          <w:szCs w:val="24"/>
          <w:lang w:eastAsia="de-DE"/>
        </w:rPr>
        <w:t>z!</w:t>
      </w:r>
      <w:r w:rsidRPr="008A75F8">
        <w:rPr>
          <w:rFonts w:eastAsia="Times New Roman"/>
          <w:szCs w:val="24"/>
          <w:lang w:eastAsia="de-DE"/>
        </w:rPr>
        <w:br/>
        <w:t>Denn es ist kein schlechtes Gut,</w:t>
      </w:r>
      <w:r w:rsidRPr="008A75F8">
        <w:rPr>
          <w:rFonts w:eastAsia="Times New Roman"/>
          <w:szCs w:val="24"/>
          <w:lang w:eastAsia="de-DE"/>
        </w:rPr>
        <w:br/>
        <w:t xml:space="preserve">lieben Das, was wehe tut. </w:t>
      </w:r>
    </w:p>
    <w:p w14:paraId="56147AA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La</w:t>
      </w:r>
      <w:r>
        <w:rPr>
          <w:rFonts w:eastAsia="Times New Roman"/>
          <w:szCs w:val="24"/>
          <w:lang w:eastAsia="de-DE"/>
        </w:rPr>
        <w:t>ss</w:t>
      </w:r>
      <w:r w:rsidRPr="008A75F8">
        <w:rPr>
          <w:rFonts w:eastAsia="Times New Roman"/>
          <w:szCs w:val="24"/>
          <w:lang w:eastAsia="de-DE"/>
        </w:rPr>
        <w:t>t un</w:t>
      </w:r>
      <w:r>
        <w:rPr>
          <w:rFonts w:eastAsia="Times New Roman"/>
          <w:szCs w:val="24"/>
          <w:lang w:eastAsia="de-DE"/>
        </w:rPr>
        <w:t>s</w:t>
      </w:r>
      <w:r w:rsidRPr="008A75F8">
        <w:rPr>
          <w:rFonts w:eastAsia="Times New Roman"/>
          <w:szCs w:val="24"/>
          <w:lang w:eastAsia="de-DE"/>
        </w:rPr>
        <w:t xml:space="preserve"> diese Gnaden loben,</w:t>
      </w:r>
      <w:r w:rsidRPr="008A75F8">
        <w:rPr>
          <w:rFonts w:eastAsia="Times New Roman"/>
          <w:szCs w:val="24"/>
          <w:lang w:eastAsia="de-DE"/>
        </w:rPr>
        <w:br/>
        <w:t>So wie die Erkauften tun!</w:t>
      </w:r>
      <w:r w:rsidRPr="008A75F8">
        <w:rPr>
          <w:rFonts w:eastAsia="Times New Roman"/>
          <w:szCs w:val="24"/>
          <w:lang w:eastAsia="de-DE"/>
        </w:rPr>
        <w:br/>
        <w:t>Vor des Lammes Thron dort oben</w:t>
      </w:r>
      <w:r w:rsidRPr="008A75F8">
        <w:rPr>
          <w:rFonts w:eastAsia="Times New Roman"/>
          <w:szCs w:val="24"/>
          <w:lang w:eastAsia="de-DE"/>
        </w:rPr>
        <w:br/>
        <w:t xml:space="preserve">Soll das Danken nimmer </w:t>
      </w:r>
      <w:proofErr w:type="spellStart"/>
      <w:r w:rsidRPr="008A75F8">
        <w:rPr>
          <w:rFonts w:eastAsia="Times New Roman"/>
          <w:szCs w:val="24"/>
          <w:lang w:eastAsia="de-DE"/>
        </w:rPr>
        <w:t>ruh’n</w:t>
      </w:r>
      <w:proofErr w:type="spellEnd"/>
      <w:r w:rsidRPr="008A75F8">
        <w:rPr>
          <w:rFonts w:eastAsia="Times New Roman"/>
          <w:szCs w:val="24"/>
          <w:lang w:eastAsia="de-DE"/>
        </w:rPr>
        <w:t>.</w:t>
      </w:r>
      <w:r w:rsidRPr="008A75F8">
        <w:rPr>
          <w:rFonts w:eastAsia="Times New Roman"/>
          <w:szCs w:val="24"/>
          <w:lang w:eastAsia="de-DE"/>
        </w:rPr>
        <w:br/>
        <w:t>Preis sei dem erwürgten Lamm!</w:t>
      </w:r>
      <w:r w:rsidRPr="008A75F8">
        <w:rPr>
          <w:rFonts w:eastAsia="Times New Roman"/>
          <w:szCs w:val="24"/>
          <w:lang w:eastAsia="de-DE"/>
        </w:rPr>
        <w:br/>
        <w:t xml:space="preserve">So sing ich </w:t>
      </w:r>
      <w:proofErr w:type="spellStart"/>
      <w:r w:rsidRPr="008A75F8">
        <w:rPr>
          <w:rFonts w:eastAsia="Times New Roman"/>
          <w:szCs w:val="24"/>
          <w:lang w:eastAsia="de-DE"/>
        </w:rPr>
        <w:t>vor’m</w:t>
      </w:r>
      <w:proofErr w:type="spellEnd"/>
      <w:r w:rsidRPr="008A75F8">
        <w:rPr>
          <w:rFonts w:eastAsia="Times New Roman"/>
          <w:szCs w:val="24"/>
          <w:lang w:eastAsia="de-DE"/>
        </w:rPr>
        <w:t xml:space="preserve"> Kreuzesstamm. </w:t>
      </w:r>
    </w:p>
    <w:p w14:paraId="6AB21761" w14:textId="77777777" w:rsidR="008E5F26" w:rsidRPr="008A75F8" w:rsidRDefault="008E5F26" w:rsidP="008E5F26">
      <w:pPr>
        <w:pStyle w:val="berschrift2"/>
      </w:pPr>
      <w:r w:rsidRPr="008A75F8">
        <w:t>Reichtum in dem Gekreuzigten.</w:t>
      </w:r>
    </w:p>
    <w:p w14:paraId="4D37E5B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Dein Blut, Herr, ist mein Element,</w:t>
      </w:r>
      <w:r w:rsidRPr="008A75F8">
        <w:rPr>
          <w:rFonts w:eastAsia="Times New Roman"/>
          <w:szCs w:val="24"/>
          <w:lang w:eastAsia="de-DE"/>
        </w:rPr>
        <w:br/>
        <w:t>Drin ich allein kann leben,</w:t>
      </w:r>
      <w:r w:rsidRPr="008A75F8">
        <w:rPr>
          <w:rFonts w:eastAsia="Times New Roman"/>
          <w:szCs w:val="24"/>
          <w:lang w:eastAsia="de-DE"/>
        </w:rPr>
        <w:br/>
        <w:t>Dass meine Seele sonst nichts kennt,</w:t>
      </w:r>
      <w:r w:rsidRPr="008A75F8">
        <w:rPr>
          <w:rFonts w:eastAsia="Times New Roman"/>
          <w:szCs w:val="24"/>
          <w:lang w:eastAsia="de-DE"/>
        </w:rPr>
        <w:br/>
        <w:t>Das ihr kann Labsal geben;</w:t>
      </w:r>
      <w:r w:rsidRPr="008A75F8">
        <w:rPr>
          <w:rFonts w:eastAsia="Times New Roman"/>
          <w:szCs w:val="24"/>
          <w:lang w:eastAsia="de-DE"/>
        </w:rPr>
        <w:br/>
        <w:t>So leb‘ ich in des Vaters Schoß,</w:t>
      </w:r>
      <w:r w:rsidRPr="008A75F8">
        <w:rPr>
          <w:rFonts w:eastAsia="Times New Roman"/>
          <w:szCs w:val="24"/>
          <w:lang w:eastAsia="de-DE"/>
        </w:rPr>
        <w:br/>
        <w:t>Und steh‘ von allen Dingen bloß,</w:t>
      </w:r>
      <w:r w:rsidRPr="008A75F8">
        <w:rPr>
          <w:rFonts w:eastAsia="Times New Roman"/>
          <w:szCs w:val="24"/>
          <w:lang w:eastAsia="de-DE"/>
        </w:rPr>
        <w:br/>
        <w:t xml:space="preserve">Und bin in Gott versenket. </w:t>
      </w:r>
    </w:p>
    <w:p w14:paraId="7474728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So tu‘ an mir, o Hirtentreu,</w:t>
      </w:r>
      <w:r w:rsidRPr="008A75F8">
        <w:rPr>
          <w:rFonts w:eastAsia="Times New Roman"/>
          <w:szCs w:val="24"/>
          <w:lang w:eastAsia="de-DE"/>
        </w:rPr>
        <w:br/>
        <w:t>Dein Amt in allen Dingen,</w:t>
      </w:r>
      <w:r w:rsidRPr="008A75F8">
        <w:rPr>
          <w:rFonts w:eastAsia="Times New Roman"/>
          <w:szCs w:val="24"/>
          <w:lang w:eastAsia="de-DE"/>
        </w:rPr>
        <w:br/>
        <w:t>Und mache mich von Fremdem frei,</w:t>
      </w:r>
      <w:r w:rsidRPr="008A75F8">
        <w:rPr>
          <w:rFonts w:eastAsia="Times New Roman"/>
          <w:szCs w:val="24"/>
          <w:lang w:eastAsia="de-DE"/>
        </w:rPr>
        <w:br/>
        <w:t>Dir Früchte darzubringen,</w:t>
      </w:r>
      <w:r w:rsidRPr="008A75F8">
        <w:rPr>
          <w:rFonts w:eastAsia="Times New Roman"/>
          <w:szCs w:val="24"/>
          <w:lang w:eastAsia="de-DE"/>
        </w:rPr>
        <w:br/>
        <w:t>Die re</w:t>
      </w:r>
      <w:r>
        <w:rPr>
          <w:rFonts w:eastAsia="Times New Roman"/>
          <w:szCs w:val="24"/>
          <w:lang w:eastAsia="de-DE"/>
        </w:rPr>
        <w:t>i</w:t>
      </w:r>
      <w:r w:rsidRPr="008A75F8">
        <w:rPr>
          <w:rFonts w:eastAsia="Times New Roman"/>
          <w:szCs w:val="24"/>
          <w:lang w:eastAsia="de-DE"/>
        </w:rPr>
        <w:t xml:space="preserve">f und süß und heilsam </w:t>
      </w:r>
      <w:r>
        <w:rPr>
          <w:rFonts w:eastAsia="Times New Roman"/>
          <w:szCs w:val="24"/>
          <w:lang w:eastAsia="de-DE"/>
        </w:rPr>
        <w:t>s</w:t>
      </w:r>
      <w:r w:rsidRPr="008A75F8">
        <w:rPr>
          <w:rFonts w:eastAsia="Times New Roman"/>
          <w:szCs w:val="24"/>
          <w:lang w:eastAsia="de-DE"/>
        </w:rPr>
        <w:t>ind;</w:t>
      </w:r>
      <w:r w:rsidRPr="008A75F8">
        <w:rPr>
          <w:rFonts w:eastAsia="Times New Roman"/>
          <w:szCs w:val="24"/>
          <w:lang w:eastAsia="de-DE"/>
        </w:rPr>
        <w:br/>
        <w:t>Dann bleib‘ ich ein gehorsam Kind</w:t>
      </w:r>
      <w:r w:rsidRPr="008A75F8">
        <w:rPr>
          <w:rFonts w:eastAsia="Times New Roman"/>
          <w:szCs w:val="24"/>
          <w:lang w:eastAsia="de-DE"/>
        </w:rPr>
        <w:br/>
        <w:t xml:space="preserve">Und leb‘ in deinem Namen. </w:t>
      </w:r>
    </w:p>
    <w:p w14:paraId="325A5EB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Komm selbst, o voller Lebensquell,</w:t>
      </w:r>
      <w:r w:rsidRPr="008A75F8">
        <w:rPr>
          <w:rFonts w:eastAsia="Times New Roman"/>
          <w:szCs w:val="24"/>
          <w:lang w:eastAsia="de-DE"/>
        </w:rPr>
        <w:br/>
        <w:t>Dring‘ ein in Leib und Seele,</w:t>
      </w:r>
      <w:r w:rsidRPr="008A75F8">
        <w:rPr>
          <w:rFonts w:eastAsia="Times New Roman"/>
          <w:szCs w:val="24"/>
          <w:lang w:eastAsia="de-DE"/>
        </w:rPr>
        <w:br/>
        <w:t>Dass nichts aus Adams Fa</w:t>
      </w:r>
      <w:r>
        <w:rPr>
          <w:rFonts w:eastAsia="Times New Roman"/>
          <w:szCs w:val="24"/>
          <w:lang w:eastAsia="de-DE"/>
        </w:rPr>
        <w:t>l</w:t>
      </w:r>
      <w:r w:rsidRPr="008A75F8">
        <w:rPr>
          <w:rFonts w:eastAsia="Times New Roman"/>
          <w:szCs w:val="24"/>
          <w:lang w:eastAsia="de-DE"/>
        </w:rPr>
        <w:t>l mich fäll,</w:t>
      </w:r>
      <w:r w:rsidRPr="008A75F8">
        <w:rPr>
          <w:rFonts w:eastAsia="Times New Roman"/>
          <w:szCs w:val="24"/>
          <w:lang w:eastAsia="de-DE"/>
        </w:rPr>
        <w:br/>
        <w:t>Und durch die Sünde quäle!</w:t>
      </w:r>
      <w:r w:rsidRPr="008A75F8">
        <w:rPr>
          <w:rFonts w:eastAsia="Times New Roman"/>
          <w:szCs w:val="24"/>
          <w:lang w:eastAsia="de-DE"/>
        </w:rPr>
        <w:br/>
        <w:t>Du musst in Allem Alles sein,</w:t>
      </w:r>
      <w:r w:rsidRPr="008A75F8">
        <w:rPr>
          <w:rFonts w:eastAsia="Times New Roman"/>
          <w:szCs w:val="24"/>
          <w:lang w:eastAsia="de-DE"/>
        </w:rPr>
        <w:br/>
        <w:t>Soll anders deine Schöpfung rein</w:t>
      </w:r>
      <w:r w:rsidRPr="008A75F8">
        <w:rPr>
          <w:rFonts w:eastAsia="Times New Roman"/>
          <w:szCs w:val="24"/>
          <w:lang w:eastAsia="de-DE"/>
        </w:rPr>
        <w:br/>
        <w:t xml:space="preserve">Und herrlich wieder werden. </w:t>
      </w:r>
    </w:p>
    <w:p w14:paraId="4FF14D6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bist mein Wiederbringer nur,</w:t>
      </w:r>
      <w:r w:rsidRPr="008A75F8">
        <w:rPr>
          <w:rFonts w:eastAsia="Times New Roman"/>
          <w:szCs w:val="24"/>
          <w:lang w:eastAsia="de-DE"/>
        </w:rPr>
        <w:br/>
        <w:t>Ohn‘ Dich ist lauter Hölle;</w:t>
      </w:r>
      <w:r w:rsidRPr="008A75F8">
        <w:rPr>
          <w:rFonts w:eastAsia="Times New Roman"/>
          <w:szCs w:val="24"/>
          <w:lang w:eastAsia="de-DE"/>
        </w:rPr>
        <w:br/>
        <w:t>Gib, dass sich mir die rechte Spur</w:t>
      </w:r>
      <w:r w:rsidRPr="008A75F8">
        <w:rPr>
          <w:rFonts w:eastAsia="Times New Roman"/>
          <w:szCs w:val="24"/>
          <w:lang w:eastAsia="de-DE"/>
        </w:rPr>
        <w:br/>
        <w:t>Zu Dir ganz offen stelle,</w:t>
      </w:r>
      <w:r w:rsidRPr="008A75F8">
        <w:rPr>
          <w:rFonts w:eastAsia="Times New Roman"/>
          <w:szCs w:val="24"/>
          <w:lang w:eastAsia="de-DE"/>
        </w:rPr>
        <w:br/>
        <w:t>Zu dringen tief in Dich hinein,</w:t>
      </w:r>
      <w:r w:rsidRPr="008A75F8">
        <w:rPr>
          <w:rFonts w:eastAsia="Times New Roman"/>
          <w:szCs w:val="24"/>
          <w:lang w:eastAsia="de-DE"/>
        </w:rPr>
        <w:br/>
        <w:t>Und unverrückt in Dir zu sein,</w:t>
      </w:r>
      <w:r w:rsidRPr="008A75F8">
        <w:rPr>
          <w:rFonts w:eastAsia="Times New Roman"/>
          <w:szCs w:val="24"/>
          <w:lang w:eastAsia="de-DE"/>
        </w:rPr>
        <w:br/>
        <w:t xml:space="preserve">Mein Leben und mein Alles! </w:t>
      </w:r>
    </w:p>
    <w:p w14:paraId="773352F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 da ist Ruh‘ und Sicherheit,</w:t>
      </w:r>
      <w:r w:rsidRPr="008A75F8">
        <w:rPr>
          <w:rFonts w:eastAsia="Times New Roman"/>
          <w:szCs w:val="24"/>
          <w:lang w:eastAsia="de-DE"/>
        </w:rPr>
        <w:br/>
        <w:t>Da mangelt kein Vergnügen!</w:t>
      </w:r>
      <w:r w:rsidRPr="008A75F8">
        <w:rPr>
          <w:rFonts w:eastAsia="Times New Roman"/>
          <w:szCs w:val="24"/>
          <w:lang w:eastAsia="de-DE"/>
        </w:rPr>
        <w:br/>
        <w:t>Da hältst Du mir den Ort bereit,</w:t>
      </w:r>
      <w:r w:rsidRPr="008A75F8">
        <w:rPr>
          <w:rFonts w:eastAsia="Times New Roman"/>
          <w:szCs w:val="24"/>
          <w:lang w:eastAsia="de-DE"/>
        </w:rPr>
        <w:br/>
        <w:t>Wo ich soll sanfte liegen;</w:t>
      </w:r>
      <w:r w:rsidRPr="008A75F8">
        <w:rPr>
          <w:rFonts w:eastAsia="Times New Roman"/>
          <w:szCs w:val="24"/>
          <w:lang w:eastAsia="de-DE"/>
        </w:rPr>
        <w:br/>
        <w:t>Da ruh‘ ich, Herr, an deiner Brust</w:t>
      </w:r>
      <w:r w:rsidRPr="008A75F8">
        <w:rPr>
          <w:rFonts w:eastAsia="Times New Roman"/>
          <w:szCs w:val="24"/>
          <w:lang w:eastAsia="de-DE"/>
        </w:rPr>
        <w:br/>
        <w:t>In einer kummerfreien Lust,</w:t>
      </w:r>
      <w:r w:rsidRPr="008A75F8">
        <w:rPr>
          <w:rFonts w:eastAsia="Times New Roman"/>
          <w:szCs w:val="24"/>
          <w:lang w:eastAsia="de-DE"/>
        </w:rPr>
        <w:br/>
        <w:t xml:space="preserve">Vor der die Welt entweichet. </w:t>
      </w:r>
    </w:p>
    <w:p w14:paraId="0702B2D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Bist Du mein Teil nicht immerdar,</w:t>
      </w:r>
      <w:r w:rsidRPr="008A75F8">
        <w:rPr>
          <w:rFonts w:eastAsia="Times New Roman"/>
          <w:szCs w:val="24"/>
          <w:lang w:eastAsia="de-DE"/>
        </w:rPr>
        <w:br/>
        <w:t>Der Ursprung reiner Freude,</w:t>
      </w:r>
      <w:r w:rsidRPr="008A75F8">
        <w:rPr>
          <w:rFonts w:eastAsia="Times New Roman"/>
          <w:szCs w:val="24"/>
          <w:lang w:eastAsia="de-DE"/>
        </w:rPr>
        <w:br/>
        <w:t xml:space="preserve">Ein </w:t>
      </w:r>
      <w:proofErr w:type="spellStart"/>
      <w:r w:rsidRPr="008A75F8">
        <w:rPr>
          <w:rFonts w:eastAsia="Times New Roman"/>
          <w:szCs w:val="24"/>
          <w:lang w:eastAsia="de-DE"/>
        </w:rPr>
        <w:t>lautrer</w:t>
      </w:r>
      <w:proofErr w:type="spellEnd"/>
      <w:r w:rsidRPr="008A75F8">
        <w:rPr>
          <w:rFonts w:eastAsia="Times New Roman"/>
          <w:szCs w:val="24"/>
          <w:lang w:eastAsia="de-DE"/>
        </w:rPr>
        <w:t xml:space="preserve"> Strom, </w:t>
      </w:r>
      <w:proofErr w:type="spellStart"/>
      <w:r w:rsidRPr="008A75F8">
        <w:rPr>
          <w:rFonts w:eastAsia="Times New Roman"/>
          <w:szCs w:val="24"/>
          <w:lang w:eastAsia="de-DE"/>
        </w:rPr>
        <w:t>kristallenklar</w:t>
      </w:r>
      <w:proofErr w:type="spellEnd"/>
      <w:r w:rsidRPr="008A75F8">
        <w:rPr>
          <w:rFonts w:eastAsia="Times New Roman"/>
          <w:szCs w:val="24"/>
          <w:lang w:eastAsia="de-DE"/>
        </w:rPr>
        <w:t>,</w:t>
      </w:r>
      <w:r w:rsidRPr="008A75F8">
        <w:rPr>
          <w:rFonts w:eastAsia="Times New Roman"/>
          <w:szCs w:val="24"/>
          <w:lang w:eastAsia="de-DE"/>
        </w:rPr>
        <w:br/>
        <w:t>Daran ich fröhlich weide?</w:t>
      </w:r>
      <w:r w:rsidRPr="008A75F8">
        <w:rPr>
          <w:rFonts w:eastAsia="Times New Roman"/>
          <w:szCs w:val="24"/>
          <w:lang w:eastAsia="de-DE"/>
        </w:rPr>
        <w:br/>
        <w:t>Ja, liebstes Heil, allein nach Dir</w:t>
      </w:r>
      <w:r w:rsidRPr="008A75F8">
        <w:rPr>
          <w:rFonts w:eastAsia="Times New Roman"/>
          <w:szCs w:val="24"/>
          <w:lang w:eastAsia="de-DE"/>
        </w:rPr>
        <w:br/>
        <w:t>Sei‘ all mein Sehnen für und für,</w:t>
      </w:r>
      <w:r w:rsidRPr="008A75F8">
        <w:rPr>
          <w:rFonts w:eastAsia="Times New Roman"/>
          <w:szCs w:val="24"/>
          <w:lang w:eastAsia="de-DE"/>
        </w:rPr>
        <w:br/>
        <w:t xml:space="preserve">Bis ich auf ewig ruhe! </w:t>
      </w:r>
    </w:p>
    <w:p w14:paraId="0D928A64" w14:textId="77777777" w:rsidR="008E5F26" w:rsidRPr="008A75F8" w:rsidRDefault="008E5F26" w:rsidP="008E5F26">
      <w:pPr>
        <w:pStyle w:val="berschrift2"/>
      </w:pPr>
      <w:r w:rsidRPr="008A75F8">
        <w:t>Reichtum in Gott.</w:t>
      </w:r>
    </w:p>
    <w:p w14:paraId="49D3D3F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Mein Gott, ich habe Dich!</w:t>
      </w:r>
      <w:r w:rsidRPr="008A75F8">
        <w:rPr>
          <w:rFonts w:eastAsia="Times New Roman"/>
          <w:szCs w:val="24"/>
          <w:lang w:eastAsia="de-DE"/>
        </w:rPr>
        <w:br/>
        <w:t>Weil mich mein Jesus bat,</w:t>
      </w:r>
      <w:r w:rsidRPr="008A75F8">
        <w:rPr>
          <w:rFonts w:eastAsia="Times New Roman"/>
          <w:szCs w:val="24"/>
          <w:lang w:eastAsia="de-DE"/>
        </w:rPr>
        <w:br/>
        <w:t>Wird nimmermehr mein Geist</w:t>
      </w:r>
      <w:r w:rsidRPr="008A75F8">
        <w:rPr>
          <w:rFonts w:eastAsia="Times New Roman"/>
          <w:szCs w:val="24"/>
          <w:lang w:eastAsia="de-DE"/>
        </w:rPr>
        <w:br/>
        <w:t>An Ehr und Freude satt.</w:t>
      </w:r>
      <w:r w:rsidRPr="008A75F8">
        <w:rPr>
          <w:rFonts w:eastAsia="Times New Roman"/>
          <w:szCs w:val="24"/>
          <w:lang w:eastAsia="de-DE"/>
        </w:rPr>
        <w:br/>
        <w:t>Die Erde mag mich hassen</w:t>
      </w:r>
      <w:r w:rsidRPr="008A75F8">
        <w:rPr>
          <w:rFonts w:eastAsia="Times New Roman"/>
          <w:szCs w:val="24"/>
          <w:lang w:eastAsia="de-DE"/>
        </w:rPr>
        <w:br/>
        <w:t>Und allerseits verlassen,</w:t>
      </w:r>
      <w:r w:rsidRPr="008A75F8">
        <w:rPr>
          <w:rFonts w:eastAsia="Times New Roman"/>
          <w:szCs w:val="24"/>
          <w:lang w:eastAsia="de-DE"/>
        </w:rPr>
        <w:br/>
        <w:t>Der Himmel mag verbrennen:</w:t>
      </w:r>
      <w:r w:rsidRPr="008A75F8">
        <w:rPr>
          <w:rFonts w:eastAsia="Times New Roman"/>
          <w:szCs w:val="24"/>
          <w:lang w:eastAsia="de-DE"/>
        </w:rPr>
        <w:br/>
        <w:t>So will ich doch bekennen:</w:t>
      </w:r>
      <w:r w:rsidRPr="008A75F8">
        <w:rPr>
          <w:rFonts w:eastAsia="Times New Roman"/>
          <w:szCs w:val="24"/>
          <w:lang w:eastAsia="de-DE"/>
        </w:rPr>
        <w:br/>
        <w:t>Das höchste Gut vergnüget mich!</w:t>
      </w:r>
      <w:r w:rsidRPr="008A75F8">
        <w:rPr>
          <w:rFonts w:eastAsia="Times New Roman"/>
          <w:szCs w:val="24"/>
          <w:lang w:eastAsia="de-DE"/>
        </w:rPr>
        <w:br/>
        <w:t xml:space="preserve">Mein Gott, ich habe Dich! </w:t>
      </w:r>
    </w:p>
    <w:p w14:paraId="5E77F9C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Was frag‘ ich nach der Welt?</w:t>
      </w:r>
      <w:r w:rsidRPr="008A75F8">
        <w:rPr>
          <w:rFonts w:eastAsia="Times New Roman"/>
          <w:szCs w:val="24"/>
          <w:lang w:eastAsia="de-DE"/>
        </w:rPr>
        <w:br/>
        <w:t>Nimmt mich der Schöpfer an,</w:t>
      </w:r>
      <w:r w:rsidRPr="008A75F8">
        <w:rPr>
          <w:rFonts w:eastAsia="Times New Roman"/>
          <w:szCs w:val="24"/>
          <w:lang w:eastAsia="de-DE"/>
        </w:rPr>
        <w:br/>
        <w:t>So lebet kein Geschöpf,</w:t>
      </w:r>
      <w:r w:rsidRPr="008A75F8">
        <w:rPr>
          <w:rFonts w:eastAsia="Times New Roman"/>
          <w:szCs w:val="24"/>
          <w:lang w:eastAsia="de-DE"/>
        </w:rPr>
        <w:br/>
        <w:t>Das mich betrüben kann.</w:t>
      </w:r>
      <w:r w:rsidRPr="008A75F8">
        <w:rPr>
          <w:rFonts w:eastAsia="Times New Roman"/>
          <w:szCs w:val="24"/>
          <w:lang w:eastAsia="de-DE"/>
        </w:rPr>
        <w:br/>
        <w:t>Zu wem sich Gott will kehren,</w:t>
      </w:r>
      <w:r w:rsidRPr="008A75F8">
        <w:rPr>
          <w:rFonts w:eastAsia="Times New Roman"/>
          <w:szCs w:val="24"/>
          <w:lang w:eastAsia="de-DE"/>
        </w:rPr>
        <w:br/>
        <w:t>Den muss die Erd‘ ernähren,</w:t>
      </w:r>
      <w:r w:rsidRPr="008A75F8">
        <w:rPr>
          <w:rFonts w:eastAsia="Times New Roman"/>
          <w:szCs w:val="24"/>
          <w:lang w:eastAsia="de-DE"/>
        </w:rPr>
        <w:br/>
        <w:t>Dem muss der Himmel leuchten,</w:t>
      </w:r>
      <w:r w:rsidRPr="008A75F8">
        <w:rPr>
          <w:rFonts w:eastAsia="Times New Roman"/>
          <w:szCs w:val="24"/>
          <w:lang w:eastAsia="de-DE"/>
        </w:rPr>
        <w:br/>
        <w:t>Den muss der Tau befeuchten.</w:t>
      </w:r>
      <w:r w:rsidRPr="008A75F8">
        <w:rPr>
          <w:rFonts w:eastAsia="Times New Roman"/>
          <w:szCs w:val="24"/>
          <w:lang w:eastAsia="de-DE"/>
        </w:rPr>
        <w:br/>
        <w:t xml:space="preserve">Wenn meine Seele </w:t>
      </w:r>
      <w:proofErr w:type="spellStart"/>
      <w:r w:rsidRPr="008A75F8">
        <w:rPr>
          <w:rFonts w:eastAsia="Times New Roman"/>
          <w:szCs w:val="24"/>
          <w:lang w:eastAsia="de-DE"/>
        </w:rPr>
        <w:t>Goti</w:t>
      </w:r>
      <w:proofErr w:type="spellEnd"/>
      <w:r w:rsidRPr="008A75F8">
        <w:rPr>
          <w:rFonts w:eastAsia="Times New Roman"/>
          <w:szCs w:val="24"/>
          <w:lang w:eastAsia="de-DE"/>
        </w:rPr>
        <w:t xml:space="preserve"> gefällt,</w:t>
      </w:r>
      <w:r w:rsidRPr="008A75F8">
        <w:rPr>
          <w:rFonts w:eastAsia="Times New Roman"/>
          <w:szCs w:val="24"/>
          <w:lang w:eastAsia="de-DE"/>
        </w:rPr>
        <w:br/>
        <w:t xml:space="preserve">Was frag ich nach der Welt? </w:t>
      </w:r>
    </w:p>
    <w:p w14:paraId="3BB55C7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Wohl mir! ich habe Gott,</w:t>
      </w:r>
      <w:r w:rsidRPr="008A75F8">
        <w:rPr>
          <w:rFonts w:eastAsia="Times New Roman"/>
          <w:szCs w:val="24"/>
          <w:lang w:eastAsia="de-DE"/>
        </w:rPr>
        <w:br/>
        <w:t>Und Jesus ist mein Heil;</w:t>
      </w:r>
      <w:r w:rsidRPr="008A75F8">
        <w:rPr>
          <w:rFonts w:eastAsia="Times New Roman"/>
          <w:szCs w:val="24"/>
          <w:lang w:eastAsia="de-DE"/>
        </w:rPr>
        <w:br/>
        <w:t>Der bleibt des Herzens Trost,</w:t>
      </w:r>
      <w:r w:rsidRPr="008A75F8">
        <w:rPr>
          <w:rFonts w:eastAsia="Times New Roman"/>
          <w:szCs w:val="24"/>
          <w:lang w:eastAsia="de-DE"/>
        </w:rPr>
        <w:br/>
        <w:t>Mein ewigschönes Teil.</w:t>
      </w:r>
      <w:r w:rsidRPr="008A75F8">
        <w:rPr>
          <w:rFonts w:eastAsia="Times New Roman"/>
          <w:szCs w:val="24"/>
          <w:lang w:eastAsia="de-DE"/>
        </w:rPr>
        <w:br/>
        <w:t>Wie sollt‘ ich mich beklagen,</w:t>
      </w:r>
      <w:r w:rsidRPr="008A75F8">
        <w:rPr>
          <w:rFonts w:eastAsia="Times New Roman"/>
          <w:szCs w:val="24"/>
          <w:lang w:eastAsia="de-DE"/>
        </w:rPr>
        <w:br/>
        <w:t>Und von Verlassung sagen?</w:t>
      </w:r>
      <w:r w:rsidRPr="008A75F8">
        <w:rPr>
          <w:rFonts w:eastAsia="Times New Roman"/>
          <w:szCs w:val="24"/>
          <w:lang w:eastAsia="de-DE"/>
        </w:rPr>
        <w:br/>
        <w:t>Wie wollt‘ ich andre Gaben</w:t>
      </w:r>
      <w:r w:rsidRPr="008A75F8">
        <w:rPr>
          <w:rFonts w:eastAsia="Times New Roman"/>
          <w:szCs w:val="24"/>
          <w:lang w:eastAsia="de-DE"/>
        </w:rPr>
        <w:br/>
        <w:t>Noch außer Jesu haben?</w:t>
      </w:r>
      <w:r w:rsidRPr="008A75F8">
        <w:rPr>
          <w:rFonts w:eastAsia="Times New Roman"/>
          <w:szCs w:val="24"/>
          <w:lang w:eastAsia="de-DE"/>
        </w:rPr>
        <w:br/>
        <w:t>Das wäre mir der höchste Spott;</w:t>
      </w:r>
      <w:r w:rsidRPr="008A75F8">
        <w:rPr>
          <w:rFonts w:eastAsia="Times New Roman"/>
          <w:szCs w:val="24"/>
          <w:lang w:eastAsia="de-DE"/>
        </w:rPr>
        <w:br/>
        <w:t xml:space="preserve">Wohl mir, ich habe Gott! </w:t>
      </w:r>
    </w:p>
    <w:p w14:paraId="37A85A81" w14:textId="77777777" w:rsidR="008E5F26" w:rsidRPr="008A75F8" w:rsidRDefault="008E5F26" w:rsidP="008E5F26">
      <w:pPr>
        <w:pStyle w:val="berschrift2"/>
      </w:pPr>
      <w:r w:rsidRPr="008A75F8">
        <w:t>Scheinchristentum.</w:t>
      </w:r>
    </w:p>
    <w:p w14:paraId="50A4DF9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Armer Mensch! was kann’s dir helfen,</w:t>
      </w:r>
      <w:r w:rsidRPr="008A75F8">
        <w:rPr>
          <w:rFonts w:eastAsia="Times New Roman"/>
          <w:szCs w:val="24"/>
          <w:lang w:eastAsia="de-DE"/>
        </w:rPr>
        <w:br/>
        <w:t>Dass du Gott mit Worten liebest?</w:t>
      </w:r>
      <w:r w:rsidRPr="008A75F8">
        <w:rPr>
          <w:rFonts w:eastAsia="Times New Roman"/>
          <w:szCs w:val="24"/>
          <w:lang w:eastAsia="de-DE"/>
        </w:rPr>
        <w:br/>
        <w:t>Ach, durchsuche doch dein leben:</w:t>
      </w:r>
      <w:r w:rsidRPr="008A75F8">
        <w:rPr>
          <w:rFonts w:eastAsia="Times New Roman"/>
          <w:szCs w:val="24"/>
          <w:lang w:eastAsia="de-DE"/>
        </w:rPr>
        <w:br/>
        <w:t>Ob du dich im Lieben übest?</w:t>
      </w:r>
      <w:r w:rsidRPr="008A75F8">
        <w:rPr>
          <w:rFonts w:eastAsia="Times New Roman"/>
          <w:szCs w:val="24"/>
          <w:lang w:eastAsia="de-DE"/>
        </w:rPr>
        <w:br/>
        <w:t>Hat dein Herze nichts davon,</w:t>
      </w:r>
      <w:r w:rsidRPr="008A75F8">
        <w:rPr>
          <w:rFonts w:eastAsia="Times New Roman"/>
          <w:szCs w:val="24"/>
          <w:lang w:eastAsia="de-DE"/>
        </w:rPr>
        <w:br/>
        <w:t>Was die Zunge Gutes spricht:</w:t>
      </w:r>
      <w:r w:rsidRPr="008A75F8">
        <w:rPr>
          <w:rFonts w:eastAsia="Times New Roman"/>
          <w:szCs w:val="24"/>
          <w:lang w:eastAsia="de-DE"/>
        </w:rPr>
        <w:br/>
        <w:t>Glaube, vor dem hellen Auge</w:t>
      </w:r>
      <w:r w:rsidRPr="008A75F8">
        <w:rPr>
          <w:rFonts w:eastAsia="Times New Roman"/>
          <w:szCs w:val="24"/>
          <w:lang w:eastAsia="de-DE"/>
        </w:rPr>
        <w:br/>
        <w:t>Deines Schöpfers taugt es nicht!</w:t>
      </w:r>
      <w:r w:rsidRPr="008A75F8">
        <w:rPr>
          <w:rFonts w:eastAsia="Times New Roman"/>
          <w:szCs w:val="24"/>
          <w:lang w:eastAsia="de-DE"/>
        </w:rPr>
        <w:br/>
        <w:t>Ist die Richtschnur deiner Lieb‘</w:t>
      </w:r>
      <w:r w:rsidRPr="008A75F8">
        <w:rPr>
          <w:rFonts w:eastAsia="Times New Roman"/>
          <w:szCs w:val="24"/>
          <w:lang w:eastAsia="de-DE"/>
        </w:rPr>
        <w:br/>
        <w:t>Dir bekannt, doch ohne Frucht,</w:t>
      </w:r>
      <w:r w:rsidRPr="008A75F8">
        <w:rPr>
          <w:rFonts w:eastAsia="Times New Roman"/>
          <w:szCs w:val="24"/>
          <w:lang w:eastAsia="de-DE"/>
        </w:rPr>
        <w:br/>
        <w:t>So hat Satan deinen Tod</w:t>
      </w:r>
      <w:r w:rsidRPr="008A75F8">
        <w:rPr>
          <w:rFonts w:eastAsia="Times New Roman"/>
          <w:szCs w:val="24"/>
          <w:lang w:eastAsia="de-DE"/>
        </w:rPr>
        <w:br/>
        <w:t>Zu verdoppeln nur gesucht.</w:t>
      </w:r>
    </w:p>
    <w:p w14:paraId="60220D00" w14:textId="77777777" w:rsidR="008E5F26" w:rsidRDefault="008E5F26" w:rsidP="008E5F26">
      <w:pPr>
        <w:pStyle w:val="berschrift2"/>
      </w:pPr>
      <w:r w:rsidRPr="00B62494">
        <w:t>Segen der Einfalt.</w:t>
      </w:r>
    </w:p>
    <w:p w14:paraId="1559A9D8" w14:textId="77777777" w:rsidR="008E5F26" w:rsidRDefault="008E5F26" w:rsidP="008E5F26">
      <w:pPr>
        <w:pStyle w:val="StandardWeb"/>
      </w:pPr>
      <w:r>
        <w:t>Die Reinheit und Einheit, die ist es allein,</w:t>
      </w:r>
      <w:r>
        <w:br/>
        <w:t>Daran man Dich kennet,</w:t>
      </w:r>
      <w:r>
        <w:br/>
        <w:t xml:space="preserve">Wenn Du wirst </w:t>
      </w:r>
      <w:proofErr w:type="spellStart"/>
      <w:r>
        <w:t>genennet</w:t>
      </w:r>
      <w:proofErr w:type="spellEnd"/>
      <w:r>
        <w:t>,</w:t>
      </w:r>
      <w:r>
        <w:br/>
        <w:t xml:space="preserve">Auf dass uns nicht blende der </w:t>
      </w:r>
      <w:proofErr w:type="spellStart"/>
      <w:r>
        <w:t>glänzend’re</w:t>
      </w:r>
      <w:proofErr w:type="spellEnd"/>
      <w:r>
        <w:t xml:space="preserve"> Schein. </w:t>
      </w:r>
    </w:p>
    <w:p w14:paraId="2BD58C13" w14:textId="77777777" w:rsidR="008E5F26" w:rsidRDefault="008E5F26" w:rsidP="008E5F26">
      <w:pPr>
        <w:pStyle w:val="StandardWeb"/>
      </w:pPr>
      <w:r>
        <w:t>Wo Eigenlieb‘ herrschet, da bist Du noch nicht;</w:t>
      </w:r>
      <w:r>
        <w:br/>
        <w:t xml:space="preserve">In </w:t>
      </w:r>
      <w:proofErr w:type="spellStart"/>
      <w:r>
        <w:t>Meinheit</w:t>
      </w:r>
      <w:proofErr w:type="spellEnd"/>
      <w:r>
        <w:t xml:space="preserve"> und </w:t>
      </w:r>
      <w:proofErr w:type="spellStart"/>
      <w:r>
        <w:t>Deinheit</w:t>
      </w:r>
      <w:proofErr w:type="spellEnd"/>
      <w:r>
        <w:t>,</w:t>
      </w:r>
      <w:r>
        <w:br/>
        <w:t>Da ist noch Unreinheit;</w:t>
      </w:r>
      <w:r>
        <w:br/>
        <w:t xml:space="preserve">Da steht man noch ferne vom göttlichen Licht. </w:t>
      </w:r>
    </w:p>
    <w:p w14:paraId="3A6B8F1E" w14:textId="77777777" w:rsidR="008E5F26" w:rsidRDefault="008E5F26" w:rsidP="008E5F26">
      <w:pPr>
        <w:pStyle w:val="StandardWeb"/>
      </w:pPr>
      <w:r>
        <w:t>Wer noch nicht gestorben der blinden Natur,</w:t>
      </w:r>
      <w:r>
        <w:br/>
        <w:t xml:space="preserve">Der wird wohl </w:t>
      </w:r>
      <w:proofErr w:type="spellStart"/>
      <w:r>
        <w:t>gezieret</w:t>
      </w:r>
      <w:proofErr w:type="spellEnd"/>
      <w:r>
        <w:t>,</w:t>
      </w:r>
      <w:r>
        <w:br/>
        <w:t>Doch Leichtlich verführet,</w:t>
      </w:r>
      <w:r>
        <w:br/>
        <w:t xml:space="preserve">Wenn er sich nicht lenket zur einigen Spur. </w:t>
      </w:r>
    </w:p>
    <w:p w14:paraId="4B5E400C" w14:textId="77777777" w:rsidR="008E5F26" w:rsidRDefault="008E5F26" w:rsidP="008E5F26">
      <w:pPr>
        <w:pStyle w:val="StandardWeb"/>
      </w:pPr>
      <w:r>
        <w:t>Die Klarheit der Wahrheit ruht mitten im Streit;</w:t>
      </w:r>
      <w:r>
        <w:br/>
        <w:t>Soll sie sich entdecken,</w:t>
      </w:r>
      <w:r>
        <w:br/>
        <w:t>So muss sich verstecken</w:t>
      </w:r>
      <w:r>
        <w:br/>
        <w:t xml:space="preserve">Die mancherlei Gleichheit, darin man sich freut. </w:t>
      </w:r>
    </w:p>
    <w:p w14:paraId="79CBF781" w14:textId="77777777" w:rsidR="008E5F26" w:rsidRDefault="008E5F26" w:rsidP="008E5F26">
      <w:pPr>
        <w:pStyle w:val="StandardWeb"/>
      </w:pPr>
      <w:r>
        <w:t>Rein muss sein der Spiegel, wenn man sie soll sehen;</w:t>
      </w:r>
      <w:r>
        <w:br/>
        <w:t>Die Unruh‘ vom Frieden</w:t>
      </w:r>
      <w:r>
        <w:br/>
        <w:t>Muss werden geschieden,</w:t>
      </w:r>
      <w:r>
        <w:br/>
        <w:t xml:space="preserve">Wenn man will ihr himmlisches Wesen </w:t>
      </w:r>
      <w:proofErr w:type="spellStart"/>
      <w:r>
        <w:t>versteh’n</w:t>
      </w:r>
      <w:proofErr w:type="spellEnd"/>
      <w:r>
        <w:t xml:space="preserve">. </w:t>
      </w:r>
    </w:p>
    <w:p w14:paraId="20E30654" w14:textId="77777777" w:rsidR="008E5F26" w:rsidRDefault="008E5F26" w:rsidP="008E5F26">
      <w:pPr>
        <w:pStyle w:val="StandardWeb"/>
      </w:pPr>
      <w:r>
        <w:t>Wir selbst sind beflecket von trüglichem Witz;</w:t>
      </w:r>
      <w:r>
        <w:br/>
        <w:t>Doch wenn wir besiegen</w:t>
      </w:r>
      <w:r>
        <w:br/>
        <w:t>Die Vielheit der Lügen,</w:t>
      </w:r>
      <w:r>
        <w:br/>
        <w:t xml:space="preserve">Dann </w:t>
      </w:r>
      <w:proofErr w:type="spellStart"/>
      <w:r>
        <w:t>seh’n</w:t>
      </w:r>
      <w:proofErr w:type="spellEnd"/>
      <w:r>
        <w:t xml:space="preserve"> wir der Wahrheit erleuchtenden Blitz. </w:t>
      </w:r>
    </w:p>
    <w:p w14:paraId="40767EBC" w14:textId="77777777" w:rsidR="008E5F26" w:rsidRDefault="008E5F26" w:rsidP="008E5F26">
      <w:pPr>
        <w:pStyle w:val="StandardWeb"/>
      </w:pPr>
      <w:r>
        <w:t>Wenn Bilder und Wesen, wenn Farbe und Zahl,</w:t>
      </w:r>
      <w:r>
        <w:br/>
        <w:t>Wenn Alles verschwunden:</w:t>
      </w:r>
      <w:r>
        <w:br/>
        <w:t>Dann hat sich gefunden</w:t>
      </w:r>
      <w:r>
        <w:br/>
        <w:t xml:space="preserve">Die Klarheit der Wahrheit im Herzen zumal. </w:t>
      </w:r>
    </w:p>
    <w:p w14:paraId="1CE8D14F" w14:textId="77777777" w:rsidR="008E5F26" w:rsidRDefault="008E5F26" w:rsidP="008E5F26">
      <w:pPr>
        <w:pStyle w:val="StandardWeb"/>
      </w:pPr>
      <w:r>
        <w:t xml:space="preserve">Dann </w:t>
      </w:r>
      <w:proofErr w:type="spellStart"/>
      <w:r>
        <w:t>seh’n</w:t>
      </w:r>
      <w:proofErr w:type="spellEnd"/>
      <w:r>
        <w:t xml:space="preserve"> wir das Fünklein </w:t>
      </w:r>
      <w:proofErr w:type="spellStart"/>
      <w:r>
        <w:t>einfältiglich</w:t>
      </w:r>
      <w:proofErr w:type="spellEnd"/>
      <w:r>
        <w:t xml:space="preserve"> an,</w:t>
      </w:r>
      <w:r>
        <w:br/>
        <w:t>Wie es wird bereitet,</w:t>
      </w:r>
      <w:r>
        <w:br/>
        <w:t>Und wie sich’s verbreitet;</w:t>
      </w:r>
      <w:r>
        <w:br/>
        <w:t xml:space="preserve">Reich ist, wer in Armut dann halten ich kann. </w:t>
      </w:r>
    </w:p>
    <w:p w14:paraId="2AB28377" w14:textId="77777777" w:rsidR="008E5F26" w:rsidRDefault="008E5F26" w:rsidP="008E5F26">
      <w:pPr>
        <w:pStyle w:val="StandardWeb"/>
      </w:pPr>
      <w:r>
        <w:t>Doch wer sich erhebet, der kränkelt im Streit,</w:t>
      </w:r>
      <w:r>
        <w:br/>
        <w:t>Denn seine Unreinheit</w:t>
      </w:r>
      <w:r>
        <w:br/>
        <w:t>Macht Vielheit aus Einheit;</w:t>
      </w:r>
      <w:r>
        <w:br/>
        <w:t>Da wird er durch Nichts, als durch Sterben befreit.</w:t>
      </w:r>
    </w:p>
    <w:p w14:paraId="1D6A35D0" w14:textId="77777777" w:rsidR="008E5F26" w:rsidRDefault="008E5F26" w:rsidP="008E5F26">
      <w:pPr>
        <w:pStyle w:val="StandardWeb"/>
      </w:pPr>
      <w:r>
        <w:t>Wer früh sich ins leidsame Wesen ergibt,</w:t>
      </w:r>
      <w:r>
        <w:br/>
        <w:t>Wird frei vom Gerichte,</w:t>
      </w:r>
      <w:r>
        <w:br/>
        <w:t>Und wandelt im Lichte,</w:t>
      </w:r>
      <w:r>
        <w:br/>
        <w:t>Darinnen die Einfalt der Ewige liebt.</w:t>
      </w:r>
    </w:p>
    <w:p w14:paraId="0E9F2E47" w14:textId="77777777" w:rsidR="008E5F26" w:rsidRPr="008A75F8" w:rsidRDefault="008E5F26" w:rsidP="008E5F26">
      <w:pPr>
        <w:pStyle w:val="berschrift2"/>
      </w:pPr>
      <w:r w:rsidRPr="008A75F8">
        <w:t>Seligkeit in der Sündenvergebung.</w:t>
      </w:r>
    </w:p>
    <w:p w14:paraId="0BBF18B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Wie wohl ist mir, dass ich nunmehr entbunden</w:t>
      </w:r>
      <w:r w:rsidRPr="008A75F8">
        <w:rPr>
          <w:rFonts w:eastAsia="Times New Roman"/>
          <w:szCs w:val="24"/>
          <w:lang w:eastAsia="de-DE"/>
        </w:rPr>
        <w:br/>
        <w:t>Von aller Schuld durch Christi Blut und Wunden!</w:t>
      </w:r>
      <w:r w:rsidRPr="008A75F8">
        <w:rPr>
          <w:rFonts w:eastAsia="Times New Roman"/>
          <w:szCs w:val="24"/>
          <w:lang w:eastAsia="de-DE"/>
        </w:rPr>
        <w:br/>
        <w:t>Was ich gesucht so lange mit Begier,</w:t>
      </w:r>
      <w:r w:rsidRPr="008A75F8">
        <w:rPr>
          <w:rFonts w:eastAsia="Times New Roman"/>
          <w:szCs w:val="24"/>
          <w:lang w:eastAsia="de-DE"/>
        </w:rPr>
        <w:br/>
        <w:t>Das ist mir nun durch Christi Tod gegeben,</w:t>
      </w:r>
      <w:r w:rsidRPr="008A75F8">
        <w:rPr>
          <w:rFonts w:eastAsia="Times New Roman"/>
          <w:szCs w:val="24"/>
          <w:lang w:eastAsia="de-DE"/>
        </w:rPr>
        <w:br/>
        <w:t>Weil der Unsterbliche selbst worden ist mein Leben,</w:t>
      </w:r>
      <w:r w:rsidRPr="008A75F8">
        <w:rPr>
          <w:rFonts w:eastAsia="Times New Roman"/>
          <w:szCs w:val="24"/>
          <w:lang w:eastAsia="de-DE"/>
        </w:rPr>
        <w:br/>
        <w:t>Dass mich hinfort kein Tod berühr‘.</w:t>
      </w:r>
      <w:r w:rsidRPr="008A75F8">
        <w:rPr>
          <w:rFonts w:eastAsia="Times New Roman"/>
          <w:szCs w:val="24"/>
          <w:lang w:eastAsia="de-DE"/>
        </w:rPr>
        <w:br/>
        <w:t xml:space="preserve">Wie wohl ist mir! </w:t>
      </w:r>
    </w:p>
    <w:p w14:paraId="3D24ADF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Er ist mein Hirt, er weidet meine Seele</w:t>
      </w:r>
      <w:r w:rsidRPr="008A75F8">
        <w:rPr>
          <w:rFonts w:eastAsia="Times New Roman"/>
          <w:szCs w:val="24"/>
          <w:lang w:eastAsia="de-DE"/>
        </w:rPr>
        <w:br/>
        <w:t>Mit Lebensbrot, mit Freudenwein und Öle;</w:t>
      </w:r>
      <w:r w:rsidRPr="008A75F8">
        <w:rPr>
          <w:rFonts w:eastAsia="Times New Roman"/>
          <w:szCs w:val="24"/>
          <w:lang w:eastAsia="de-DE"/>
        </w:rPr>
        <w:br/>
        <w:t>Auf grüner Au‘ werd‘ ich von ihm geführt;</w:t>
      </w:r>
      <w:r w:rsidRPr="008A75F8">
        <w:rPr>
          <w:rFonts w:eastAsia="Times New Roman"/>
          <w:szCs w:val="24"/>
          <w:lang w:eastAsia="de-DE"/>
        </w:rPr>
        <w:br/>
        <w:t>Mich kann kein Unfall, keine Not erschrecken,</w:t>
      </w:r>
      <w:r w:rsidRPr="008A75F8">
        <w:rPr>
          <w:rFonts w:eastAsia="Times New Roman"/>
          <w:szCs w:val="24"/>
          <w:lang w:eastAsia="de-DE"/>
        </w:rPr>
        <w:br/>
        <w:t>Denn Jesus ist bei mir, mich treulich zu bedecken.</w:t>
      </w:r>
      <w:r w:rsidRPr="008A75F8">
        <w:rPr>
          <w:rFonts w:eastAsia="Times New Roman"/>
          <w:szCs w:val="24"/>
          <w:lang w:eastAsia="de-DE"/>
        </w:rPr>
        <w:br/>
        <w:t>Ich weiß, dass mir nichts mangeln wird!</w:t>
      </w:r>
      <w:r w:rsidRPr="008A75F8">
        <w:rPr>
          <w:rFonts w:eastAsia="Times New Roman"/>
          <w:szCs w:val="24"/>
          <w:lang w:eastAsia="de-DE"/>
        </w:rPr>
        <w:br/>
        <w:t xml:space="preserve">Er ist mein Hirt! </w:t>
      </w:r>
    </w:p>
    <w:p w14:paraId="4332325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Mein Speis‘ und Trank ist stets mit Dank </w:t>
      </w:r>
      <w:proofErr w:type="spellStart"/>
      <w:r w:rsidRPr="008A75F8">
        <w:rPr>
          <w:rFonts w:eastAsia="Times New Roman"/>
          <w:szCs w:val="24"/>
          <w:lang w:eastAsia="de-DE"/>
        </w:rPr>
        <w:t>gemischet</w:t>
      </w:r>
      <w:proofErr w:type="spellEnd"/>
      <w:r w:rsidRPr="008A75F8">
        <w:rPr>
          <w:rFonts w:eastAsia="Times New Roman"/>
          <w:szCs w:val="24"/>
          <w:lang w:eastAsia="de-DE"/>
        </w:rPr>
        <w:t>,</w:t>
      </w:r>
      <w:r w:rsidRPr="008A75F8">
        <w:rPr>
          <w:rFonts w:eastAsia="Times New Roman"/>
          <w:szCs w:val="24"/>
          <w:lang w:eastAsia="de-DE"/>
        </w:rPr>
        <w:br/>
        <w:t>Und mein Gemüt wird täglich neu erfrischet</w:t>
      </w:r>
      <w:r w:rsidRPr="008A75F8">
        <w:rPr>
          <w:rFonts w:eastAsia="Times New Roman"/>
          <w:szCs w:val="24"/>
          <w:lang w:eastAsia="de-DE"/>
        </w:rPr>
        <w:br/>
        <w:t>Von seiner Kraft, dass ich nicht werde krank.</w:t>
      </w:r>
      <w:r w:rsidRPr="008A75F8">
        <w:rPr>
          <w:rFonts w:eastAsia="Times New Roman"/>
          <w:szCs w:val="24"/>
          <w:lang w:eastAsia="de-DE"/>
        </w:rPr>
        <w:br/>
        <w:t>Ich sorge nicht; Er weiß wohl, was auf Erden</w:t>
      </w:r>
      <w:r w:rsidRPr="008A75F8">
        <w:rPr>
          <w:rFonts w:eastAsia="Times New Roman"/>
          <w:szCs w:val="24"/>
          <w:lang w:eastAsia="de-DE"/>
        </w:rPr>
        <w:br/>
        <w:t>Mir täglich nötig ist; das lässt Er reichlich werden,</w:t>
      </w:r>
      <w:r w:rsidRPr="008A75F8">
        <w:rPr>
          <w:rFonts w:eastAsia="Times New Roman"/>
          <w:szCs w:val="24"/>
          <w:lang w:eastAsia="de-DE"/>
        </w:rPr>
        <w:br/>
        <w:t>Und so genieß‘ ich auch mit Dank</w:t>
      </w:r>
      <w:r w:rsidRPr="008A75F8">
        <w:rPr>
          <w:rFonts w:eastAsia="Times New Roman"/>
          <w:szCs w:val="24"/>
          <w:lang w:eastAsia="de-DE"/>
        </w:rPr>
        <w:br/>
        <w:t xml:space="preserve">Mein‘ Speis und Trank! </w:t>
      </w:r>
    </w:p>
    <w:p w14:paraId="77C154F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sterbe nicht, nein, nein, ich werde leben,</w:t>
      </w:r>
      <w:r w:rsidRPr="008A75F8">
        <w:rPr>
          <w:rFonts w:eastAsia="Times New Roman"/>
          <w:szCs w:val="24"/>
          <w:lang w:eastAsia="de-DE"/>
        </w:rPr>
        <w:br/>
        <w:t>Und deine Werke preisen und erheben!</w:t>
      </w:r>
      <w:r w:rsidRPr="008A75F8">
        <w:rPr>
          <w:rFonts w:eastAsia="Times New Roman"/>
          <w:szCs w:val="24"/>
          <w:lang w:eastAsia="de-DE"/>
        </w:rPr>
        <w:br/>
        <w:t>Ich glaub‘ an Dich, und komm‘ nicht ins Gericht.</w:t>
      </w:r>
      <w:r w:rsidRPr="008A75F8">
        <w:rPr>
          <w:rFonts w:eastAsia="Times New Roman"/>
          <w:szCs w:val="24"/>
          <w:lang w:eastAsia="de-DE"/>
        </w:rPr>
        <w:br/>
        <w:t>Und weil Du hast den Tod für mich verschlungen,</w:t>
      </w:r>
      <w:r w:rsidRPr="008A75F8">
        <w:rPr>
          <w:rFonts w:eastAsia="Times New Roman"/>
          <w:szCs w:val="24"/>
          <w:lang w:eastAsia="de-DE"/>
        </w:rPr>
        <w:br/>
        <w:t>So bin ich gleich falls auch zum Leben durchgedrungen:</w:t>
      </w:r>
      <w:r w:rsidRPr="008A75F8">
        <w:rPr>
          <w:rFonts w:eastAsia="Times New Roman"/>
          <w:szCs w:val="24"/>
          <w:lang w:eastAsia="de-DE"/>
        </w:rPr>
        <w:br/>
        <w:t>Ich leb‘ und glaub‘ an Dich, mein Licht!</w:t>
      </w:r>
      <w:r w:rsidRPr="008A75F8">
        <w:rPr>
          <w:rFonts w:eastAsia="Times New Roman"/>
          <w:szCs w:val="24"/>
          <w:lang w:eastAsia="de-DE"/>
        </w:rPr>
        <w:br/>
        <w:t xml:space="preserve">Ich sterbe nicht! </w:t>
      </w:r>
    </w:p>
    <w:p w14:paraId="4EE59E7C" w14:textId="77777777" w:rsidR="008E5F26" w:rsidRPr="008A75F8" w:rsidRDefault="008E5F26" w:rsidP="008E5F26">
      <w:pPr>
        <w:pStyle w:val="berschrift2"/>
      </w:pPr>
      <w:r w:rsidRPr="008A75F8">
        <w:t>Seligkeit in Christo.</w:t>
      </w:r>
    </w:p>
    <w:p w14:paraId="59FDE69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du süße Lust</w:t>
      </w:r>
      <w:r w:rsidRPr="008A75F8">
        <w:rPr>
          <w:rFonts w:eastAsia="Times New Roman"/>
          <w:szCs w:val="24"/>
          <w:lang w:eastAsia="de-DE"/>
        </w:rPr>
        <w:br/>
        <w:t>An der Liebesbrust!</w:t>
      </w:r>
      <w:r w:rsidRPr="008A75F8">
        <w:rPr>
          <w:rFonts w:eastAsia="Times New Roman"/>
          <w:szCs w:val="24"/>
          <w:lang w:eastAsia="de-DE"/>
        </w:rPr>
        <w:br/>
        <w:t>Du erweckest wahre Freude,</w:t>
      </w:r>
      <w:r w:rsidRPr="008A75F8">
        <w:rPr>
          <w:rFonts w:eastAsia="Times New Roman"/>
          <w:szCs w:val="24"/>
          <w:lang w:eastAsia="de-DE"/>
        </w:rPr>
        <w:br/>
        <w:t>Dass ich falsche Freuden meide!</w:t>
      </w:r>
      <w:r w:rsidRPr="008A75F8">
        <w:rPr>
          <w:rFonts w:eastAsia="Times New Roman"/>
          <w:szCs w:val="24"/>
          <w:lang w:eastAsia="de-DE"/>
        </w:rPr>
        <w:br/>
        <w:t>O du süße Lust</w:t>
      </w:r>
      <w:r w:rsidRPr="008A75F8">
        <w:rPr>
          <w:rFonts w:eastAsia="Times New Roman"/>
          <w:szCs w:val="24"/>
          <w:lang w:eastAsia="de-DE"/>
        </w:rPr>
        <w:br/>
        <w:t xml:space="preserve">Aus der Liebesbrust! </w:t>
      </w:r>
    </w:p>
    <w:p w14:paraId="7C833B9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Herr, dein reiner Quell</w:t>
      </w:r>
      <w:r w:rsidRPr="008A75F8">
        <w:rPr>
          <w:rFonts w:eastAsia="Times New Roman"/>
          <w:szCs w:val="24"/>
          <w:lang w:eastAsia="de-DE"/>
        </w:rPr>
        <w:br/>
        <w:t>Gibt mir sanft und hell</w:t>
      </w:r>
      <w:r w:rsidRPr="008A75F8">
        <w:rPr>
          <w:rFonts w:eastAsia="Times New Roman"/>
          <w:szCs w:val="24"/>
          <w:lang w:eastAsia="de-DE"/>
        </w:rPr>
        <w:br/>
        <w:t>Göttliche Erquickungssäfte,</w:t>
      </w:r>
      <w:r w:rsidRPr="008A75F8">
        <w:rPr>
          <w:rFonts w:eastAsia="Times New Roman"/>
          <w:szCs w:val="24"/>
          <w:lang w:eastAsia="de-DE"/>
        </w:rPr>
        <w:br/>
        <w:t>Lebensvolle Himmelskräfte.</w:t>
      </w:r>
      <w:r w:rsidRPr="008A75F8">
        <w:rPr>
          <w:rFonts w:eastAsia="Times New Roman"/>
          <w:szCs w:val="24"/>
          <w:lang w:eastAsia="de-DE"/>
        </w:rPr>
        <w:br/>
        <w:t>Ja, dein reiner Quell</w:t>
      </w:r>
      <w:r w:rsidRPr="008A75F8">
        <w:rPr>
          <w:rFonts w:eastAsia="Times New Roman"/>
          <w:szCs w:val="24"/>
          <w:lang w:eastAsia="de-DE"/>
        </w:rPr>
        <w:br/>
        <w:t xml:space="preserve">Gibt mir’s klar und hell. </w:t>
      </w:r>
    </w:p>
    <w:p w14:paraId="5192E84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Lasst mich in der Ruh‘,</w:t>
      </w:r>
      <w:r w:rsidRPr="008A75F8">
        <w:rPr>
          <w:rFonts w:eastAsia="Times New Roman"/>
          <w:szCs w:val="24"/>
          <w:lang w:eastAsia="de-DE"/>
        </w:rPr>
        <w:br/>
        <w:t>Fragt nicht, was ich tu‘!.</w:t>
      </w:r>
      <w:r w:rsidRPr="008A75F8">
        <w:rPr>
          <w:rFonts w:eastAsia="Times New Roman"/>
          <w:szCs w:val="24"/>
          <w:lang w:eastAsia="de-DE"/>
        </w:rPr>
        <w:br/>
        <w:t xml:space="preserve">Ich bin durch den Vorhang </w:t>
      </w:r>
      <w:proofErr w:type="spellStart"/>
      <w:r w:rsidRPr="008A75F8">
        <w:rPr>
          <w:rFonts w:eastAsia="Times New Roman"/>
          <w:szCs w:val="24"/>
          <w:lang w:eastAsia="de-DE"/>
        </w:rPr>
        <w:t>gangen</w:t>
      </w:r>
      <w:proofErr w:type="spellEnd"/>
      <w:r w:rsidRPr="008A75F8">
        <w:rPr>
          <w:rFonts w:eastAsia="Times New Roman"/>
          <w:szCs w:val="24"/>
          <w:lang w:eastAsia="de-DE"/>
        </w:rPr>
        <w:t>,</w:t>
      </w:r>
      <w:r w:rsidRPr="008A75F8">
        <w:rPr>
          <w:rFonts w:eastAsia="Times New Roman"/>
          <w:szCs w:val="24"/>
          <w:lang w:eastAsia="de-DE"/>
        </w:rPr>
        <w:br/>
        <w:t>Meinen Jesum zu umfangen.</w:t>
      </w:r>
      <w:r w:rsidRPr="008A75F8">
        <w:rPr>
          <w:rFonts w:eastAsia="Times New Roman"/>
          <w:szCs w:val="24"/>
          <w:lang w:eastAsia="de-DE"/>
        </w:rPr>
        <w:br/>
        <w:t>Lasst mich in der Ruh‘,</w:t>
      </w:r>
      <w:r w:rsidRPr="008A75F8">
        <w:rPr>
          <w:rFonts w:eastAsia="Times New Roman"/>
          <w:szCs w:val="24"/>
          <w:lang w:eastAsia="de-DE"/>
        </w:rPr>
        <w:br/>
        <w:t xml:space="preserve">Fragt nicht, was ich tu‘! </w:t>
      </w:r>
    </w:p>
    <w:p w14:paraId="0BE6ABF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In der </w:t>
      </w:r>
      <w:proofErr w:type="spellStart"/>
      <w:r w:rsidRPr="008A75F8">
        <w:rPr>
          <w:rFonts w:eastAsia="Times New Roman"/>
          <w:szCs w:val="24"/>
          <w:lang w:eastAsia="de-DE"/>
        </w:rPr>
        <w:t>Sabbatsruh</w:t>
      </w:r>
      <w:proofErr w:type="spellEnd"/>
      <w:r w:rsidRPr="008A75F8">
        <w:rPr>
          <w:rFonts w:eastAsia="Times New Roman"/>
          <w:szCs w:val="24"/>
          <w:lang w:eastAsia="de-DE"/>
        </w:rPr>
        <w:t>‘</w:t>
      </w:r>
      <w:r w:rsidRPr="008A75F8">
        <w:rPr>
          <w:rFonts w:eastAsia="Times New Roman"/>
          <w:szCs w:val="24"/>
          <w:lang w:eastAsia="de-DE"/>
        </w:rPr>
        <w:br/>
        <w:t>Tritt Er selbst herzu.</w:t>
      </w:r>
      <w:r w:rsidRPr="008A75F8">
        <w:rPr>
          <w:rFonts w:eastAsia="Times New Roman"/>
          <w:szCs w:val="24"/>
          <w:lang w:eastAsia="de-DE"/>
        </w:rPr>
        <w:br/>
        <w:t>O welch edle, große Wonne</w:t>
      </w:r>
      <w:r w:rsidRPr="008A75F8">
        <w:rPr>
          <w:rFonts w:eastAsia="Times New Roman"/>
          <w:szCs w:val="24"/>
          <w:lang w:eastAsia="de-DE"/>
        </w:rPr>
        <w:br/>
        <w:t>Strahlet mir von dieser Sonne!</w:t>
      </w:r>
      <w:r w:rsidRPr="008A75F8">
        <w:rPr>
          <w:rFonts w:eastAsia="Times New Roman"/>
          <w:szCs w:val="24"/>
          <w:lang w:eastAsia="de-DE"/>
        </w:rPr>
        <w:br/>
        <w:t xml:space="preserve">In der </w:t>
      </w:r>
      <w:proofErr w:type="spellStart"/>
      <w:r w:rsidRPr="008A75F8">
        <w:rPr>
          <w:rFonts w:eastAsia="Times New Roman"/>
          <w:szCs w:val="24"/>
          <w:lang w:eastAsia="de-DE"/>
        </w:rPr>
        <w:t>Sabbatsruh</w:t>
      </w:r>
      <w:proofErr w:type="spellEnd"/>
      <w:r w:rsidRPr="008A75F8">
        <w:rPr>
          <w:rFonts w:eastAsia="Times New Roman"/>
          <w:szCs w:val="24"/>
          <w:lang w:eastAsia="de-DE"/>
        </w:rPr>
        <w:t>‘</w:t>
      </w:r>
      <w:r w:rsidRPr="008A75F8">
        <w:rPr>
          <w:rFonts w:eastAsia="Times New Roman"/>
          <w:szCs w:val="24"/>
          <w:lang w:eastAsia="de-DE"/>
        </w:rPr>
        <w:br/>
        <w:t xml:space="preserve">Tritt Er selbst herzu. </w:t>
      </w:r>
    </w:p>
    <w:p w14:paraId="2B5FDBF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Alles wird versenkt,</w:t>
      </w:r>
      <w:r w:rsidRPr="008A75F8">
        <w:rPr>
          <w:rFonts w:eastAsia="Times New Roman"/>
          <w:szCs w:val="24"/>
          <w:lang w:eastAsia="de-DE"/>
        </w:rPr>
        <w:br/>
        <w:t>Was uns je gekränkt.</w:t>
      </w:r>
      <w:r w:rsidRPr="008A75F8">
        <w:rPr>
          <w:rFonts w:eastAsia="Times New Roman"/>
          <w:szCs w:val="24"/>
          <w:lang w:eastAsia="de-DE"/>
        </w:rPr>
        <w:br/>
        <w:t>Diese Lust weiß nicht von Leiden,</w:t>
      </w:r>
      <w:r w:rsidRPr="008A75F8">
        <w:rPr>
          <w:rFonts w:eastAsia="Times New Roman"/>
          <w:szCs w:val="24"/>
          <w:lang w:eastAsia="de-DE"/>
        </w:rPr>
        <w:br/>
        <w:t>Weil in Freuden über Freuden</w:t>
      </w:r>
      <w:r w:rsidRPr="008A75F8">
        <w:rPr>
          <w:rFonts w:eastAsia="Times New Roman"/>
          <w:szCs w:val="24"/>
          <w:lang w:eastAsia="de-DE"/>
        </w:rPr>
        <w:br/>
        <w:t>Alles wird versenkt,</w:t>
      </w:r>
      <w:r w:rsidRPr="008A75F8">
        <w:rPr>
          <w:rFonts w:eastAsia="Times New Roman"/>
          <w:szCs w:val="24"/>
          <w:lang w:eastAsia="de-DE"/>
        </w:rPr>
        <w:br/>
        <w:t xml:space="preserve">Was uns je gekränkt. </w:t>
      </w:r>
    </w:p>
    <w:p w14:paraId="1786D6F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Du süßer Hort,</w:t>
      </w:r>
      <w:r w:rsidRPr="008A75F8">
        <w:rPr>
          <w:rFonts w:eastAsia="Times New Roman"/>
          <w:szCs w:val="24"/>
          <w:lang w:eastAsia="de-DE"/>
        </w:rPr>
        <w:br/>
        <w:t>Du lebendig Wort!</w:t>
      </w:r>
      <w:r w:rsidRPr="008A75F8">
        <w:rPr>
          <w:rFonts w:eastAsia="Times New Roman"/>
          <w:szCs w:val="24"/>
          <w:lang w:eastAsia="de-DE"/>
        </w:rPr>
        <w:br/>
        <w:t xml:space="preserve">Niemals </w:t>
      </w:r>
      <w:proofErr w:type="spellStart"/>
      <w:r w:rsidRPr="008A75F8">
        <w:rPr>
          <w:rFonts w:eastAsia="Times New Roman"/>
          <w:szCs w:val="24"/>
          <w:lang w:eastAsia="de-DE"/>
        </w:rPr>
        <w:t>wollst</w:t>
      </w:r>
      <w:proofErr w:type="spellEnd"/>
      <w:r w:rsidRPr="008A75F8">
        <w:rPr>
          <w:rFonts w:eastAsia="Times New Roman"/>
          <w:szCs w:val="24"/>
          <w:lang w:eastAsia="de-DE"/>
        </w:rPr>
        <w:t xml:space="preserve"> Du mich verlassen</w:t>
      </w:r>
      <w:r w:rsidRPr="008A75F8">
        <w:rPr>
          <w:rFonts w:eastAsia="Times New Roman"/>
          <w:szCs w:val="24"/>
          <w:lang w:eastAsia="de-DE"/>
        </w:rPr>
        <w:br/>
        <w:t xml:space="preserve">Hier auf diesen </w:t>
      </w:r>
      <w:proofErr w:type="spellStart"/>
      <w:r w:rsidRPr="008A75F8">
        <w:rPr>
          <w:rFonts w:eastAsia="Times New Roman"/>
          <w:szCs w:val="24"/>
          <w:lang w:eastAsia="de-DE"/>
        </w:rPr>
        <w:t>Pilgrimsstraßen</w:t>
      </w:r>
      <w:proofErr w:type="spellEnd"/>
      <w:r w:rsidRPr="008A75F8">
        <w:rPr>
          <w:rFonts w:eastAsia="Times New Roman"/>
          <w:szCs w:val="24"/>
          <w:lang w:eastAsia="de-DE"/>
        </w:rPr>
        <w:t>,</w:t>
      </w:r>
      <w:r w:rsidRPr="008A75F8">
        <w:rPr>
          <w:rFonts w:eastAsia="Times New Roman"/>
          <w:szCs w:val="24"/>
          <w:lang w:eastAsia="de-DE"/>
        </w:rPr>
        <w:br/>
        <w:t>Herr, mein süßer Hort,</w:t>
      </w:r>
      <w:r w:rsidRPr="008A75F8">
        <w:rPr>
          <w:rFonts w:eastAsia="Times New Roman"/>
          <w:szCs w:val="24"/>
          <w:lang w:eastAsia="de-DE"/>
        </w:rPr>
        <w:br/>
        <w:t xml:space="preserve">Du lebendig Wort! </w:t>
      </w:r>
    </w:p>
    <w:p w14:paraId="2AF1B712" w14:textId="77777777" w:rsidR="008E5F26" w:rsidRDefault="008E5F26" w:rsidP="008E5F26">
      <w:pPr>
        <w:pStyle w:val="berschrift2"/>
      </w:pPr>
      <w:r w:rsidRPr="00B62494">
        <w:t>Sieg der Einfalt.</w:t>
      </w:r>
    </w:p>
    <w:p w14:paraId="1608F240" w14:textId="77777777" w:rsidR="008E5F26" w:rsidRDefault="008E5F26" w:rsidP="008E5F26">
      <w:pPr>
        <w:pStyle w:val="StandardWeb"/>
      </w:pPr>
      <w:r>
        <w:t>Es hilft uns nichts, mit hohen Gaben</w:t>
      </w:r>
      <w:r>
        <w:br/>
        <w:t>Und Wissenschaft geziert zu sein;</w:t>
      </w:r>
      <w:r>
        <w:br/>
        <w:t>Wir müssen ganz was Andres haben,</w:t>
      </w:r>
      <w:r>
        <w:br/>
        <w:t>Dadurch das Herz kann werden, rein.</w:t>
      </w:r>
      <w:r>
        <w:br/>
        <w:t>Das bloße Wissen bläht nur auf,</w:t>
      </w:r>
      <w:r>
        <w:br/>
        <w:t xml:space="preserve">Und hemmt die Heiligung im Lauf. </w:t>
      </w:r>
    </w:p>
    <w:p w14:paraId="70424A61" w14:textId="77777777" w:rsidR="008E5F26" w:rsidRDefault="008E5F26" w:rsidP="008E5F26">
      <w:pPr>
        <w:pStyle w:val="StandardWeb"/>
      </w:pPr>
      <w:r>
        <w:t>Ein Abgrund ist in uns verborgen</w:t>
      </w:r>
      <w:r>
        <w:br/>
        <w:t xml:space="preserve">Mit </w:t>
      </w:r>
      <w:proofErr w:type="spellStart"/>
      <w:r>
        <w:t>unermess’ner</w:t>
      </w:r>
      <w:proofErr w:type="spellEnd"/>
      <w:r>
        <w:t xml:space="preserve"> Eitelkeit;</w:t>
      </w:r>
      <w:r>
        <w:br/>
        <w:t>Die heißt uns wachen, rennen, sorgen,</w:t>
      </w:r>
      <w:r>
        <w:br/>
        <w:t>Dass Gott sich nicht an uns erfreut;</w:t>
      </w:r>
      <w:r>
        <w:br/>
        <w:t>Wir haben dieses Elends Macht</w:t>
      </w:r>
      <w:r>
        <w:br/>
        <w:t xml:space="preserve">Durch unsern Fall auf uns gebracht. </w:t>
      </w:r>
    </w:p>
    <w:p w14:paraId="3A2C4FDE" w14:textId="77777777" w:rsidR="008E5F26" w:rsidRDefault="008E5F26" w:rsidP="008E5F26">
      <w:pPr>
        <w:pStyle w:val="StandardWeb"/>
      </w:pPr>
      <w:r>
        <w:t>Wär‘ Einer völlig auch entzücket</w:t>
      </w:r>
      <w:r>
        <w:br/>
        <w:t>Bis in des dritten Himmels Licht,</w:t>
      </w:r>
      <w:r>
        <w:br/>
        <w:t>Und noch nicht kräftiglich entrücket</w:t>
      </w:r>
      <w:r>
        <w:br/>
        <w:t>Der Selbstsucht schrecklichem Gericht:</w:t>
      </w:r>
      <w:r>
        <w:br/>
        <w:t>Er strauchelte doch überall,</w:t>
      </w:r>
      <w:r>
        <w:br/>
        <w:t xml:space="preserve">Und tat im Himmel einen Fall! </w:t>
      </w:r>
    </w:p>
    <w:p w14:paraId="5100CF64" w14:textId="77777777" w:rsidR="008E5F26" w:rsidRDefault="008E5F26" w:rsidP="008E5F26">
      <w:pPr>
        <w:pStyle w:val="StandardWeb"/>
      </w:pPr>
      <w:r>
        <w:t>Hier gilt ein Menschenwort geringe,</w:t>
      </w:r>
      <w:r>
        <w:br/>
        <w:t>Viel Reden reichet hier nicht zu;</w:t>
      </w:r>
      <w:r>
        <w:br/>
        <w:t xml:space="preserve">Nein, es sind </w:t>
      </w:r>
      <w:proofErr w:type="spellStart"/>
      <w:r>
        <w:t>überird’sche</w:t>
      </w:r>
      <w:proofErr w:type="spellEnd"/>
      <w:r>
        <w:t xml:space="preserve"> Dinge,</w:t>
      </w:r>
      <w:r>
        <w:br/>
        <w:t>Dadurch man kommt zur wahren Ruh‘!</w:t>
      </w:r>
      <w:r>
        <w:br/>
        <w:t>Wo Nacht mit Nacht stimmt überein,</w:t>
      </w:r>
      <w:r>
        <w:br/>
        <w:t>Kann Licht mit Licht nur siegreich sein!</w:t>
      </w:r>
    </w:p>
    <w:p w14:paraId="2720FDB4" w14:textId="77777777" w:rsidR="008E5F26" w:rsidRPr="008A75F8" w:rsidRDefault="008E5F26" w:rsidP="008E5F26">
      <w:pPr>
        <w:pStyle w:val="berschrift2"/>
      </w:pPr>
      <w:r w:rsidRPr="008A75F8">
        <w:t>Sieg der ewigen Liebe.</w:t>
      </w:r>
    </w:p>
    <w:p w14:paraId="37B1BC1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Nun muss ich Ihn lieben, nun muss ich allein</w:t>
      </w:r>
      <w:r w:rsidRPr="008A75F8">
        <w:rPr>
          <w:rFonts w:eastAsia="Times New Roman"/>
          <w:szCs w:val="24"/>
          <w:lang w:eastAsia="de-DE"/>
        </w:rPr>
        <w:br/>
        <w:t>Der göttlichen Liebe Verbundener sein.</w:t>
      </w:r>
      <w:r w:rsidRPr="008A75F8">
        <w:rPr>
          <w:rFonts w:eastAsia="Times New Roman"/>
          <w:szCs w:val="24"/>
          <w:lang w:eastAsia="de-DE"/>
        </w:rPr>
        <w:br/>
        <w:t xml:space="preserve">Ihn lieben ist Freude und Seligkeit </w:t>
      </w:r>
      <w:proofErr w:type="spellStart"/>
      <w:r w:rsidRPr="008A75F8">
        <w:rPr>
          <w:rFonts w:eastAsia="Times New Roman"/>
          <w:szCs w:val="24"/>
          <w:lang w:eastAsia="de-DE"/>
        </w:rPr>
        <w:t>g’nug</w:t>
      </w:r>
      <w:proofErr w:type="spellEnd"/>
      <w:r w:rsidRPr="008A75F8">
        <w:rPr>
          <w:rFonts w:eastAsia="Times New Roman"/>
          <w:szCs w:val="24"/>
          <w:lang w:eastAsia="de-DE"/>
        </w:rPr>
        <w:t>,</w:t>
      </w:r>
      <w:r w:rsidRPr="008A75F8">
        <w:rPr>
          <w:rFonts w:eastAsia="Times New Roman"/>
          <w:szCs w:val="24"/>
          <w:lang w:eastAsia="de-DE"/>
        </w:rPr>
        <w:br/>
        <w:t xml:space="preserve">Drum folg‘ ich mit Wonne dem Heiligen Zug! </w:t>
      </w:r>
    </w:p>
    <w:p w14:paraId="3889355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Was bringet die irdische Liebe, als Tod?</w:t>
      </w:r>
      <w:r w:rsidRPr="008A75F8">
        <w:rPr>
          <w:rFonts w:eastAsia="Times New Roman"/>
          <w:szCs w:val="24"/>
          <w:lang w:eastAsia="de-DE"/>
        </w:rPr>
        <w:br/>
        <w:t>Was wirken die Lüste des Fleisches, als Not?</w:t>
      </w:r>
      <w:r w:rsidRPr="008A75F8">
        <w:rPr>
          <w:rFonts w:eastAsia="Times New Roman"/>
          <w:szCs w:val="24"/>
          <w:lang w:eastAsia="de-DE"/>
        </w:rPr>
        <w:br/>
        <w:t>Wie bald ist ein Schimmer der Freude vorbei!</w:t>
      </w:r>
      <w:r w:rsidRPr="008A75F8">
        <w:rPr>
          <w:rFonts w:eastAsia="Times New Roman"/>
          <w:szCs w:val="24"/>
          <w:lang w:eastAsia="de-DE"/>
        </w:rPr>
        <w:br/>
        <w:t xml:space="preserve">Da sieht man, wie flüchtig die Eitelkeit sei. </w:t>
      </w:r>
    </w:p>
    <w:p w14:paraId="02D1126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Der göttliche Funke kann nimmermehr </w:t>
      </w:r>
      <w:proofErr w:type="spellStart"/>
      <w:r w:rsidRPr="008A75F8">
        <w:rPr>
          <w:rFonts w:eastAsia="Times New Roman"/>
          <w:szCs w:val="24"/>
          <w:lang w:eastAsia="de-DE"/>
        </w:rPr>
        <w:t>ruh’n</w:t>
      </w:r>
      <w:proofErr w:type="spellEnd"/>
      <w:r w:rsidRPr="008A75F8">
        <w:rPr>
          <w:rFonts w:eastAsia="Times New Roman"/>
          <w:szCs w:val="24"/>
          <w:lang w:eastAsia="de-DE"/>
        </w:rPr>
        <w:t>,</w:t>
      </w:r>
      <w:r w:rsidRPr="008A75F8">
        <w:rPr>
          <w:rFonts w:eastAsia="Times New Roman"/>
          <w:szCs w:val="24"/>
          <w:lang w:eastAsia="de-DE"/>
        </w:rPr>
        <w:br/>
        <w:t>Als wenn er zum Urquell sich wieder kann tun;</w:t>
      </w:r>
      <w:r w:rsidRPr="008A75F8">
        <w:rPr>
          <w:rFonts w:eastAsia="Times New Roman"/>
          <w:szCs w:val="24"/>
          <w:lang w:eastAsia="de-DE"/>
        </w:rPr>
        <w:br/>
        <w:t>Da findet er Freude, da gibt er sich ein,</w:t>
      </w:r>
      <w:r w:rsidRPr="008A75F8">
        <w:rPr>
          <w:rFonts w:eastAsia="Times New Roman"/>
          <w:szCs w:val="24"/>
          <w:lang w:eastAsia="de-DE"/>
        </w:rPr>
        <w:br/>
        <w:t xml:space="preserve">Da </w:t>
      </w:r>
      <w:proofErr w:type="spellStart"/>
      <w:r w:rsidRPr="008A75F8">
        <w:rPr>
          <w:rFonts w:eastAsia="Times New Roman"/>
          <w:szCs w:val="24"/>
          <w:lang w:eastAsia="de-DE"/>
        </w:rPr>
        <w:t>wächset</w:t>
      </w:r>
      <w:proofErr w:type="spellEnd"/>
      <w:r w:rsidRPr="008A75F8">
        <w:rPr>
          <w:rFonts w:eastAsia="Times New Roman"/>
          <w:szCs w:val="24"/>
          <w:lang w:eastAsia="de-DE"/>
        </w:rPr>
        <w:t xml:space="preserve"> sein Leuchten vom lieblichsten Schein. </w:t>
      </w:r>
    </w:p>
    <w:p w14:paraId="29BC605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Und wenn er nun </w:t>
      </w:r>
      <w:proofErr w:type="spellStart"/>
      <w:r w:rsidRPr="008A75F8">
        <w:rPr>
          <w:rFonts w:eastAsia="Times New Roman"/>
          <w:szCs w:val="24"/>
          <w:lang w:eastAsia="de-DE"/>
        </w:rPr>
        <w:t>wächset</w:t>
      </w:r>
      <w:proofErr w:type="spellEnd"/>
      <w:r w:rsidRPr="008A75F8">
        <w:rPr>
          <w:rFonts w:eastAsia="Times New Roman"/>
          <w:szCs w:val="24"/>
          <w:lang w:eastAsia="de-DE"/>
        </w:rPr>
        <w:t>, so mehrt sich die Kraft,</w:t>
      </w:r>
      <w:r w:rsidRPr="008A75F8">
        <w:rPr>
          <w:rFonts w:eastAsia="Times New Roman"/>
          <w:szCs w:val="24"/>
          <w:lang w:eastAsia="de-DE"/>
        </w:rPr>
        <w:br/>
        <w:t>Die Gottes erquickende Liebe verschafft;</w:t>
      </w:r>
      <w:r w:rsidRPr="008A75F8">
        <w:rPr>
          <w:rFonts w:eastAsia="Times New Roman"/>
          <w:szCs w:val="24"/>
          <w:lang w:eastAsia="de-DE"/>
        </w:rPr>
        <w:br/>
        <w:t xml:space="preserve">Dann </w:t>
      </w:r>
      <w:proofErr w:type="spellStart"/>
      <w:r w:rsidRPr="008A75F8">
        <w:rPr>
          <w:rFonts w:eastAsia="Times New Roman"/>
          <w:szCs w:val="24"/>
          <w:lang w:eastAsia="de-DE"/>
        </w:rPr>
        <w:t>stirbet</w:t>
      </w:r>
      <w:proofErr w:type="spellEnd"/>
      <w:r w:rsidRPr="008A75F8">
        <w:rPr>
          <w:rFonts w:eastAsia="Times New Roman"/>
          <w:szCs w:val="24"/>
          <w:lang w:eastAsia="de-DE"/>
        </w:rPr>
        <w:t xml:space="preserve"> das Fleisch, dann erstehet der Geist,</w:t>
      </w:r>
      <w:r w:rsidRPr="008A75F8">
        <w:rPr>
          <w:rFonts w:eastAsia="Times New Roman"/>
          <w:szCs w:val="24"/>
          <w:lang w:eastAsia="de-DE"/>
        </w:rPr>
        <w:br/>
        <w:t xml:space="preserve">Den Christus sein Kind und sein Eigentum heißt! </w:t>
      </w:r>
    </w:p>
    <w:p w14:paraId="3AC9092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Hier öffnet sich die paradiesische Lust,</w:t>
      </w:r>
      <w:r w:rsidRPr="008A75F8">
        <w:rPr>
          <w:rFonts w:eastAsia="Times New Roman"/>
          <w:szCs w:val="24"/>
          <w:lang w:eastAsia="de-DE"/>
        </w:rPr>
        <w:br/>
        <w:t>Dabei den Erwählten nur Reinheit bewusst.</w:t>
      </w:r>
      <w:r w:rsidRPr="008A75F8">
        <w:rPr>
          <w:rFonts w:eastAsia="Times New Roman"/>
          <w:szCs w:val="24"/>
          <w:lang w:eastAsia="de-DE"/>
        </w:rPr>
        <w:br/>
        <w:t>Da kämpfet und sieget vereinigte Stärk,</w:t>
      </w:r>
      <w:r w:rsidRPr="008A75F8">
        <w:rPr>
          <w:rFonts w:eastAsia="Times New Roman"/>
          <w:szCs w:val="24"/>
          <w:lang w:eastAsia="de-DE"/>
        </w:rPr>
        <w:br/>
        <w:t xml:space="preserve">Und gürtet sich fröhlich zum göttlichen Werk. </w:t>
      </w:r>
    </w:p>
    <w:p w14:paraId="4D701CD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Bewegst du, o Jesu, den innersten Grund,</w:t>
      </w:r>
      <w:r w:rsidRPr="008A75F8">
        <w:rPr>
          <w:rFonts w:eastAsia="Times New Roman"/>
          <w:szCs w:val="24"/>
          <w:lang w:eastAsia="de-DE"/>
        </w:rPr>
        <w:br/>
        <w:t>So öffne des Glaubens erweiterten Grund;</w:t>
      </w:r>
      <w:r w:rsidRPr="008A75F8">
        <w:rPr>
          <w:rFonts w:eastAsia="Times New Roman"/>
          <w:szCs w:val="24"/>
          <w:lang w:eastAsia="de-DE"/>
        </w:rPr>
        <w:br/>
        <w:t>Erfülle das Herz mit Liebe zu Dir,</w:t>
      </w:r>
      <w:r w:rsidRPr="008A75F8">
        <w:rPr>
          <w:rFonts w:eastAsia="Times New Roman"/>
          <w:szCs w:val="24"/>
          <w:lang w:eastAsia="de-DE"/>
        </w:rPr>
        <w:br/>
        <w:t xml:space="preserve">Und bleibe in Schmerz und Freude bei mir! </w:t>
      </w:r>
    </w:p>
    <w:p w14:paraId="610E51FE" w14:textId="77777777" w:rsidR="008E5F26"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hast ja die Fülle der Liebe für mich!</w:t>
      </w:r>
      <w:r w:rsidRPr="008A75F8">
        <w:rPr>
          <w:rFonts w:eastAsia="Times New Roman"/>
          <w:szCs w:val="24"/>
          <w:lang w:eastAsia="de-DE"/>
        </w:rPr>
        <w:br/>
        <w:t>Drum such‘ ich bei Dir und bei Andern nicht;</w:t>
      </w:r>
      <w:r w:rsidRPr="008A75F8">
        <w:rPr>
          <w:rFonts w:eastAsia="Times New Roman"/>
          <w:szCs w:val="24"/>
          <w:lang w:eastAsia="de-DE"/>
        </w:rPr>
        <w:br/>
        <w:t>Und kann ich unmöglich mehr ohne Dich sein,</w:t>
      </w:r>
      <w:r w:rsidRPr="008A75F8">
        <w:rPr>
          <w:rFonts w:eastAsia="Times New Roman"/>
          <w:szCs w:val="24"/>
          <w:lang w:eastAsia="de-DE"/>
        </w:rPr>
        <w:br/>
        <w:t xml:space="preserve">Dann sink‘ ich in Deine Vollkommenheit ein! </w:t>
      </w:r>
    </w:p>
    <w:p w14:paraId="7D6C75D4" w14:textId="77777777" w:rsidR="008E5F26" w:rsidRPr="00093083" w:rsidRDefault="008E5F26" w:rsidP="008E5F26">
      <w:pPr>
        <w:pStyle w:val="berschrift2"/>
      </w:pPr>
      <w:r w:rsidRPr="00093083">
        <w:t>Sieg der Gelassenheit.</w:t>
      </w:r>
    </w:p>
    <w:p w14:paraId="44F1502F" w14:textId="77777777" w:rsidR="008E5F26" w:rsidRPr="00093083" w:rsidRDefault="008E5F26" w:rsidP="008E5F26">
      <w:r w:rsidRPr="00093083">
        <w:t xml:space="preserve">Ach triumphiere nicht </w:t>
      </w:r>
      <w:proofErr w:type="spellStart"/>
      <w:r w:rsidRPr="00093083">
        <w:t>vor’m</w:t>
      </w:r>
      <w:proofErr w:type="spellEnd"/>
      <w:r w:rsidRPr="00093083">
        <w:t xml:space="preserve"> Siege!</w:t>
      </w:r>
      <w:r w:rsidRPr="00093083">
        <w:br/>
        <w:t xml:space="preserve">Wo willst du </w:t>
      </w:r>
      <w:proofErr w:type="spellStart"/>
      <w:r w:rsidRPr="00093083">
        <w:t>flieh’n</w:t>
      </w:r>
      <w:proofErr w:type="spellEnd"/>
      <w:r w:rsidRPr="00093083">
        <w:t>, o Seele, hin,</w:t>
      </w:r>
      <w:r w:rsidRPr="00093083">
        <w:br/>
        <w:t>Da frei vom Feind und sicher liege</w:t>
      </w:r>
      <w:r w:rsidRPr="00093083">
        <w:br/>
        <w:t>Dein hart verwirrter Eigensinn?</w:t>
      </w:r>
      <w:r w:rsidRPr="00093083">
        <w:br/>
        <w:t>Suchst du nach Ruh‘ in äußern Dingen:</w:t>
      </w:r>
      <w:r w:rsidRPr="00093083">
        <w:br/>
        <w:t>Ach, glaub‘ es, du erlangst sie nicht!</w:t>
      </w:r>
      <w:r w:rsidRPr="00093083">
        <w:br/>
        <w:t>Wirst du nicht nach dem Innern ringen,</w:t>
      </w:r>
      <w:r w:rsidRPr="00093083">
        <w:br/>
        <w:t>So bleibst du ferne von dem Licht.</w:t>
      </w:r>
    </w:p>
    <w:p w14:paraId="789DF2D0" w14:textId="77777777" w:rsidR="008E5F26" w:rsidRPr="00093083" w:rsidRDefault="008E5F26" w:rsidP="008E5F26">
      <w:r w:rsidRPr="00093083">
        <w:t>Lass dein Verlangen weislich hangen</w:t>
      </w:r>
      <w:r w:rsidRPr="00093083">
        <w:br/>
        <w:t>An jener wahren Einsamkeit,</w:t>
      </w:r>
      <w:r w:rsidRPr="00093083">
        <w:br/>
        <w:t>Die, wenn du aus dir selbst gegangen,</w:t>
      </w:r>
      <w:r w:rsidRPr="00093083">
        <w:br/>
        <w:t>Dich erst von seinem Selbst befreit!</w:t>
      </w:r>
      <w:r w:rsidRPr="00093083">
        <w:br/>
        <w:t>Die Eigensucht muss dich verlassen,</w:t>
      </w:r>
      <w:r w:rsidRPr="00093083">
        <w:br/>
        <w:t xml:space="preserve">Die </w:t>
      </w:r>
      <w:proofErr w:type="spellStart"/>
      <w:r w:rsidRPr="00093083">
        <w:t>Lichtsgedanken</w:t>
      </w:r>
      <w:proofErr w:type="spellEnd"/>
      <w:r w:rsidRPr="00093083">
        <w:t xml:space="preserve"> müssen dich</w:t>
      </w:r>
      <w:r w:rsidRPr="00093083">
        <w:br/>
        <w:t>In Kraft des Geistes recht erfassen,</w:t>
      </w:r>
      <w:r w:rsidRPr="00093083">
        <w:br/>
        <w:t>Dann geht es recht und seliglich,</w:t>
      </w:r>
    </w:p>
    <w:p w14:paraId="5E790A4D" w14:textId="77777777" w:rsidR="008E5F26" w:rsidRPr="00093083" w:rsidRDefault="008E5F26" w:rsidP="008E5F26">
      <w:r w:rsidRPr="00093083">
        <w:t>Drum bleib‘ nur im Gehorsam stehen!</w:t>
      </w:r>
      <w:r w:rsidRPr="00093083">
        <w:br/>
        <w:t xml:space="preserve">Vom Posten weicht kein </w:t>
      </w:r>
      <w:proofErr w:type="spellStart"/>
      <w:r w:rsidRPr="00093083">
        <w:t>Kriegesmann</w:t>
      </w:r>
      <w:proofErr w:type="spellEnd"/>
      <w:r w:rsidRPr="00093083">
        <w:t>,</w:t>
      </w:r>
      <w:r w:rsidRPr="00093083">
        <w:br/>
        <w:t>Wenn ihm sein Feldherr ihn ersehen;</w:t>
      </w:r>
      <w:r w:rsidRPr="00093083">
        <w:br/>
        <w:t>Er setzet Blut und Leben dran.</w:t>
      </w:r>
      <w:r w:rsidRPr="00093083">
        <w:br/>
        <w:t>Der Glaube kennt nicht Eigenwillen,</w:t>
      </w:r>
      <w:r w:rsidRPr="00093083">
        <w:br/>
        <w:t>Er sucht sich seinen Weg nicht aus,</w:t>
      </w:r>
      <w:r w:rsidRPr="00093083">
        <w:br/>
        <w:t xml:space="preserve">Dass Gottes Rat er </w:t>
      </w:r>
      <w:proofErr w:type="spellStart"/>
      <w:r w:rsidRPr="00093083">
        <w:t>mög</w:t>
      </w:r>
      <w:proofErr w:type="spellEnd"/>
      <w:r w:rsidRPr="00093083">
        <w:t>‘ erfüllen</w:t>
      </w:r>
      <w:r w:rsidRPr="00093083">
        <w:br/>
        <w:t xml:space="preserve">Und kommen aus dem Streit heraus. </w:t>
      </w:r>
    </w:p>
    <w:p w14:paraId="648D05CF" w14:textId="77777777" w:rsidR="008E5F26" w:rsidRPr="00093083" w:rsidRDefault="008E5F26" w:rsidP="008E5F26">
      <w:r w:rsidRPr="00093083">
        <w:t xml:space="preserve">Du bist </w:t>
      </w:r>
      <w:proofErr w:type="spellStart"/>
      <w:r w:rsidRPr="00093083">
        <w:t>bir</w:t>
      </w:r>
      <w:proofErr w:type="spellEnd"/>
      <w:r w:rsidRPr="00093083">
        <w:t xml:space="preserve"> selbst die größte Plage,</w:t>
      </w:r>
      <w:r w:rsidRPr="00093083">
        <w:br/>
        <w:t>Trägst deine Strafe selbst in dir;</w:t>
      </w:r>
      <w:r w:rsidRPr="00093083">
        <w:br/>
        <w:t>Begehre keine süßen Tage,</w:t>
      </w:r>
      <w:r w:rsidRPr="00093083">
        <w:br/>
        <w:t>Wenn du willst Ruh‘ genießen hier!</w:t>
      </w:r>
      <w:r w:rsidRPr="00093083">
        <w:br/>
        <w:t xml:space="preserve">Wer sich auf </w:t>
      </w:r>
      <w:proofErr w:type="spellStart"/>
      <w:r w:rsidRPr="00093083">
        <w:t>Traumeslust</w:t>
      </w:r>
      <w:proofErr w:type="spellEnd"/>
      <w:r w:rsidRPr="00093083">
        <w:t xml:space="preserve"> will legen,</w:t>
      </w:r>
      <w:r w:rsidRPr="00093083">
        <w:br/>
        <w:t>Wird immer mehr nur missvergnügt;</w:t>
      </w:r>
      <w:r w:rsidRPr="00093083">
        <w:br/>
        <w:t>Lass dich die Liebe Christi pflegen,</w:t>
      </w:r>
      <w:r w:rsidRPr="00093083">
        <w:br/>
        <w:t xml:space="preserve">Die alles Wissen überwiegt! </w:t>
      </w:r>
    </w:p>
    <w:p w14:paraId="1124CE3D" w14:textId="77777777" w:rsidR="008E5F26" w:rsidRPr="00093083" w:rsidRDefault="008E5F26" w:rsidP="008E5F26">
      <w:r w:rsidRPr="00093083">
        <w:t xml:space="preserve">Lern‘ </w:t>
      </w:r>
      <w:proofErr w:type="spellStart"/>
      <w:r w:rsidRPr="00093083">
        <w:t>freu’n</w:t>
      </w:r>
      <w:proofErr w:type="spellEnd"/>
      <w:r w:rsidRPr="00093083">
        <w:t xml:space="preserve"> dich auf die stille Kammer</w:t>
      </w:r>
      <w:r w:rsidRPr="00093083">
        <w:br/>
        <w:t>Des Grabes, da du wohnen wirst,</w:t>
      </w:r>
      <w:r w:rsidRPr="00093083">
        <w:br/>
        <w:t>Dass dorthin einst aus allem Jammer</w:t>
      </w:r>
      <w:r w:rsidRPr="00093083">
        <w:br/>
        <w:t>Hinführe dich dein Friedefürst!</w:t>
      </w:r>
      <w:r w:rsidRPr="00093083">
        <w:br/>
        <w:t>Hier zeitlich eine Stätte haben,</w:t>
      </w:r>
      <w:r w:rsidRPr="00093083">
        <w:br/>
        <w:t>Das reichet für den Geist nicht hin;</w:t>
      </w:r>
      <w:r w:rsidRPr="00093083">
        <w:br/>
        <w:t>Und drüben kann sich auch nichts laben,</w:t>
      </w:r>
      <w:r w:rsidRPr="00093083">
        <w:br/>
        <w:t xml:space="preserve">Wenn mit dir zieht dein Eigensinn. </w:t>
      </w:r>
    </w:p>
    <w:p w14:paraId="4C08AD30" w14:textId="77777777" w:rsidR="008E5F26" w:rsidRPr="00093083" w:rsidRDefault="008E5F26" w:rsidP="008E5F26">
      <w:r w:rsidRPr="00093083">
        <w:t>Du kannst nicht in dem Weltgetümmel</w:t>
      </w:r>
      <w:r w:rsidRPr="00093083">
        <w:br/>
        <w:t>Im Geist den Vater beten an.</w:t>
      </w:r>
      <w:r w:rsidRPr="00093083">
        <w:br/>
        <w:t>Wen Er gerufen zu dem Himmel,</w:t>
      </w:r>
      <w:r w:rsidRPr="00093083">
        <w:br/>
        <w:t>Der rechne nicht auf breite Bahn!</w:t>
      </w:r>
      <w:r w:rsidRPr="00093083">
        <w:br/>
        <w:t xml:space="preserve">Er will durch </w:t>
      </w:r>
      <w:proofErr w:type="spellStart"/>
      <w:r w:rsidRPr="00093083">
        <w:t>Welthass</w:t>
      </w:r>
      <w:proofErr w:type="spellEnd"/>
      <w:r w:rsidRPr="00093083">
        <w:t xml:space="preserve"> hier dich üben,</w:t>
      </w:r>
      <w:r w:rsidRPr="00093083">
        <w:br/>
        <w:t xml:space="preserve">Dass unter dessen </w:t>
      </w:r>
      <w:proofErr w:type="spellStart"/>
      <w:r w:rsidRPr="00093083">
        <w:t>Drängersjoch</w:t>
      </w:r>
      <w:proofErr w:type="spellEnd"/>
      <w:r w:rsidRPr="00093083">
        <w:br/>
        <w:t>Du recht den Himmel lernest üben,</w:t>
      </w:r>
      <w:r w:rsidRPr="00093083">
        <w:br/>
        <w:t xml:space="preserve">Und sich dein </w:t>
      </w:r>
      <w:proofErr w:type="spellStart"/>
      <w:r w:rsidRPr="00093083">
        <w:t>Düstren</w:t>
      </w:r>
      <w:proofErr w:type="spellEnd"/>
      <w:r w:rsidRPr="00093083">
        <w:t xml:space="preserve"> stille noch.</w:t>
      </w:r>
    </w:p>
    <w:p w14:paraId="03E8D8AB" w14:textId="77777777" w:rsidR="008E5F26" w:rsidRPr="00757EF2" w:rsidRDefault="008E5F26" w:rsidP="008E5F26">
      <w:r w:rsidRPr="00093083">
        <w:t>Dort ist ein Vaterland zu hoffen;</w:t>
      </w:r>
      <w:r w:rsidRPr="00093083">
        <w:br/>
        <w:t>Gott gibt schon dessen Vorschmack hier!</w:t>
      </w:r>
      <w:r w:rsidRPr="00093083">
        <w:br/>
        <w:t>Dies Ziel hat Keiner je getroffen,</w:t>
      </w:r>
      <w:r w:rsidRPr="00093083">
        <w:br/>
        <w:t>Der hier nicht kämpfet nach Gebühr.</w:t>
      </w:r>
      <w:r w:rsidRPr="00093083">
        <w:br/>
        <w:t xml:space="preserve">Ein Christ nährt sich mit </w:t>
      </w:r>
      <w:proofErr w:type="spellStart"/>
      <w:r w:rsidRPr="00093083">
        <w:t>ew’gen</w:t>
      </w:r>
      <w:proofErr w:type="spellEnd"/>
      <w:r w:rsidRPr="00093083">
        <w:t xml:space="preserve"> Dingen,</w:t>
      </w:r>
      <w:r w:rsidRPr="00093083">
        <w:br/>
        <w:t>Die süß, und doch unsichtbar sind,</w:t>
      </w:r>
      <w:r w:rsidRPr="00093083">
        <w:br/>
        <w:t>Und Christus lässt es ihm gelingen. –</w:t>
      </w:r>
      <w:r w:rsidRPr="00093083">
        <w:br/>
        <w:t>O werd‘ in Einfalt Gottes Kind!</w:t>
      </w:r>
    </w:p>
    <w:p w14:paraId="16CCBD83" w14:textId="77777777" w:rsidR="008E5F26" w:rsidRDefault="008E5F26" w:rsidP="008E5F26">
      <w:pPr>
        <w:pStyle w:val="berschrift2"/>
      </w:pPr>
      <w:r w:rsidRPr="00B62494">
        <w:t>Sieg der Liebe Christi.</w:t>
      </w:r>
    </w:p>
    <w:p w14:paraId="478F1691" w14:textId="77777777" w:rsidR="008E5F26" w:rsidRDefault="008E5F26" w:rsidP="008E5F26">
      <w:pPr>
        <w:pStyle w:val="StandardWeb"/>
      </w:pPr>
      <w:r>
        <w:t>Nun erfahr‘ ich auch</w:t>
      </w:r>
      <w:r>
        <w:br/>
        <w:t>Bei der Liebe Brauch,</w:t>
      </w:r>
      <w:r>
        <w:br/>
        <w:t>Die ich, Jesu, in Dir finde,</w:t>
      </w:r>
      <w:r>
        <w:br/>
        <w:t>Dass sie Alles überwinde!</w:t>
      </w:r>
      <w:r>
        <w:br/>
        <w:t>Diesen Gottesrat</w:t>
      </w:r>
      <w:r>
        <w:br/>
        <w:t>Lehret mich die Tat.</w:t>
      </w:r>
    </w:p>
    <w:p w14:paraId="5761998F" w14:textId="77777777" w:rsidR="008E5F26" w:rsidRDefault="008E5F26" w:rsidP="008E5F26">
      <w:pPr>
        <w:pStyle w:val="StandardWeb"/>
      </w:pPr>
      <w:r>
        <w:t>Vormals quälte mich</w:t>
      </w:r>
      <w:r>
        <w:br/>
        <w:t>Schwer und jämmerlich</w:t>
      </w:r>
      <w:r>
        <w:br/>
        <w:t>Eignes Wollen, Rennen, laufen,</w:t>
      </w:r>
      <w:r>
        <w:br/>
        <w:t>Wo die Furcht, der Schmerz mit Haufen</w:t>
      </w:r>
      <w:r>
        <w:br/>
        <w:t>Mich, und was ich tat,</w:t>
      </w:r>
      <w:r>
        <w:br/>
        <w:t xml:space="preserve">Tödlich niedertrat. </w:t>
      </w:r>
    </w:p>
    <w:p w14:paraId="564CD778" w14:textId="77777777" w:rsidR="008E5F26" w:rsidRDefault="008E5F26" w:rsidP="008E5F26">
      <w:pPr>
        <w:pStyle w:val="StandardWeb"/>
      </w:pPr>
      <w:r>
        <w:t>Da ward’s anders bald!</w:t>
      </w:r>
      <w:r>
        <w:br/>
        <w:t xml:space="preserve">Deine </w:t>
      </w:r>
      <w:proofErr w:type="spellStart"/>
      <w:r>
        <w:t>Liebsgestalt</w:t>
      </w:r>
      <w:proofErr w:type="spellEnd"/>
      <w:r>
        <w:t>,</w:t>
      </w:r>
      <w:r>
        <w:br/>
        <w:t>Die in mir wird ausgeboren,</w:t>
      </w:r>
      <w:r>
        <w:br/>
        <w:t>Ist mir nun zum Sieg erkoren,</w:t>
      </w:r>
      <w:r>
        <w:br/>
        <w:t>Dass ich freudenvoll</w:t>
      </w:r>
      <w:r>
        <w:br/>
        <w:t xml:space="preserve">Wirke, was ich soll. </w:t>
      </w:r>
    </w:p>
    <w:p w14:paraId="5CF2EC3C" w14:textId="77777777" w:rsidR="008E5F26" w:rsidRDefault="008E5F26" w:rsidP="008E5F26">
      <w:pPr>
        <w:pStyle w:val="StandardWeb"/>
      </w:pPr>
      <w:r>
        <w:t>Gott ist selbst in mir</w:t>
      </w:r>
      <w:r>
        <w:br/>
        <w:t>Meine Kraft und Zier;</w:t>
      </w:r>
      <w:r>
        <w:br/>
        <w:t>Wer kann Ihm sich widersetzen</w:t>
      </w:r>
      <w:r>
        <w:br/>
        <w:t>Ohne tödliches Verletzen?</w:t>
      </w:r>
      <w:r>
        <w:br/>
        <w:t>Weder Höll‘ noch Tod</w:t>
      </w:r>
      <w:r>
        <w:br/>
        <w:t>Bringt mich mehr in Not.</w:t>
      </w:r>
    </w:p>
    <w:p w14:paraId="6E5DAB3C" w14:textId="77777777" w:rsidR="008E5F26" w:rsidRDefault="008E5F26" w:rsidP="008E5F26">
      <w:pPr>
        <w:pStyle w:val="StandardWeb"/>
      </w:pPr>
      <w:r>
        <w:t>Liebe, die Gott kennt,</w:t>
      </w:r>
      <w:r>
        <w:br/>
        <w:t>Und nach Ihm nur brennt,</w:t>
      </w:r>
      <w:r>
        <w:br/>
        <w:t>Lässt mich nicht von Ihm zerteilet,</w:t>
      </w:r>
      <w:r>
        <w:br/>
        <w:t>Dass die Furcht mich übereilet.</w:t>
      </w:r>
      <w:r>
        <w:br/>
        <w:t>Nein, ich bin in Dir,</w:t>
      </w:r>
      <w:r>
        <w:br/>
        <w:t xml:space="preserve">Jesu, Du in mir! </w:t>
      </w:r>
    </w:p>
    <w:p w14:paraId="1A7F1D27" w14:textId="77777777" w:rsidR="008E5F26" w:rsidRDefault="008E5F26" w:rsidP="008E5F26">
      <w:pPr>
        <w:pStyle w:val="StandardWeb"/>
      </w:pPr>
      <w:r>
        <w:t>Hat vereinte Kraft</w:t>
      </w:r>
      <w:r>
        <w:br/>
        <w:t>Nicht stets Sieg geschafft?</w:t>
      </w:r>
      <w:r>
        <w:br/>
        <w:t>Wird ein Bräutigam nicht sein Leben</w:t>
      </w:r>
      <w:r>
        <w:br/>
        <w:t>für die Braut aus Eifer geben,</w:t>
      </w:r>
      <w:r>
        <w:br/>
        <w:t>Wenn der Liebe Band</w:t>
      </w:r>
      <w:r>
        <w:br/>
        <w:t xml:space="preserve">Stärkt die </w:t>
      </w:r>
      <w:proofErr w:type="spellStart"/>
      <w:r>
        <w:t>tapf’re</w:t>
      </w:r>
      <w:proofErr w:type="spellEnd"/>
      <w:r>
        <w:t xml:space="preserve"> Hand?</w:t>
      </w:r>
    </w:p>
    <w:p w14:paraId="198E1A7E" w14:textId="77777777" w:rsidR="008E5F26" w:rsidRDefault="008E5F26" w:rsidP="008E5F26">
      <w:pPr>
        <w:pStyle w:val="StandardWeb"/>
      </w:pPr>
      <w:r>
        <w:t>Wirkt des Fleisches Trieb</w:t>
      </w:r>
      <w:r>
        <w:br/>
        <w:t>Solche starke Lieb‘:</w:t>
      </w:r>
      <w:r>
        <w:br/>
        <w:t>O was kann die Liebe zwingen,</w:t>
      </w:r>
      <w:r>
        <w:br/>
        <w:t>Die den Geist in Gott kann bringen?</w:t>
      </w:r>
      <w:r>
        <w:br/>
        <w:t>Alles weicht und flieht,</w:t>
      </w:r>
      <w:r>
        <w:br/>
        <w:t xml:space="preserve">Wo Dein Lieben glüht! </w:t>
      </w:r>
    </w:p>
    <w:p w14:paraId="7B9B0586" w14:textId="77777777" w:rsidR="008E5F26" w:rsidRDefault="008E5F26" w:rsidP="008E5F26">
      <w:pPr>
        <w:pStyle w:val="StandardWeb"/>
      </w:pPr>
      <w:r>
        <w:t>Und ob mich wohl lang,</w:t>
      </w:r>
      <w:r>
        <w:br/>
        <w:t>Wenn dem Herzen bang,</w:t>
      </w:r>
      <w:r>
        <w:br/>
        <w:t>Tod und Hölle unterdrücken,</w:t>
      </w:r>
      <w:r>
        <w:br/>
        <w:t>Dass kein Leben zu erblicken:</w:t>
      </w:r>
      <w:r>
        <w:br/>
        <w:t>Liegt im Todesschlund</w:t>
      </w:r>
      <w:r>
        <w:br/>
        <w:t xml:space="preserve">Doch ein Lebensgrund! </w:t>
      </w:r>
    </w:p>
    <w:p w14:paraId="052FD6E6" w14:textId="77777777" w:rsidR="008E5F26" w:rsidRDefault="008E5F26" w:rsidP="008E5F26">
      <w:pPr>
        <w:pStyle w:val="StandardWeb"/>
      </w:pPr>
      <w:r>
        <w:t>Wenn nach langem Streit</w:t>
      </w:r>
      <w:r>
        <w:br/>
        <w:t>Nun der Sieg bereit,</w:t>
      </w:r>
      <w:r>
        <w:br/>
        <w:t>Wird sich Jesus Christ mir geben</w:t>
      </w:r>
      <w:r>
        <w:br/>
        <w:t>Als des neuen Menschen Leben,</w:t>
      </w:r>
      <w:r>
        <w:br/>
        <w:t>Den des Vaters Rat</w:t>
      </w:r>
      <w:r>
        <w:br/>
        <w:t xml:space="preserve">Uns verkläret hat. </w:t>
      </w:r>
    </w:p>
    <w:p w14:paraId="1753FAB7" w14:textId="77777777" w:rsidR="008E5F26" w:rsidRDefault="008E5F26" w:rsidP="008E5F26">
      <w:pPr>
        <w:pStyle w:val="StandardWeb"/>
      </w:pPr>
      <w:r>
        <w:t>Diese Lieb‘ nimmt zu</w:t>
      </w:r>
      <w:r>
        <w:br/>
        <w:t>In gar stiller Ruh,</w:t>
      </w:r>
      <w:r>
        <w:br/>
        <w:t>Nährt die Seel mit hohen Kräften,</w:t>
      </w:r>
      <w:r>
        <w:br/>
        <w:t>Als der reinen Menschheit Säften.</w:t>
      </w:r>
      <w:r>
        <w:br/>
        <w:t>Dieses Lebensbrot</w:t>
      </w:r>
      <w:r>
        <w:br/>
        <w:t xml:space="preserve">Weiß von keinem Tod. </w:t>
      </w:r>
    </w:p>
    <w:p w14:paraId="0BC60B10" w14:textId="77777777" w:rsidR="008E5F26" w:rsidRDefault="008E5F26" w:rsidP="008E5F26">
      <w:pPr>
        <w:pStyle w:val="StandardWeb"/>
      </w:pPr>
      <w:r>
        <w:t>Wenn des Vaters Stärk‘</w:t>
      </w:r>
      <w:r>
        <w:br/>
        <w:t>Und das Liebeswerk</w:t>
      </w:r>
      <w:r>
        <w:br/>
        <w:t>Seines Sohns in uns sich einet,</w:t>
      </w:r>
      <w:r>
        <w:br/>
        <w:t>Und im Geist als Eins erscheinet:</w:t>
      </w:r>
      <w:r>
        <w:br/>
        <w:t>Dann ist lauter Sieg,</w:t>
      </w:r>
      <w:r>
        <w:br/>
        <w:t>Nach vollbrachtem Krieg.</w:t>
      </w:r>
    </w:p>
    <w:p w14:paraId="47A30A5A" w14:textId="77777777" w:rsidR="008E5F26" w:rsidRDefault="008E5F26" w:rsidP="008E5F26">
      <w:pPr>
        <w:pStyle w:val="StandardWeb"/>
      </w:pPr>
      <w:r>
        <w:t>Wer will dem entgeh’n,</w:t>
      </w:r>
      <w:r>
        <w:br/>
        <w:t xml:space="preserve">Und dem </w:t>
      </w:r>
      <w:proofErr w:type="spellStart"/>
      <w:r>
        <w:t>widersteh’n</w:t>
      </w:r>
      <w:proofErr w:type="spellEnd"/>
      <w:r>
        <w:t>,</w:t>
      </w:r>
      <w:r>
        <w:br/>
        <w:t xml:space="preserve">Was in Gottes Macht </w:t>
      </w:r>
      <w:proofErr w:type="spellStart"/>
      <w:r>
        <w:t>geschiehet</w:t>
      </w:r>
      <w:proofErr w:type="spellEnd"/>
      <w:r>
        <w:t>,</w:t>
      </w:r>
      <w:r>
        <w:br/>
        <w:t>Unverweslichkeit anziehet?</w:t>
      </w:r>
      <w:r>
        <w:br/>
        <w:t>Fliehe nur bei Zeit,</w:t>
      </w:r>
      <w:r>
        <w:br/>
        <w:t xml:space="preserve">Was die Liebe scheut! </w:t>
      </w:r>
    </w:p>
    <w:p w14:paraId="54D0F89C" w14:textId="77777777" w:rsidR="008E5F26" w:rsidRDefault="008E5F26" w:rsidP="008E5F26">
      <w:pPr>
        <w:pStyle w:val="StandardWeb"/>
      </w:pPr>
      <w:r>
        <w:t>Liebe wird sich einst,</w:t>
      </w:r>
      <w:r>
        <w:br/>
        <w:t>Herr, wann Du erscheinst,</w:t>
      </w:r>
      <w:r>
        <w:br/>
        <w:t>Als Besiegerin der Höllen</w:t>
      </w:r>
      <w:r>
        <w:br/>
        <w:t>Herrlich vor dein Antlitz stellen.</w:t>
      </w:r>
      <w:r>
        <w:br/>
        <w:t>Dir sei Preis und Stärk‘</w:t>
      </w:r>
      <w:r>
        <w:br/>
        <w:t xml:space="preserve">Um Dein Liebeswerk! </w:t>
      </w:r>
    </w:p>
    <w:p w14:paraId="6FDE514F" w14:textId="77777777" w:rsidR="008E5F26" w:rsidRDefault="008E5F26" w:rsidP="008E5F26">
      <w:pPr>
        <w:pStyle w:val="berschrift2"/>
      </w:pPr>
      <w:r w:rsidRPr="00B62494">
        <w:t>Siegeskraft der himmlischen Liebe.</w:t>
      </w:r>
    </w:p>
    <w:p w14:paraId="3EE23F55" w14:textId="77777777" w:rsidR="008E5F26" w:rsidRDefault="008E5F26" w:rsidP="008E5F26">
      <w:pPr>
        <w:pStyle w:val="StandardWeb"/>
      </w:pPr>
      <w:r>
        <w:t>Du, Liebe, bist mein Sieg im Streit!</w:t>
      </w:r>
      <w:r>
        <w:br/>
        <w:t>Sonst weiß ich keine rechte Waffen;</w:t>
      </w:r>
      <w:r>
        <w:br/>
        <w:t>Du, Du bist einzig mir bereit,</w:t>
      </w:r>
      <w:r>
        <w:br/>
        <w:t>Das Alte wieder neu zu schaffen.</w:t>
      </w:r>
      <w:r>
        <w:br/>
        <w:t>Das glaubt ich nie, bis deine Tat,</w:t>
      </w:r>
      <w:r>
        <w:br/>
        <w:t xml:space="preserve">O Liebe, </w:t>
      </w:r>
      <w:proofErr w:type="spellStart"/>
      <w:r>
        <w:t>mich’s</w:t>
      </w:r>
      <w:proofErr w:type="spellEnd"/>
      <w:r>
        <w:t xml:space="preserve"> </w:t>
      </w:r>
      <w:proofErr w:type="spellStart"/>
      <w:r>
        <w:t>gelehret</w:t>
      </w:r>
      <w:proofErr w:type="spellEnd"/>
      <w:r>
        <w:t xml:space="preserve"> hat.</w:t>
      </w:r>
    </w:p>
    <w:p w14:paraId="08A46EA2" w14:textId="77777777" w:rsidR="008E5F26" w:rsidRDefault="008E5F26" w:rsidP="008E5F26">
      <w:pPr>
        <w:pStyle w:val="StandardWeb"/>
      </w:pPr>
      <w:r>
        <w:t>Wie manchen Kampf, wie manche Pein</w:t>
      </w:r>
      <w:r>
        <w:br/>
        <w:t>Hast siegreich Du in mir beendet!</w:t>
      </w:r>
      <w:r>
        <w:br/>
        <w:t xml:space="preserve">Wenn ich mit Tränen, Seufzen, </w:t>
      </w:r>
      <w:proofErr w:type="spellStart"/>
      <w:r>
        <w:t>Schrei’n</w:t>
      </w:r>
      <w:proofErr w:type="spellEnd"/>
      <w:r>
        <w:t>,</w:t>
      </w:r>
      <w:r>
        <w:br/>
        <w:t>Zum Thron der Liebe mich gewendet,</w:t>
      </w:r>
      <w:r>
        <w:br/>
        <w:t>Da wich das ganze Höllenheer,</w:t>
      </w:r>
      <w:r>
        <w:br/>
        <w:t xml:space="preserve">Als ob’s vom Blitz zerstäubet wär‘. </w:t>
      </w:r>
    </w:p>
    <w:p w14:paraId="2734ECA8" w14:textId="77777777" w:rsidR="008E5F26" w:rsidRDefault="008E5F26" w:rsidP="008E5F26">
      <w:pPr>
        <w:pStyle w:val="StandardWeb"/>
      </w:pPr>
      <w:r>
        <w:t>Ich weiß auch ferner keinen Rat,</w:t>
      </w:r>
      <w:r>
        <w:br/>
        <w:t>Als Lieb‘ und immer neue Liebe:</w:t>
      </w:r>
      <w:r>
        <w:br/>
        <w:t>Die lehrt mich fein mit Kraft und Tat,</w:t>
      </w:r>
      <w:r>
        <w:br/>
        <w:t>Dass ich zum Sieg mich liebend übe;</w:t>
      </w:r>
      <w:r>
        <w:br/>
        <w:t>Denn über mich und eigne Lieb?</w:t>
      </w:r>
      <w:r>
        <w:br/>
        <w:t xml:space="preserve">Siegt Nichts, als Christi Liebestrieb. </w:t>
      </w:r>
    </w:p>
    <w:p w14:paraId="3467BE87" w14:textId="77777777" w:rsidR="008E5F26" w:rsidRDefault="008E5F26" w:rsidP="008E5F26">
      <w:pPr>
        <w:pStyle w:val="StandardWeb"/>
      </w:pPr>
      <w:r>
        <w:t>Das weiß ich wohl, drum senk‘ ich mich</w:t>
      </w:r>
      <w:r>
        <w:br/>
        <w:t>Ganz in dein Liebs- und Friedensleben,</w:t>
      </w:r>
      <w:r>
        <w:br/>
        <w:t>O Sohn des Vaters, dass ich mich</w:t>
      </w:r>
      <w:r>
        <w:br/>
        <w:t>Daraus hinfort nie will begeben.</w:t>
      </w:r>
      <w:r>
        <w:br/>
        <w:t xml:space="preserve">Wenn Gott die Lieb‘ in uns </w:t>
      </w:r>
      <w:proofErr w:type="spellStart"/>
      <w:r>
        <w:t>ergeußt</w:t>
      </w:r>
      <w:proofErr w:type="spellEnd"/>
      <w:r>
        <w:t>,</w:t>
      </w:r>
      <w:r>
        <w:br/>
        <w:t xml:space="preserve">Dann triumphieret unser Geist. </w:t>
      </w:r>
    </w:p>
    <w:p w14:paraId="0B04FE30" w14:textId="77777777" w:rsidR="008E5F26" w:rsidRDefault="008E5F26" w:rsidP="008E5F26">
      <w:pPr>
        <w:pStyle w:val="StandardWeb"/>
      </w:pPr>
      <w:r>
        <w:t>Mein Glaube jauchzet Ja dazu,</w:t>
      </w:r>
      <w:r>
        <w:br/>
        <w:t>Und Gottes Liebe will es zeigen;</w:t>
      </w:r>
      <w:r>
        <w:br/>
        <w:t>So senk‘ ich mich in ihre Ruh,</w:t>
      </w:r>
      <w:r>
        <w:br/>
        <w:t>Und werde froh das Ziel erreichen,</w:t>
      </w:r>
      <w:r>
        <w:br/>
        <w:t>Wo Du, o Jesusliebe, bist,</w:t>
      </w:r>
      <w:r>
        <w:br/>
        <w:t xml:space="preserve">Und Gott in Allen Alles ist! </w:t>
      </w:r>
    </w:p>
    <w:p w14:paraId="5998334E" w14:textId="77777777" w:rsidR="008E5F26" w:rsidRDefault="008E5F26" w:rsidP="008E5F26">
      <w:pPr>
        <w:pStyle w:val="StandardWeb"/>
      </w:pPr>
      <w:r>
        <w:t>Er hat mir seinen Liebesgeist</w:t>
      </w:r>
      <w:r>
        <w:br/>
        <w:t>Versprochen und ins Herz gegeben;</w:t>
      </w:r>
      <w:r>
        <w:br/>
        <w:t>Der ist’s, der sichre Proben weist,</w:t>
      </w:r>
      <w:r>
        <w:br/>
        <w:t>Und in uns will als Tempeln leben.</w:t>
      </w:r>
      <w:r>
        <w:br/>
        <w:t xml:space="preserve">Darum tobt, ihr Feinde! </w:t>
      </w:r>
      <w:proofErr w:type="spellStart"/>
      <w:r>
        <w:t>G’nug</w:t>
      </w:r>
      <w:proofErr w:type="spellEnd"/>
      <w:r>
        <w:t>, dass ich</w:t>
      </w:r>
      <w:r>
        <w:br/>
        <w:t>In Gottes Lieb‘ bleib‘ ewiglich!</w:t>
      </w:r>
    </w:p>
    <w:p w14:paraId="3EF51632" w14:textId="77777777" w:rsidR="008E5F26" w:rsidRPr="008A75F8" w:rsidRDefault="008E5F26" w:rsidP="008E5F26">
      <w:pPr>
        <w:pStyle w:val="berschrift2"/>
      </w:pPr>
      <w:r w:rsidRPr="008A75F8">
        <w:t>So führst Du doch recht selig, Herr, die Deinen</w:t>
      </w:r>
    </w:p>
    <w:p w14:paraId="5B61545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So führst Du doch recht selig, Herr, die Deinen,</w:t>
      </w:r>
      <w:r w:rsidRPr="008A75F8">
        <w:rPr>
          <w:rFonts w:eastAsia="Times New Roman"/>
          <w:szCs w:val="24"/>
          <w:lang w:eastAsia="de-DE"/>
        </w:rPr>
        <w:br/>
        <w:t>Ja selig und doch meistens wunderlich.</w:t>
      </w:r>
      <w:r w:rsidRPr="008A75F8">
        <w:rPr>
          <w:rFonts w:eastAsia="Times New Roman"/>
          <w:szCs w:val="24"/>
          <w:lang w:eastAsia="de-DE"/>
        </w:rPr>
        <w:br/>
        <w:t>Wie könntest du es böse mit uns meinen,</w:t>
      </w:r>
      <w:r w:rsidRPr="008A75F8">
        <w:rPr>
          <w:rFonts w:eastAsia="Times New Roman"/>
          <w:szCs w:val="24"/>
          <w:lang w:eastAsia="de-DE"/>
        </w:rPr>
        <w:br/>
        <w:t>Da deine Treu nicht kann verleugnen sich?</w:t>
      </w:r>
      <w:r w:rsidRPr="008A75F8">
        <w:rPr>
          <w:rFonts w:eastAsia="Times New Roman"/>
          <w:szCs w:val="24"/>
          <w:lang w:eastAsia="de-DE"/>
        </w:rPr>
        <w:br/>
        <w:t>Die Wege sind oft krumm und doch gerad,</w:t>
      </w:r>
      <w:r w:rsidRPr="008A75F8">
        <w:rPr>
          <w:rFonts w:eastAsia="Times New Roman"/>
          <w:szCs w:val="24"/>
          <w:lang w:eastAsia="de-DE"/>
        </w:rPr>
        <w:br/>
        <w:t>Darauf du lässt die Kinder zu dir gehn,</w:t>
      </w:r>
      <w:r w:rsidRPr="008A75F8">
        <w:rPr>
          <w:rFonts w:eastAsia="Times New Roman"/>
          <w:szCs w:val="24"/>
          <w:lang w:eastAsia="de-DE"/>
        </w:rPr>
        <w:br/>
        <w:t xml:space="preserve">Da pflegt es wunderseltsam </w:t>
      </w:r>
      <w:proofErr w:type="spellStart"/>
      <w:r w:rsidRPr="008A75F8">
        <w:rPr>
          <w:rFonts w:eastAsia="Times New Roman"/>
          <w:szCs w:val="24"/>
          <w:lang w:eastAsia="de-DE"/>
        </w:rPr>
        <w:t>auszusehn</w:t>
      </w:r>
      <w:proofErr w:type="spellEnd"/>
      <w:r w:rsidRPr="008A75F8">
        <w:rPr>
          <w:rFonts w:eastAsia="Times New Roman"/>
          <w:szCs w:val="24"/>
          <w:lang w:eastAsia="de-DE"/>
        </w:rPr>
        <w:t>,</w:t>
      </w:r>
      <w:r w:rsidRPr="008A75F8">
        <w:rPr>
          <w:rFonts w:eastAsia="Times New Roman"/>
          <w:szCs w:val="24"/>
          <w:lang w:eastAsia="de-DE"/>
        </w:rPr>
        <w:br/>
        <w:t>Doch triumphiert zuletzt dein hoher Rat.</w:t>
      </w:r>
    </w:p>
    <w:p w14:paraId="3FEDF8E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2. Dein Geist hängt nie an menschlichen Gesetzen,</w:t>
      </w:r>
      <w:r w:rsidRPr="008A75F8">
        <w:rPr>
          <w:rFonts w:eastAsia="Times New Roman"/>
          <w:szCs w:val="24"/>
          <w:lang w:eastAsia="de-DE"/>
        </w:rPr>
        <w:br/>
        <w:t>So die Vernunft und gute Meinung stellt.</w:t>
      </w:r>
      <w:r w:rsidRPr="008A75F8">
        <w:rPr>
          <w:rFonts w:eastAsia="Times New Roman"/>
          <w:szCs w:val="24"/>
          <w:lang w:eastAsia="de-DE"/>
        </w:rPr>
        <w:br/>
        <w:t>Den Zweifelsknoten kann dein Schwert verletzten</w:t>
      </w:r>
      <w:r w:rsidRPr="008A75F8">
        <w:rPr>
          <w:rFonts w:eastAsia="Times New Roman"/>
          <w:szCs w:val="24"/>
          <w:lang w:eastAsia="de-DE"/>
        </w:rPr>
        <w:br/>
        <w:t>Und lösen auf, nach dem es dir gefällt.</w:t>
      </w:r>
      <w:r w:rsidRPr="008A75F8">
        <w:rPr>
          <w:rFonts w:eastAsia="Times New Roman"/>
          <w:szCs w:val="24"/>
          <w:lang w:eastAsia="de-DE"/>
        </w:rPr>
        <w:br/>
        <w:t>Du reißest wohl die stärksten Band entzwei;</w:t>
      </w:r>
      <w:r w:rsidRPr="008A75F8">
        <w:rPr>
          <w:rFonts w:eastAsia="Times New Roman"/>
          <w:szCs w:val="24"/>
          <w:lang w:eastAsia="de-DE"/>
        </w:rPr>
        <w:br/>
        <w:t>Was sich entgegensetzt, muss sinken hin;</w:t>
      </w:r>
      <w:r w:rsidRPr="008A75F8">
        <w:rPr>
          <w:rFonts w:eastAsia="Times New Roman"/>
          <w:szCs w:val="24"/>
          <w:lang w:eastAsia="de-DE"/>
        </w:rPr>
        <w:br/>
        <w:t xml:space="preserve">Ein Wort bricht oft den </w:t>
      </w:r>
      <w:proofErr w:type="spellStart"/>
      <w:r w:rsidRPr="008A75F8">
        <w:rPr>
          <w:rFonts w:eastAsia="Times New Roman"/>
          <w:szCs w:val="24"/>
          <w:lang w:eastAsia="de-DE"/>
        </w:rPr>
        <w:t>allerhärtsten</w:t>
      </w:r>
      <w:proofErr w:type="spellEnd"/>
      <w:r w:rsidRPr="008A75F8">
        <w:rPr>
          <w:rFonts w:eastAsia="Times New Roman"/>
          <w:szCs w:val="24"/>
          <w:lang w:eastAsia="de-DE"/>
        </w:rPr>
        <w:t xml:space="preserve"> Sinn,</w:t>
      </w:r>
      <w:r w:rsidRPr="008A75F8">
        <w:rPr>
          <w:rFonts w:eastAsia="Times New Roman"/>
          <w:szCs w:val="24"/>
          <w:lang w:eastAsia="de-DE"/>
        </w:rPr>
        <w:br/>
        <w:t>Dann geht dein Fuß auch durch Umwege frei.</w:t>
      </w:r>
    </w:p>
    <w:p w14:paraId="2771B71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3. Was unsre Klugheit will zusammenfügen,</w:t>
      </w:r>
      <w:r w:rsidRPr="008A75F8">
        <w:rPr>
          <w:rFonts w:eastAsia="Times New Roman"/>
          <w:szCs w:val="24"/>
          <w:lang w:eastAsia="de-DE"/>
        </w:rPr>
        <w:br/>
        <w:t>Teilt dein Verstand in Ost und Westen aus;</w:t>
      </w:r>
      <w:r w:rsidRPr="008A75F8">
        <w:rPr>
          <w:rFonts w:eastAsia="Times New Roman"/>
          <w:szCs w:val="24"/>
          <w:lang w:eastAsia="de-DE"/>
        </w:rPr>
        <w:br/>
        <w:t>Was mancher unter Joch und Last will biegen,</w:t>
      </w:r>
      <w:r w:rsidRPr="008A75F8">
        <w:rPr>
          <w:rFonts w:eastAsia="Times New Roman"/>
          <w:szCs w:val="24"/>
          <w:lang w:eastAsia="de-DE"/>
        </w:rPr>
        <w:br/>
        <w:t>Setzt deine Hand frei an der Sternen Haus.</w:t>
      </w:r>
      <w:r w:rsidRPr="008A75F8">
        <w:rPr>
          <w:rFonts w:eastAsia="Times New Roman"/>
          <w:szCs w:val="24"/>
          <w:lang w:eastAsia="de-DE"/>
        </w:rPr>
        <w:br/>
        <w:t>Die Welt zerreißt, und du verknüpfst in Kraft;</w:t>
      </w:r>
      <w:r w:rsidRPr="008A75F8">
        <w:rPr>
          <w:rFonts w:eastAsia="Times New Roman"/>
          <w:szCs w:val="24"/>
          <w:lang w:eastAsia="de-DE"/>
        </w:rPr>
        <w:br/>
        <w:t>Sie bricht, du baust; sie baut, du reißest ein;</w:t>
      </w:r>
      <w:r w:rsidRPr="008A75F8">
        <w:rPr>
          <w:rFonts w:eastAsia="Times New Roman"/>
          <w:szCs w:val="24"/>
          <w:lang w:eastAsia="de-DE"/>
        </w:rPr>
        <w:br/>
        <w:t>Ihr Glanz muss dir ein dunkler Schatten sein;</w:t>
      </w:r>
      <w:r w:rsidRPr="008A75F8">
        <w:rPr>
          <w:rFonts w:eastAsia="Times New Roman"/>
          <w:szCs w:val="24"/>
          <w:lang w:eastAsia="de-DE"/>
        </w:rPr>
        <w:br/>
        <w:t>Dein Geist bei Toten Kraft und Leben schafft.</w:t>
      </w:r>
    </w:p>
    <w:p w14:paraId="5088CD2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4. Will die Vernunft was fromm und selig preisen,</w:t>
      </w:r>
      <w:r w:rsidRPr="008A75F8">
        <w:rPr>
          <w:rFonts w:eastAsia="Times New Roman"/>
          <w:szCs w:val="24"/>
          <w:lang w:eastAsia="de-DE"/>
        </w:rPr>
        <w:br/>
        <w:t>So hast du‘s schon aus deinem Buch getan;</w:t>
      </w:r>
      <w:r w:rsidRPr="008A75F8">
        <w:rPr>
          <w:rFonts w:eastAsia="Times New Roman"/>
          <w:szCs w:val="24"/>
          <w:lang w:eastAsia="de-DE"/>
        </w:rPr>
        <w:br/>
        <w:t>Wem aber niemand will dies Zeugnis weisen,</w:t>
      </w:r>
      <w:r w:rsidRPr="008A75F8">
        <w:rPr>
          <w:rFonts w:eastAsia="Times New Roman"/>
          <w:szCs w:val="24"/>
          <w:lang w:eastAsia="de-DE"/>
        </w:rPr>
        <w:br/>
        <w:t>Den führst du in der Still selbst himmelan.</w:t>
      </w:r>
      <w:r w:rsidRPr="008A75F8">
        <w:rPr>
          <w:rFonts w:eastAsia="Times New Roman"/>
          <w:szCs w:val="24"/>
          <w:lang w:eastAsia="de-DE"/>
        </w:rPr>
        <w:br/>
        <w:t xml:space="preserve">Den Tisch der Pharisäer lässt du </w:t>
      </w:r>
      <w:proofErr w:type="spellStart"/>
      <w:r w:rsidRPr="008A75F8">
        <w:rPr>
          <w:rFonts w:eastAsia="Times New Roman"/>
          <w:szCs w:val="24"/>
          <w:lang w:eastAsia="de-DE"/>
        </w:rPr>
        <w:t>stehn</w:t>
      </w:r>
      <w:proofErr w:type="spellEnd"/>
      <w:r w:rsidRPr="008A75F8">
        <w:rPr>
          <w:rFonts w:eastAsia="Times New Roman"/>
          <w:szCs w:val="24"/>
          <w:lang w:eastAsia="de-DE"/>
        </w:rPr>
        <w:br/>
        <w:t>Und speisest mit den Sündern, sprichst sie frei.</w:t>
      </w:r>
      <w:r w:rsidRPr="008A75F8">
        <w:rPr>
          <w:rFonts w:eastAsia="Times New Roman"/>
          <w:szCs w:val="24"/>
          <w:lang w:eastAsia="de-DE"/>
        </w:rPr>
        <w:br/>
        <w:t>Wer weiß, was öfters deine Absicht sei?</w:t>
      </w:r>
      <w:r w:rsidRPr="008A75F8">
        <w:rPr>
          <w:rFonts w:eastAsia="Times New Roman"/>
          <w:szCs w:val="24"/>
          <w:lang w:eastAsia="de-DE"/>
        </w:rPr>
        <w:br/>
        <w:t>Wer kann der tiefsten Weisheit Abgrund sehn?</w:t>
      </w:r>
    </w:p>
    <w:p w14:paraId="2B336A6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5. Was alles ist, gilt nichts in deinen Augen;</w:t>
      </w:r>
      <w:r w:rsidRPr="008A75F8">
        <w:rPr>
          <w:rFonts w:eastAsia="Times New Roman"/>
          <w:szCs w:val="24"/>
          <w:lang w:eastAsia="de-DE"/>
        </w:rPr>
        <w:br/>
        <w:t>Was nichts ist, hast du, großer Herr, recht lieb.</w:t>
      </w:r>
      <w:r w:rsidRPr="008A75F8">
        <w:rPr>
          <w:rFonts w:eastAsia="Times New Roman"/>
          <w:szCs w:val="24"/>
          <w:lang w:eastAsia="de-DE"/>
        </w:rPr>
        <w:br/>
        <w:t>Der Worte Pracht und Ruhm mag dir nicht taugen,</w:t>
      </w:r>
      <w:r w:rsidRPr="008A75F8">
        <w:rPr>
          <w:rFonts w:eastAsia="Times New Roman"/>
          <w:szCs w:val="24"/>
          <w:lang w:eastAsia="de-DE"/>
        </w:rPr>
        <w:br/>
        <w:t>Du gibst die Kraft und Nachdruck durch den Trieb.</w:t>
      </w:r>
      <w:r w:rsidRPr="008A75F8">
        <w:rPr>
          <w:rFonts w:eastAsia="Times New Roman"/>
          <w:szCs w:val="24"/>
          <w:lang w:eastAsia="de-DE"/>
        </w:rPr>
        <w:br/>
        <w:t>Die besten Werke bringen dir kein Lob,</w:t>
      </w:r>
      <w:r w:rsidRPr="008A75F8">
        <w:rPr>
          <w:rFonts w:eastAsia="Times New Roman"/>
          <w:szCs w:val="24"/>
          <w:lang w:eastAsia="de-DE"/>
        </w:rPr>
        <w:br/>
        <w:t>Sie sind versteckt, der Blinde geht vorbei;</w:t>
      </w:r>
      <w:r w:rsidRPr="008A75F8">
        <w:rPr>
          <w:rFonts w:eastAsia="Times New Roman"/>
          <w:szCs w:val="24"/>
          <w:lang w:eastAsia="de-DE"/>
        </w:rPr>
        <w:br/>
        <w:t>Wer Augen hat, sieht sie doch nie so frei;</w:t>
      </w:r>
      <w:r w:rsidRPr="008A75F8">
        <w:rPr>
          <w:rFonts w:eastAsia="Times New Roman"/>
          <w:szCs w:val="24"/>
          <w:lang w:eastAsia="de-DE"/>
        </w:rPr>
        <w:br/>
        <w:t>Die Sachen sind zu klar, der Sinn zu groß.</w:t>
      </w:r>
    </w:p>
    <w:p w14:paraId="6E858FF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6. O Herrscher, sei von uns </w:t>
      </w:r>
      <w:proofErr w:type="spellStart"/>
      <w:r w:rsidRPr="008A75F8">
        <w:rPr>
          <w:rFonts w:eastAsia="Times New Roman"/>
          <w:szCs w:val="24"/>
          <w:lang w:eastAsia="de-DE"/>
        </w:rPr>
        <w:t>gebenedeiet</w:t>
      </w:r>
      <w:proofErr w:type="spellEnd"/>
      <w:r w:rsidRPr="008A75F8">
        <w:rPr>
          <w:rFonts w:eastAsia="Times New Roman"/>
          <w:szCs w:val="24"/>
          <w:lang w:eastAsia="de-DE"/>
        </w:rPr>
        <w:t>,</w:t>
      </w:r>
      <w:r w:rsidRPr="008A75F8">
        <w:rPr>
          <w:rFonts w:eastAsia="Times New Roman"/>
          <w:szCs w:val="24"/>
          <w:lang w:eastAsia="de-DE"/>
        </w:rPr>
        <w:br/>
        <w:t>Der du uns rötest und lebendig machst.</w:t>
      </w:r>
      <w:r w:rsidRPr="008A75F8">
        <w:rPr>
          <w:rFonts w:eastAsia="Times New Roman"/>
          <w:szCs w:val="24"/>
          <w:lang w:eastAsia="de-DE"/>
        </w:rPr>
        <w:br/>
        <w:t>Wenn uns dein Geist der Weisheit Schatz verleihet,</w:t>
      </w:r>
      <w:r w:rsidRPr="008A75F8">
        <w:rPr>
          <w:rFonts w:eastAsia="Times New Roman"/>
          <w:szCs w:val="24"/>
          <w:lang w:eastAsia="de-DE"/>
        </w:rPr>
        <w:br/>
        <w:t>So sehn wir erst, wie wohl du für uns wachst.</w:t>
      </w:r>
      <w:r w:rsidRPr="008A75F8">
        <w:rPr>
          <w:rFonts w:eastAsia="Times New Roman"/>
          <w:szCs w:val="24"/>
          <w:lang w:eastAsia="de-DE"/>
        </w:rPr>
        <w:br/>
        <w:t>Die Weisheit spielt bei uns, wir spielen mit.</w:t>
      </w:r>
      <w:r w:rsidRPr="008A75F8">
        <w:rPr>
          <w:rFonts w:eastAsia="Times New Roman"/>
          <w:szCs w:val="24"/>
          <w:lang w:eastAsia="de-DE"/>
        </w:rPr>
        <w:br/>
        <w:t>Bei uns zu wohnen ist dir lauter Lust,</w:t>
      </w:r>
      <w:r w:rsidRPr="008A75F8">
        <w:rPr>
          <w:rFonts w:eastAsia="Times New Roman"/>
          <w:szCs w:val="24"/>
          <w:lang w:eastAsia="de-DE"/>
        </w:rPr>
        <w:br/>
        <w:t>Die reget sich in deiner Vaterbrust</w:t>
      </w:r>
      <w:r w:rsidRPr="008A75F8">
        <w:rPr>
          <w:rFonts w:eastAsia="Times New Roman"/>
          <w:szCs w:val="24"/>
          <w:lang w:eastAsia="de-DE"/>
        </w:rPr>
        <w:br/>
        <w:t>Und gängelt uns mit zartem Kinderschritt.</w:t>
      </w:r>
    </w:p>
    <w:p w14:paraId="14F1BAF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7. Bald scheinst du hart und streng uns anzugreifen,</w:t>
      </w:r>
      <w:r w:rsidRPr="008A75F8">
        <w:rPr>
          <w:rFonts w:eastAsia="Times New Roman"/>
          <w:szCs w:val="24"/>
          <w:lang w:eastAsia="de-DE"/>
        </w:rPr>
        <w:br/>
        <w:t xml:space="preserve">Bald </w:t>
      </w:r>
      <w:proofErr w:type="spellStart"/>
      <w:r w:rsidRPr="008A75F8">
        <w:rPr>
          <w:rFonts w:eastAsia="Times New Roman"/>
          <w:szCs w:val="24"/>
          <w:lang w:eastAsia="de-DE"/>
        </w:rPr>
        <w:t>fährest</w:t>
      </w:r>
      <w:proofErr w:type="spellEnd"/>
      <w:r w:rsidRPr="008A75F8">
        <w:rPr>
          <w:rFonts w:eastAsia="Times New Roman"/>
          <w:szCs w:val="24"/>
          <w:lang w:eastAsia="de-DE"/>
        </w:rPr>
        <w:t xml:space="preserve"> du mit uns ganz säuberlich.</w:t>
      </w:r>
      <w:r w:rsidRPr="008A75F8">
        <w:rPr>
          <w:rFonts w:eastAsia="Times New Roman"/>
          <w:szCs w:val="24"/>
          <w:lang w:eastAsia="de-DE"/>
        </w:rPr>
        <w:br/>
        <w:t xml:space="preserve">Geschiehts, dass unser Sinn sucht aus </w:t>
      </w:r>
      <w:proofErr w:type="spellStart"/>
      <w:r w:rsidRPr="008A75F8">
        <w:rPr>
          <w:rFonts w:eastAsia="Times New Roman"/>
          <w:szCs w:val="24"/>
          <w:lang w:eastAsia="de-DE"/>
        </w:rPr>
        <w:t>zuschweifen</w:t>
      </w:r>
      <w:proofErr w:type="spellEnd"/>
      <w:r w:rsidRPr="008A75F8">
        <w:rPr>
          <w:rFonts w:eastAsia="Times New Roman"/>
          <w:szCs w:val="24"/>
          <w:lang w:eastAsia="de-DE"/>
        </w:rPr>
        <w:t>,</w:t>
      </w:r>
      <w:r w:rsidRPr="008A75F8">
        <w:rPr>
          <w:rFonts w:eastAsia="Times New Roman"/>
          <w:szCs w:val="24"/>
          <w:lang w:eastAsia="de-DE"/>
        </w:rPr>
        <w:br/>
        <w:t>So weist die Zucht uns wieder hin auf dich.</w:t>
      </w:r>
      <w:r w:rsidRPr="008A75F8">
        <w:rPr>
          <w:rFonts w:eastAsia="Times New Roman"/>
          <w:szCs w:val="24"/>
          <w:lang w:eastAsia="de-DE"/>
        </w:rPr>
        <w:br/>
        <w:t>Da gehn wir denn mit blöden Augen hin,</w:t>
      </w:r>
      <w:r w:rsidRPr="008A75F8">
        <w:rPr>
          <w:rFonts w:eastAsia="Times New Roman"/>
          <w:szCs w:val="24"/>
          <w:lang w:eastAsia="de-DE"/>
        </w:rPr>
        <w:br/>
        <w:t>Du kü</w:t>
      </w:r>
      <w:r>
        <w:rPr>
          <w:rFonts w:eastAsia="Times New Roman"/>
          <w:szCs w:val="24"/>
          <w:lang w:eastAsia="de-DE"/>
        </w:rPr>
        <w:t>ss</w:t>
      </w:r>
      <w:r w:rsidRPr="008A75F8">
        <w:rPr>
          <w:rFonts w:eastAsia="Times New Roman"/>
          <w:szCs w:val="24"/>
          <w:lang w:eastAsia="de-DE"/>
        </w:rPr>
        <w:t xml:space="preserve">est uns, wir sagen </w:t>
      </w:r>
      <w:proofErr w:type="spellStart"/>
      <w:r w:rsidRPr="008A75F8">
        <w:rPr>
          <w:rFonts w:eastAsia="Times New Roman"/>
          <w:szCs w:val="24"/>
          <w:lang w:eastAsia="de-DE"/>
        </w:rPr>
        <w:t>Be</w:t>
      </w:r>
      <w:r>
        <w:rPr>
          <w:rFonts w:eastAsia="Times New Roman"/>
          <w:szCs w:val="24"/>
          <w:lang w:eastAsia="de-DE"/>
        </w:rPr>
        <w:t>ss‘</w:t>
      </w:r>
      <w:r w:rsidRPr="008A75F8">
        <w:rPr>
          <w:rFonts w:eastAsia="Times New Roman"/>
          <w:szCs w:val="24"/>
          <w:lang w:eastAsia="de-DE"/>
        </w:rPr>
        <w:t>rung</w:t>
      </w:r>
      <w:proofErr w:type="spellEnd"/>
      <w:r w:rsidRPr="008A75F8">
        <w:rPr>
          <w:rFonts w:eastAsia="Times New Roman"/>
          <w:szCs w:val="24"/>
          <w:lang w:eastAsia="de-DE"/>
        </w:rPr>
        <w:t xml:space="preserve"> zu;</w:t>
      </w:r>
      <w:r w:rsidRPr="008A75F8">
        <w:rPr>
          <w:rFonts w:eastAsia="Times New Roman"/>
          <w:szCs w:val="24"/>
          <w:lang w:eastAsia="de-DE"/>
        </w:rPr>
        <w:br/>
        <w:t>Drauf schenkst dein Geist dem Herzen wieder Ruh</w:t>
      </w:r>
      <w:r w:rsidRPr="008A75F8">
        <w:rPr>
          <w:rFonts w:eastAsia="Times New Roman"/>
          <w:szCs w:val="24"/>
          <w:lang w:eastAsia="de-DE"/>
        </w:rPr>
        <w:br/>
        <w:t>Und hält im Zaum den ausgeschweiften Sinn.</w:t>
      </w:r>
    </w:p>
    <w:p w14:paraId="189DAE4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8. Du kennst, o Vater, wohl das schwache Wesen,</w:t>
      </w:r>
      <w:r w:rsidRPr="008A75F8">
        <w:rPr>
          <w:rFonts w:eastAsia="Times New Roman"/>
          <w:szCs w:val="24"/>
          <w:lang w:eastAsia="de-DE"/>
        </w:rPr>
        <w:br/>
        <w:t>Die Ohnmacht und der Sinnen Unverstand;</w:t>
      </w:r>
      <w:r w:rsidRPr="008A75F8">
        <w:rPr>
          <w:rFonts w:eastAsia="Times New Roman"/>
          <w:szCs w:val="24"/>
          <w:lang w:eastAsia="de-DE"/>
        </w:rPr>
        <w:br/>
        <w:t>Man kann uns fast an unsrer Stirn ablesen,</w:t>
      </w:r>
      <w:r w:rsidRPr="008A75F8">
        <w:rPr>
          <w:rFonts w:eastAsia="Times New Roman"/>
          <w:szCs w:val="24"/>
          <w:lang w:eastAsia="de-DE"/>
        </w:rPr>
        <w:br/>
        <w:t>Wie es um schwache Kinder sei bewandt.</w:t>
      </w:r>
      <w:r w:rsidRPr="008A75F8">
        <w:rPr>
          <w:rFonts w:eastAsia="Times New Roman"/>
          <w:szCs w:val="24"/>
          <w:lang w:eastAsia="de-DE"/>
        </w:rPr>
        <w:br/>
        <w:t xml:space="preserve">Drum greifst du zu und hältst und </w:t>
      </w:r>
      <w:proofErr w:type="spellStart"/>
      <w:r w:rsidRPr="008A75F8">
        <w:rPr>
          <w:rFonts w:eastAsia="Times New Roman"/>
          <w:szCs w:val="24"/>
          <w:lang w:eastAsia="de-DE"/>
        </w:rPr>
        <w:t>trägest</w:t>
      </w:r>
      <w:proofErr w:type="spellEnd"/>
      <w:r w:rsidRPr="008A75F8">
        <w:rPr>
          <w:rFonts w:eastAsia="Times New Roman"/>
          <w:szCs w:val="24"/>
          <w:lang w:eastAsia="de-DE"/>
        </w:rPr>
        <w:t xml:space="preserve"> sie,</w:t>
      </w:r>
      <w:r w:rsidRPr="008A75F8">
        <w:rPr>
          <w:rFonts w:eastAsia="Times New Roman"/>
          <w:szCs w:val="24"/>
          <w:lang w:eastAsia="de-DE"/>
        </w:rPr>
        <w:br/>
        <w:t>Brauchst Vaterrecht und zeigest Muttertreu;</w:t>
      </w:r>
      <w:r w:rsidRPr="008A75F8">
        <w:rPr>
          <w:rFonts w:eastAsia="Times New Roman"/>
          <w:szCs w:val="24"/>
          <w:lang w:eastAsia="de-DE"/>
        </w:rPr>
        <w:br/>
        <w:t>Wo niemand meint, dass etwas deine sei,</w:t>
      </w:r>
      <w:r w:rsidRPr="008A75F8">
        <w:rPr>
          <w:rFonts w:eastAsia="Times New Roman"/>
          <w:szCs w:val="24"/>
          <w:lang w:eastAsia="de-DE"/>
        </w:rPr>
        <w:br/>
        <w:t>Da hegst du selbst dein Schäflein je und je.</w:t>
      </w:r>
    </w:p>
    <w:p w14:paraId="7432D35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9. Also gehst du nicht die gemeinen Wege,</w:t>
      </w:r>
      <w:r w:rsidRPr="008A75F8">
        <w:rPr>
          <w:rFonts w:eastAsia="Times New Roman"/>
          <w:szCs w:val="24"/>
          <w:lang w:eastAsia="de-DE"/>
        </w:rPr>
        <w:br/>
        <w:t xml:space="preserve">Dein Fuß wird selten öffentlich </w:t>
      </w:r>
      <w:proofErr w:type="spellStart"/>
      <w:r w:rsidRPr="008A75F8">
        <w:rPr>
          <w:rFonts w:eastAsia="Times New Roman"/>
          <w:szCs w:val="24"/>
          <w:lang w:eastAsia="de-DE"/>
        </w:rPr>
        <w:t>gesehn</w:t>
      </w:r>
      <w:proofErr w:type="spellEnd"/>
      <w:r w:rsidRPr="008A75F8">
        <w:rPr>
          <w:rFonts w:eastAsia="Times New Roman"/>
          <w:szCs w:val="24"/>
          <w:lang w:eastAsia="de-DE"/>
        </w:rPr>
        <w:t>,</w:t>
      </w:r>
      <w:r w:rsidRPr="008A75F8">
        <w:rPr>
          <w:rFonts w:eastAsia="Times New Roman"/>
          <w:szCs w:val="24"/>
          <w:lang w:eastAsia="de-DE"/>
        </w:rPr>
        <w:br/>
        <w:t>Damit du siehst, was sich im Herzen rege,</w:t>
      </w:r>
      <w:r w:rsidRPr="008A75F8">
        <w:rPr>
          <w:rFonts w:eastAsia="Times New Roman"/>
          <w:szCs w:val="24"/>
          <w:lang w:eastAsia="de-DE"/>
        </w:rPr>
        <w:br/>
        <w:t>Wenn du in Dunkelheit mit uns willst gehn.</w:t>
      </w:r>
      <w:r w:rsidRPr="008A75F8">
        <w:rPr>
          <w:rFonts w:eastAsia="Times New Roman"/>
          <w:szCs w:val="24"/>
          <w:lang w:eastAsia="de-DE"/>
        </w:rPr>
        <w:br/>
        <w:t>Das Widerspiel legt sich vor Augen dar von dem,</w:t>
      </w:r>
      <w:r w:rsidRPr="008A75F8">
        <w:rPr>
          <w:rFonts w:eastAsia="Times New Roman"/>
          <w:szCs w:val="24"/>
          <w:lang w:eastAsia="de-DE"/>
        </w:rPr>
        <w:br/>
        <w:t>Was du in deinem Sinne hast; wer meint,</w:t>
      </w:r>
      <w:r w:rsidRPr="008A75F8">
        <w:rPr>
          <w:rFonts w:eastAsia="Times New Roman"/>
          <w:szCs w:val="24"/>
          <w:lang w:eastAsia="de-DE"/>
        </w:rPr>
        <w:br/>
        <w:t>Er hab den Vorsatz recht gefa</w:t>
      </w:r>
      <w:r>
        <w:rPr>
          <w:rFonts w:eastAsia="Times New Roman"/>
          <w:szCs w:val="24"/>
          <w:lang w:eastAsia="de-DE"/>
        </w:rPr>
        <w:t>ss</w:t>
      </w:r>
      <w:r w:rsidRPr="008A75F8">
        <w:rPr>
          <w:rFonts w:eastAsia="Times New Roman"/>
          <w:szCs w:val="24"/>
          <w:lang w:eastAsia="de-DE"/>
        </w:rPr>
        <w:t>t,</w:t>
      </w:r>
      <w:r w:rsidRPr="008A75F8">
        <w:rPr>
          <w:rFonts w:eastAsia="Times New Roman"/>
          <w:szCs w:val="24"/>
          <w:lang w:eastAsia="de-DE"/>
        </w:rPr>
        <w:br/>
        <w:t>Der wird am End ein andres oft gewahr.</w:t>
      </w:r>
    </w:p>
    <w:p w14:paraId="5CE3C29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10. O Auge, das nicht Trug noch Heucheln leidet,</w:t>
      </w:r>
      <w:r w:rsidRPr="008A75F8">
        <w:rPr>
          <w:rFonts w:eastAsia="Times New Roman"/>
          <w:szCs w:val="24"/>
          <w:lang w:eastAsia="de-DE"/>
        </w:rPr>
        <w:br/>
        <w:t>Gib mir der Klugheit scharfen Unterscheid,</w:t>
      </w:r>
      <w:r w:rsidRPr="008A75F8">
        <w:rPr>
          <w:rFonts w:eastAsia="Times New Roman"/>
          <w:szCs w:val="24"/>
          <w:lang w:eastAsia="de-DE"/>
        </w:rPr>
        <w:br/>
        <w:t>Dadurch Natur von Gnade wird entscheidet,</w:t>
      </w:r>
      <w:r w:rsidRPr="008A75F8">
        <w:rPr>
          <w:rFonts w:eastAsia="Times New Roman"/>
          <w:szCs w:val="24"/>
          <w:lang w:eastAsia="de-DE"/>
        </w:rPr>
        <w:br/>
        <w:t>Das eigne Licht von deiner Heiterkeit.</w:t>
      </w:r>
      <w:r w:rsidRPr="008A75F8">
        <w:rPr>
          <w:rFonts w:eastAsia="Times New Roman"/>
          <w:szCs w:val="24"/>
          <w:lang w:eastAsia="de-DE"/>
        </w:rPr>
        <w:br/>
        <w:t>La</w:t>
      </w:r>
      <w:r>
        <w:rPr>
          <w:rFonts w:eastAsia="Times New Roman"/>
          <w:szCs w:val="24"/>
          <w:lang w:eastAsia="de-DE"/>
        </w:rPr>
        <w:t>ss</w:t>
      </w:r>
      <w:r w:rsidRPr="008A75F8">
        <w:rPr>
          <w:rFonts w:eastAsia="Times New Roman"/>
          <w:szCs w:val="24"/>
          <w:lang w:eastAsia="de-DE"/>
        </w:rPr>
        <w:t xml:space="preserve"> doch mein Herz dich niemals meistern nicht,</w:t>
      </w:r>
      <w:r w:rsidRPr="008A75F8">
        <w:rPr>
          <w:rFonts w:eastAsia="Times New Roman"/>
          <w:szCs w:val="24"/>
          <w:lang w:eastAsia="de-DE"/>
        </w:rPr>
        <w:br/>
        <w:t>Brich ganz entzwei den Willen, der sich liebt,</w:t>
      </w:r>
      <w:r w:rsidRPr="008A75F8">
        <w:rPr>
          <w:rFonts w:eastAsia="Times New Roman"/>
          <w:szCs w:val="24"/>
          <w:lang w:eastAsia="de-DE"/>
        </w:rPr>
        <w:br/>
        <w:t>Erweck die Lust, die sich nur dir ergibt</w:t>
      </w:r>
      <w:r w:rsidRPr="008A75F8">
        <w:rPr>
          <w:rFonts w:eastAsia="Times New Roman"/>
          <w:szCs w:val="24"/>
          <w:lang w:eastAsia="de-DE"/>
        </w:rPr>
        <w:br/>
        <w:t>Und tadelt nie dein heimliches Gericht.</w:t>
      </w:r>
    </w:p>
    <w:p w14:paraId="28AD2E6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11. Will etwa die Vernunft dir widersprechen</w:t>
      </w:r>
      <w:r w:rsidRPr="008A75F8">
        <w:rPr>
          <w:rFonts w:eastAsia="Times New Roman"/>
          <w:szCs w:val="24"/>
          <w:lang w:eastAsia="de-DE"/>
        </w:rPr>
        <w:br/>
        <w:t>Und schüttelt ihren Kopf zu deinem Weg,</w:t>
      </w:r>
      <w:r w:rsidRPr="008A75F8">
        <w:rPr>
          <w:rFonts w:eastAsia="Times New Roman"/>
          <w:szCs w:val="24"/>
          <w:lang w:eastAsia="de-DE"/>
        </w:rPr>
        <w:br/>
        <w:t xml:space="preserve">So </w:t>
      </w:r>
      <w:proofErr w:type="spellStart"/>
      <w:r w:rsidRPr="008A75F8">
        <w:rPr>
          <w:rFonts w:eastAsia="Times New Roman"/>
          <w:szCs w:val="24"/>
          <w:lang w:eastAsia="de-DE"/>
        </w:rPr>
        <w:t>wollst</w:t>
      </w:r>
      <w:proofErr w:type="spellEnd"/>
      <w:r w:rsidRPr="008A75F8">
        <w:rPr>
          <w:rFonts w:eastAsia="Times New Roman"/>
          <w:szCs w:val="24"/>
          <w:lang w:eastAsia="de-DE"/>
        </w:rPr>
        <w:t xml:space="preserve"> du die </w:t>
      </w:r>
      <w:proofErr w:type="spellStart"/>
      <w:r w:rsidRPr="008A75F8">
        <w:rPr>
          <w:rFonts w:eastAsia="Times New Roman"/>
          <w:szCs w:val="24"/>
          <w:lang w:eastAsia="de-DE"/>
        </w:rPr>
        <w:t>Befestung</w:t>
      </w:r>
      <w:proofErr w:type="spellEnd"/>
      <w:r w:rsidRPr="008A75F8">
        <w:rPr>
          <w:rFonts w:eastAsia="Times New Roman"/>
          <w:szCs w:val="24"/>
          <w:lang w:eastAsia="de-DE"/>
        </w:rPr>
        <w:t xml:space="preserve"> niederbrechen,</w:t>
      </w:r>
      <w:r w:rsidRPr="008A75F8">
        <w:rPr>
          <w:rFonts w:eastAsia="Times New Roman"/>
          <w:szCs w:val="24"/>
          <w:lang w:eastAsia="de-DE"/>
        </w:rPr>
        <w:br/>
        <w:t xml:space="preserve">Dass ihre </w:t>
      </w:r>
      <w:proofErr w:type="spellStart"/>
      <w:r w:rsidRPr="008A75F8">
        <w:rPr>
          <w:rFonts w:eastAsia="Times New Roman"/>
          <w:szCs w:val="24"/>
          <w:lang w:eastAsia="de-DE"/>
        </w:rPr>
        <w:t>Höh</w:t>
      </w:r>
      <w:proofErr w:type="spellEnd"/>
      <w:r w:rsidRPr="008A75F8">
        <w:rPr>
          <w:rFonts w:eastAsia="Times New Roman"/>
          <w:szCs w:val="24"/>
          <w:lang w:eastAsia="de-DE"/>
        </w:rPr>
        <w:t xml:space="preserve"> sich nur bei Zeiten leg.</w:t>
      </w:r>
      <w:r w:rsidRPr="008A75F8">
        <w:rPr>
          <w:rFonts w:eastAsia="Times New Roman"/>
          <w:szCs w:val="24"/>
          <w:lang w:eastAsia="de-DE"/>
        </w:rPr>
        <w:br/>
        <w:t xml:space="preserve">Kein fremdes Feuer sich in mir </w:t>
      </w:r>
      <w:proofErr w:type="spellStart"/>
      <w:r w:rsidRPr="008A75F8">
        <w:rPr>
          <w:rFonts w:eastAsia="Times New Roman"/>
          <w:szCs w:val="24"/>
          <w:lang w:eastAsia="de-DE"/>
        </w:rPr>
        <w:t>entzünd</w:t>
      </w:r>
      <w:proofErr w:type="spellEnd"/>
      <w:r w:rsidRPr="008A75F8">
        <w:rPr>
          <w:rFonts w:eastAsia="Times New Roman"/>
          <w:szCs w:val="24"/>
          <w:lang w:eastAsia="de-DE"/>
        </w:rPr>
        <w:t>,</w:t>
      </w:r>
      <w:r w:rsidRPr="008A75F8">
        <w:rPr>
          <w:rFonts w:eastAsia="Times New Roman"/>
          <w:szCs w:val="24"/>
          <w:lang w:eastAsia="de-DE"/>
        </w:rPr>
        <w:br/>
        <w:t>Das ich vor dich in Torheit bringen möcht,</w:t>
      </w:r>
      <w:r w:rsidRPr="008A75F8">
        <w:rPr>
          <w:rFonts w:eastAsia="Times New Roman"/>
          <w:szCs w:val="24"/>
          <w:lang w:eastAsia="de-DE"/>
        </w:rPr>
        <w:br/>
        <w:t xml:space="preserve">Und dir wohl gar so zu gefallen </w:t>
      </w:r>
      <w:proofErr w:type="spellStart"/>
      <w:r w:rsidRPr="008A75F8">
        <w:rPr>
          <w:rFonts w:eastAsia="Times New Roman"/>
          <w:szCs w:val="24"/>
          <w:lang w:eastAsia="de-DE"/>
        </w:rPr>
        <w:t>dächt</w:t>
      </w:r>
      <w:proofErr w:type="spellEnd"/>
      <w:r w:rsidRPr="008A75F8">
        <w:rPr>
          <w:rFonts w:eastAsia="Times New Roman"/>
          <w:szCs w:val="24"/>
          <w:lang w:eastAsia="de-DE"/>
        </w:rPr>
        <w:t>.</w:t>
      </w:r>
      <w:r w:rsidRPr="008A75F8">
        <w:rPr>
          <w:rFonts w:eastAsia="Times New Roman"/>
          <w:szCs w:val="24"/>
          <w:lang w:eastAsia="de-DE"/>
        </w:rPr>
        <w:br/>
        <w:t>O selig, wer dein Licht ergreift und find.</w:t>
      </w:r>
    </w:p>
    <w:p w14:paraId="16D97EC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12. So ziehe mich denn recht nach deinem Willen,</w:t>
      </w:r>
      <w:r w:rsidRPr="008A75F8">
        <w:rPr>
          <w:rFonts w:eastAsia="Times New Roman"/>
          <w:szCs w:val="24"/>
          <w:lang w:eastAsia="de-DE"/>
        </w:rPr>
        <w:br/>
        <w:t>Und trag und heg und führ dein armes Kind.</w:t>
      </w:r>
      <w:r w:rsidRPr="008A75F8">
        <w:rPr>
          <w:rFonts w:eastAsia="Times New Roman"/>
          <w:szCs w:val="24"/>
          <w:lang w:eastAsia="de-DE"/>
        </w:rPr>
        <w:br/>
        <w:t xml:space="preserve">Dein </w:t>
      </w:r>
      <w:proofErr w:type="spellStart"/>
      <w:r w:rsidRPr="008A75F8">
        <w:rPr>
          <w:rFonts w:eastAsia="Times New Roman"/>
          <w:szCs w:val="24"/>
          <w:lang w:eastAsia="de-DE"/>
        </w:rPr>
        <w:t>innres</w:t>
      </w:r>
      <w:proofErr w:type="spellEnd"/>
      <w:r w:rsidRPr="008A75F8">
        <w:rPr>
          <w:rFonts w:eastAsia="Times New Roman"/>
          <w:szCs w:val="24"/>
          <w:lang w:eastAsia="de-DE"/>
        </w:rPr>
        <w:t xml:space="preserve"> Zeugnis soll den Zweifel stillen,</w:t>
      </w:r>
      <w:r w:rsidRPr="008A75F8">
        <w:rPr>
          <w:rFonts w:eastAsia="Times New Roman"/>
          <w:szCs w:val="24"/>
          <w:lang w:eastAsia="de-DE"/>
        </w:rPr>
        <w:br/>
        <w:t>Dein Geist die Furcht und Lüste überwind.</w:t>
      </w:r>
      <w:r w:rsidRPr="008A75F8">
        <w:rPr>
          <w:rFonts w:eastAsia="Times New Roman"/>
          <w:szCs w:val="24"/>
          <w:lang w:eastAsia="de-DE"/>
        </w:rPr>
        <w:br/>
        <w:t>Du bist mein alles, denn dein Sohn ist mein;</w:t>
      </w:r>
      <w:r w:rsidRPr="008A75F8">
        <w:rPr>
          <w:rFonts w:eastAsia="Times New Roman"/>
          <w:szCs w:val="24"/>
          <w:lang w:eastAsia="de-DE"/>
        </w:rPr>
        <w:br/>
        <w:t>Dein Geist reg sich ganz kräftiglich in mir,</w:t>
      </w:r>
      <w:r w:rsidRPr="008A75F8">
        <w:rPr>
          <w:rFonts w:eastAsia="Times New Roman"/>
          <w:szCs w:val="24"/>
          <w:lang w:eastAsia="de-DE"/>
        </w:rPr>
        <w:br/>
        <w:t xml:space="preserve">Ich brenne nun nach dir in </w:t>
      </w:r>
      <w:proofErr w:type="spellStart"/>
      <w:r w:rsidRPr="008A75F8">
        <w:rPr>
          <w:rFonts w:eastAsia="Times New Roman"/>
          <w:szCs w:val="24"/>
          <w:lang w:eastAsia="de-DE"/>
        </w:rPr>
        <w:t>Liebsbegier</w:t>
      </w:r>
      <w:proofErr w:type="spellEnd"/>
      <w:r w:rsidRPr="008A75F8">
        <w:rPr>
          <w:rFonts w:eastAsia="Times New Roman"/>
          <w:szCs w:val="24"/>
          <w:lang w:eastAsia="de-DE"/>
        </w:rPr>
        <w:t>,</w:t>
      </w:r>
      <w:r w:rsidRPr="008A75F8">
        <w:rPr>
          <w:rFonts w:eastAsia="Times New Roman"/>
          <w:szCs w:val="24"/>
          <w:lang w:eastAsia="de-DE"/>
        </w:rPr>
        <w:br/>
        <w:t>Wie oft erquickt mich deiner Klarheit Schein!</w:t>
      </w:r>
    </w:p>
    <w:p w14:paraId="30E0967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13. Drum muss die Kreatur mir immer dienen,</w:t>
      </w:r>
      <w:r w:rsidRPr="008A75F8">
        <w:rPr>
          <w:rFonts w:eastAsia="Times New Roman"/>
          <w:szCs w:val="24"/>
          <w:lang w:eastAsia="de-DE"/>
        </w:rPr>
        <w:br/>
        <w:t>Kein Engel schämt nun der Gemeinschaft sich:</w:t>
      </w:r>
      <w:r w:rsidRPr="008A75F8">
        <w:rPr>
          <w:rFonts w:eastAsia="Times New Roman"/>
          <w:szCs w:val="24"/>
          <w:lang w:eastAsia="de-DE"/>
        </w:rPr>
        <w:br/>
        <w:t>Die Geister, die vor dir vollendet grünen,</w:t>
      </w:r>
      <w:r w:rsidRPr="008A75F8">
        <w:rPr>
          <w:rFonts w:eastAsia="Times New Roman"/>
          <w:szCs w:val="24"/>
          <w:lang w:eastAsia="de-DE"/>
        </w:rPr>
        <w:br/>
        <w:t>Sind meine Brüder und erwarten mich.</w:t>
      </w:r>
      <w:r w:rsidRPr="008A75F8">
        <w:rPr>
          <w:rFonts w:eastAsia="Times New Roman"/>
          <w:szCs w:val="24"/>
          <w:lang w:eastAsia="de-DE"/>
        </w:rPr>
        <w:br/>
        <w:t>Wie oft erquicket meinen Geist ein Herz,</w:t>
      </w:r>
      <w:r w:rsidRPr="008A75F8">
        <w:rPr>
          <w:rFonts w:eastAsia="Times New Roman"/>
          <w:szCs w:val="24"/>
          <w:lang w:eastAsia="de-DE"/>
        </w:rPr>
        <w:br/>
        <w:t>Das dich und mich und alle Christen liebt!</w:t>
      </w:r>
      <w:r w:rsidRPr="008A75F8">
        <w:rPr>
          <w:rFonts w:eastAsia="Times New Roman"/>
          <w:szCs w:val="24"/>
          <w:lang w:eastAsia="de-DE"/>
        </w:rPr>
        <w:br/>
        <w:t>Ists möglich, dass mich etwas noch betrübt?</w:t>
      </w:r>
      <w:r w:rsidRPr="008A75F8">
        <w:rPr>
          <w:rFonts w:eastAsia="Times New Roman"/>
          <w:szCs w:val="24"/>
          <w:lang w:eastAsia="de-DE"/>
        </w:rPr>
        <w:br/>
        <w:t>Komm, Freudenquell, weich ewig aller Schmerz.</w:t>
      </w:r>
    </w:p>
    <w:p w14:paraId="32F84F35" w14:textId="77777777" w:rsidR="008E5F26" w:rsidRPr="008A75F8" w:rsidRDefault="008E5F26" w:rsidP="008E5F26">
      <w:pPr>
        <w:pStyle w:val="berschrift2"/>
      </w:pPr>
      <w:r w:rsidRPr="008A75F8">
        <w:t>Triumph der ewigen Liebe.</w:t>
      </w:r>
    </w:p>
    <w:p w14:paraId="7B037C24" w14:textId="77777777" w:rsidR="008E5F26" w:rsidRPr="008A75F8" w:rsidRDefault="008E5F26" w:rsidP="008E5F26">
      <w:pPr>
        <w:spacing w:before="100" w:beforeAutospacing="1" w:after="100" w:afterAutospacing="1" w:line="240" w:lineRule="auto"/>
        <w:rPr>
          <w:rFonts w:eastAsia="Times New Roman"/>
          <w:szCs w:val="24"/>
          <w:lang w:eastAsia="de-DE"/>
        </w:rPr>
      </w:pPr>
      <w:proofErr w:type="spellStart"/>
      <w:r w:rsidRPr="008A75F8">
        <w:rPr>
          <w:rFonts w:eastAsia="Times New Roman"/>
          <w:szCs w:val="24"/>
          <w:lang w:eastAsia="de-DE"/>
        </w:rPr>
        <w:t>Holdsel’ges</w:t>
      </w:r>
      <w:proofErr w:type="spellEnd"/>
      <w:r w:rsidRPr="008A75F8">
        <w:rPr>
          <w:rFonts w:eastAsia="Times New Roman"/>
          <w:szCs w:val="24"/>
          <w:lang w:eastAsia="de-DE"/>
        </w:rPr>
        <w:t xml:space="preserve"> Gotteslamm,</w:t>
      </w:r>
      <w:r w:rsidRPr="008A75F8">
        <w:rPr>
          <w:rFonts w:eastAsia="Times New Roman"/>
          <w:szCs w:val="24"/>
          <w:lang w:eastAsia="de-DE"/>
        </w:rPr>
        <w:br/>
        <w:t xml:space="preserve">Sieh hoch </w:t>
      </w:r>
      <w:proofErr w:type="spellStart"/>
      <w:r w:rsidRPr="008A75F8">
        <w:rPr>
          <w:rFonts w:eastAsia="Times New Roman"/>
          <w:szCs w:val="24"/>
          <w:lang w:eastAsia="de-DE"/>
        </w:rPr>
        <w:t>gebenedeiet</w:t>
      </w:r>
      <w:proofErr w:type="spellEnd"/>
      <w:r w:rsidRPr="008A75F8">
        <w:rPr>
          <w:rFonts w:eastAsia="Times New Roman"/>
          <w:szCs w:val="24"/>
          <w:lang w:eastAsia="de-DE"/>
        </w:rPr>
        <w:t>,</w:t>
      </w:r>
      <w:r w:rsidRPr="008A75F8">
        <w:rPr>
          <w:rFonts w:eastAsia="Times New Roman"/>
          <w:szCs w:val="24"/>
          <w:lang w:eastAsia="de-DE"/>
        </w:rPr>
        <w:br/>
        <w:t>Dass du die Lieb erneuet</w:t>
      </w:r>
      <w:r w:rsidRPr="008A75F8">
        <w:rPr>
          <w:rFonts w:eastAsia="Times New Roman"/>
          <w:szCs w:val="24"/>
          <w:lang w:eastAsia="de-DE"/>
        </w:rPr>
        <w:br/>
        <w:t>Als unser Bräutigam!</w:t>
      </w:r>
      <w:r w:rsidRPr="008A75F8">
        <w:rPr>
          <w:rFonts w:eastAsia="Times New Roman"/>
          <w:szCs w:val="24"/>
          <w:lang w:eastAsia="de-DE"/>
        </w:rPr>
        <w:br/>
        <w:t>Die Lieb‘ wird triumphieren,</w:t>
      </w:r>
      <w:r w:rsidRPr="008A75F8">
        <w:rPr>
          <w:rFonts w:eastAsia="Times New Roman"/>
          <w:szCs w:val="24"/>
          <w:lang w:eastAsia="de-DE"/>
        </w:rPr>
        <w:br/>
        <w:t>Und uns mit Kronen zieren,</w:t>
      </w:r>
      <w:r w:rsidRPr="008A75F8">
        <w:rPr>
          <w:rFonts w:eastAsia="Times New Roman"/>
          <w:szCs w:val="24"/>
          <w:lang w:eastAsia="de-DE"/>
        </w:rPr>
        <w:br/>
        <w:t>Weil sie vom Himmel kam,</w:t>
      </w:r>
      <w:r w:rsidRPr="008A75F8">
        <w:rPr>
          <w:rFonts w:eastAsia="Times New Roman"/>
          <w:szCs w:val="24"/>
          <w:lang w:eastAsia="de-DE"/>
        </w:rPr>
        <w:br/>
      </w:r>
      <w:proofErr w:type="spellStart"/>
      <w:r w:rsidRPr="008A75F8">
        <w:rPr>
          <w:rFonts w:eastAsia="Times New Roman"/>
          <w:szCs w:val="24"/>
          <w:lang w:eastAsia="de-DE"/>
        </w:rPr>
        <w:t>Holdsel’ges</w:t>
      </w:r>
      <w:proofErr w:type="spellEnd"/>
      <w:r w:rsidRPr="008A75F8">
        <w:rPr>
          <w:rFonts w:eastAsia="Times New Roman"/>
          <w:szCs w:val="24"/>
          <w:lang w:eastAsia="de-DE"/>
        </w:rPr>
        <w:t xml:space="preserve"> Gotteslamm! </w:t>
      </w:r>
    </w:p>
    <w:p w14:paraId="4FBE73C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Vereinte Liebe siegt,</w:t>
      </w:r>
      <w:r w:rsidRPr="008A75F8">
        <w:rPr>
          <w:rFonts w:eastAsia="Times New Roman"/>
          <w:szCs w:val="24"/>
          <w:lang w:eastAsia="de-DE"/>
        </w:rPr>
        <w:br/>
        <w:t>Schwebt über alle Höhen,</w:t>
      </w:r>
      <w:r w:rsidRPr="008A75F8">
        <w:rPr>
          <w:rFonts w:eastAsia="Times New Roman"/>
          <w:szCs w:val="24"/>
          <w:lang w:eastAsia="de-DE"/>
        </w:rPr>
        <w:br/>
        <w:t>Wird überwunden sehen</w:t>
      </w:r>
      <w:r w:rsidRPr="008A75F8">
        <w:rPr>
          <w:rFonts w:eastAsia="Times New Roman"/>
          <w:szCs w:val="24"/>
          <w:lang w:eastAsia="de-DE"/>
        </w:rPr>
        <w:br/>
        <w:t>Den Feind, der sie bekriegt.</w:t>
      </w:r>
      <w:r w:rsidRPr="008A75F8">
        <w:rPr>
          <w:rFonts w:eastAsia="Times New Roman"/>
          <w:szCs w:val="24"/>
          <w:lang w:eastAsia="de-DE"/>
        </w:rPr>
        <w:br/>
        <w:t>Die Siegespsalmen klingen,</w:t>
      </w:r>
      <w:r w:rsidRPr="008A75F8">
        <w:rPr>
          <w:rFonts w:eastAsia="Times New Roman"/>
          <w:szCs w:val="24"/>
          <w:lang w:eastAsia="de-DE"/>
        </w:rPr>
        <w:br/>
        <w:t>Dem König Dank zu bringen,</w:t>
      </w:r>
      <w:r w:rsidRPr="008A75F8">
        <w:rPr>
          <w:rFonts w:eastAsia="Times New Roman"/>
          <w:szCs w:val="24"/>
          <w:lang w:eastAsia="de-DE"/>
        </w:rPr>
        <w:br/>
        <w:t>Vor dem die Welt erliegt!</w:t>
      </w:r>
      <w:r w:rsidRPr="008A75F8">
        <w:rPr>
          <w:rFonts w:eastAsia="Times New Roman"/>
          <w:szCs w:val="24"/>
          <w:lang w:eastAsia="de-DE"/>
        </w:rPr>
        <w:br/>
        <w:t>Vereinte Liebe siegt!</w:t>
      </w:r>
    </w:p>
    <w:p w14:paraId="586B848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Nach wohl vollbrachtem Streit</w:t>
      </w:r>
      <w:r w:rsidRPr="008A75F8">
        <w:rPr>
          <w:rFonts w:eastAsia="Times New Roman"/>
          <w:szCs w:val="24"/>
          <w:lang w:eastAsia="de-DE"/>
        </w:rPr>
        <w:br/>
        <w:t xml:space="preserve">Rechtfertigt sich das </w:t>
      </w:r>
      <w:r>
        <w:rPr>
          <w:rFonts w:eastAsia="Times New Roman"/>
          <w:szCs w:val="24"/>
          <w:lang w:eastAsia="de-DE"/>
        </w:rPr>
        <w:t>L</w:t>
      </w:r>
      <w:r w:rsidRPr="008A75F8">
        <w:rPr>
          <w:rFonts w:eastAsia="Times New Roman"/>
          <w:szCs w:val="24"/>
          <w:lang w:eastAsia="de-DE"/>
        </w:rPr>
        <w:t>eben,</w:t>
      </w:r>
      <w:r w:rsidRPr="008A75F8">
        <w:rPr>
          <w:rFonts w:eastAsia="Times New Roman"/>
          <w:szCs w:val="24"/>
          <w:lang w:eastAsia="de-DE"/>
        </w:rPr>
        <w:br/>
        <w:t>Das uns die Lieb‘ gegeben,</w:t>
      </w:r>
      <w:r w:rsidRPr="008A75F8">
        <w:rPr>
          <w:rFonts w:eastAsia="Times New Roman"/>
          <w:szCs w:val="24"/>
          <w:lang w:eastAsia="de-DE"/>
        </w:rPr>
        <w:br/>
        <w:t>In ew’ger Jubelfreud‘.</w:t>
      </w:r>
      <w:r w:rsidRPr="008A75F8">
        <w:rPr>
          <w:rFonts w:eastAsia="Times New Roman"/>
          <w:szCs w:val="24"/>
          <w:lang w:eastAsia="de-DE"/>
        </w:rPr>
        <w:br/>
        <w:t>Steh‘ auf, du Fürst der Deinen,</w:t>
      </w:r>
      <w:r w:rsidRPr="008A75F8">
        <w:rPr>
          <w:rFonts w:eastAsia="Times New Roman"/>
          <w:szCs w:val="24"/>
          <w:lang w:eastAsia="de-DE"/>
        </w:rPr>
        <w:br/>
        <w:t>Siegprächtig zu erscheinen</w:t>
      </w:r>
      <w:r w:rsidRPr="008A75F8">
        <w:rPr>
          <w:rFonts w:eastAsia="Times New Roman"/>
          <w:szCs w:val="24"/>
          <w:lang w:eastAsia="de-DE"/>
        </w:rPr>
        <w:br/>
        <w:t>In deiner Lieblichkeit,</w:t>
      </w:r>
      <w:r w:rsidRPr="008A75F8">
        <w:rPr>
          <w:rFonts w:eastAsia="Times New Roman"/>
          <w:szCs w:val="24"/>
          <w:lang w:eastAsia="de-DE"/>
        </w:rPr>
        <w:br/>
        <w:t xml:space="preserve">Nach lang geführtem Streit! </w:t>
      </w:r>
    </w:p>
    <w:p w14:paraId="2FC94CC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nur bist liebenswert!</w:t>
      </w:r>
      <w:r w:rsidRPr="008A75F8">
        <w:rPr>
          <w:rFonts w:eastAsia="Times New Roman"/>
          <w:szCs w:val="24"/>
          <w:lang w:eastAsia="de-DE"/>
        </w:rPr>
        <w:br/>
        <w:t>Man wird Dich ewig müssen</w:t>
      </w:r>
      <w:r w:rsidRPr="008A75F8">
        <w:rPr>
          <w:rFonts w:eastAsia="Times New Roman"/>
          <w:szCs w:val="24"/>
          <w:lang w:eastAsia="de-DE"/>
        </w:rPr>
        <w:br/>
        <w:t xml:space="preserve">In </w:t>
      </w:r>
      <w:proofErr w:type="spellStart"/>
      <w:r w:rsidRPr="008A75F8">
        <w:rPr>
          <w:rFonts w:eastAsia="Times New Roman"/>
          <w:szCs w:val="24"/>
          <w:lang w:eastAsia="de-DE"/>
        </w:rPr>
        <w:t>sel’ger</w:t>
      </w:r>
      <w:proofErr w:type="spellEnd"/>
      <w:r w:rsidRPr="008A75F8">
        <w:rPr>
          <w:rFonts w:eastAsia="Times New Roman"/>
          <w:szCs w:val="24"/>
          <w:lang w:eastAsia="de-DE"/>
        </w:rPr>
        <w:t xml:space="preserve"> Liebe grüßen,</w:t>
      </w:r>
      <w:r w:rsidRPr="008A75F8">
        <w:rPr>
          <w:rFonts w:eastAsia="Times New Roman"/>
          <w:szCs w:val="24"/>
          <w:lang w:eastAsia="de-DE"/>
        </w:rPr>
        <w:br/>
        <w:t>So lang die Liebe währt!</w:t>
      </w:r>
      <w:r w:rsidRPr="008A75F8">
        <w:rPr>
          <w:rFonts w:eastAsia="Times New Roman"/>
          <w:szCs w:val="24"/>
          <w:lang w:eastAsia="de-DE"/>
        </w:rPr>
        <w:br/>
        <w:t>Die Liebe wird bestehen,</w:t>
      </w:r>
      <w:r w:rsidRPr="008A75F8">
        <w:rPr>
          <w:rFonts w:eastAsia="Times New Roman"/>
          <w:szCs w:val="24"/>
          <w:lang w:eastAsia="de-DE"/>
        </w:rPr>
        <w:br/>
        <w:t>Wann Alles wird vergehen,</w:t>
      </w:r>
      <w:r w:rsidRPr="008A75F8">
        <w:rPr>
          <w:rFonts w:eastAsia="Times New Roman"/>
          <w:szCs w:val="24"/>
          <w:lang w:eastAsia="de-DE"/>
        </w:rPr>
        <w:br/>
        <w:t>Wie uns dein Mund gelehrt.</w:t>
      </w:r>
      <w:r w:rsidRPr="008A75F8">
        <w:rPr>
          <w:rFonts w:eastAsia="Times New Roman"/>
          <w:szCs w:val="24"/>
          <w:lang w:eastAsia="de-DE"/>
        </w:rPr>
        <w:br/>
        <w:t xml:space="preserve">Du nur bist liebenswert </w:t>
      </w:r>
    </w:p>
    <w:p w14:paraId="589408B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Ein festes Liebesband</w:t>
      </w:r>
      <w:r w:rsidRPr="008A75F8">
        <w:rPr>
          <w:rFonts w:eastAsia="Times New Roman"/>
          <w:szCs w:val="24"/>
          <w:lang w:eastAsia="de-DE"/>
        </w:rPr>
        <w:br/>
        <w:t>Ist uns von dir gebunden,</w:t>
      </w:r>
      <w:r w:rsidRPr="008A75F8">
        <w:rPr>
          <w:rFonts w:eastAsia="Times New Roman"/>
          <w:szCs w:val="24"/>
          <w:lang w:eastAsia="de-DE"/>
        </w:rPr>
        <w:br/>
        <w:t>Sobald uns aufgefunden</w:t>
      </w:r>
      <w:r w:rsidRPr="008A75F8">
        <w:rPr>
          <w:rFonts w:eastAsia="Times New Roman"/>
          <w:szCs w:val="24"/>
          <w:lang w:eastAsia="de-DE"/>
        </w:rPr>
        <w:br/>
        <w:t>Des treuen Hirten Hand.</w:t>
      </w:r>
      <w:r w:rsidRPr="008A75F8">
        <w:rPr>
          <w:rFonts w:eastAsia="Times New Roman"/>
          <w:szCs w:val="24"/>
          <w:lang w:eastAsia="de-DE"/>
        </w:rPr>
        <w:br/>
        <w:t>Komm, lass in deinen Armen</w:t>
      </w:r>
      <w:r w:rsidRPr="008A75F8">
        <w:rPr>
          <w:rFonts w:eastAsia="Times New Roman"/>
          <w:szCs w:val="24"/>
          <w:lang w:eastAsia="de-DE"/>
        </w:rPr>
        <w:br/>
        <w:t xml:space="preserve">Uns, edler Hirt, </w:t>
      </w:r>
      <w:proofErr w:type="spellStart"/>
      <w:r w:rsidRPr="008A75F8">
        <w:rPr>
          <w:rFonts w:eastAsia="Times New Roman"/>
          <w:szCs w:val="24"/>
          <w:lang w:eastAsia="de-DE"/>
        </w:rPr>
        <w:t>erwarmen</w:t>
      </w:r>
      <w:proofErr w:type="spellEnd"/>
      <w:r w:rsidRPr="008A75F8">
        <w:rPr>
          <w:rFonts w:eastAsia="Times New Roman"/>
          <w:szCs w:val="24"/>
          <w:lang w:eastAsia="de-DE"/>
        </w:rPr>
        <w:t>!</w:t>
      </w:r>
      <w:r w:rsidRPr="008A75F8">
        <w:rPr>
          <w:rFonts w:eastAsia="Times New Roman"/>
          <w:szCs w:val="24"/>
          <w:lang w:eastAsia="de-DE"/>
        </w:rPr>
        <w:br/>
        <w:t>Wir sind Dir nah‘ verwandt</w:t>
      </w:r>
      <w:r w:rsidRPr="008A75F8">
        <w:rPr>
          <w:rFonts w:eastAsia="Times New Roman"/>
          <w:szCs w:val="24"/>
          <w:lang w:eastAsia="de-DE"/>
        </w:rPr>
        <w:br/>
        <w:t xml:space="preserve">Durch festes Liebesband! </w:t>
      </w:r>
    </w:p>
    <w:p w14:paraId="421E85A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Mit einem Herz und Mund</w:t>
      </w:r>
      <w:r w:rsidRPr="008A75F8">
        <w:rPr>
          <w:rFonts w:eastAsia="Times New Roman"/>
          <w:szCs w:val="24"/>
          <w:lang w:eastAsia="de-DE"/>
        </w:rPr>
        <w:br/>
        <w:t>Soll in uns unser Meister</w:t>
      </w:r>
      <w:r w:rsidRPr="008A75F8">
        <w:rPr>
          <w:rFonts w:eastAsia="Times New Roman"/>
          <w:szCs w:val="24"/>
          <w:lang w:eastAsia="de-DE"/>
        </w:rPr>
        <w:br/>
        <w:t>Dich, Vater aller Geister,</w:t>
      </w:r>
      <w:r w:rsidRPr="008A75F8">
        <w:rPr>
          <w:rFonts w:eastAsia="Times New Roman"/>
          <w:szCs w:val="24"/>
          <w:lang w:eastAsia="de-DE"/>
        </w:rPr>
        <w:br/>
        <w:t>Hoch preisen alle Stund,</w:t>
      </w:r>
      <w:r w:rsidRPr="008A75F8">
        <w:rPr>
          <w:rFonts w:eastAsia="Times New Roman"/>
          <w:szCs w:val="24"/>
          <w:lang w:eastAsia="de-DE"/>
        </w:rPr>
        <w:br/>
        <w:t>Frohlocken, jubilieren,</w:t>
      </w:r>
      <w:r w:rsidRPr="008A75F8">
        <w:rPr>
          <w:rFonts w:eastAsia="Times New Roman"/>
          <w:szCs w:val="24"/>
          <w:lang w:eastAsia="de-DE"/>
        </w:rPr>
        <w:br/>
        <w:t>In Liebe triumphieren.</w:t>
      </w:r>
      <w:r w:rsidRPr="008A75F8">
        <w:rPr>
          <w:rFonts w:eastAsia="Times New Roman"/>
          <w:szCs w:val="24"/>
          <w:lang w:eastAsia="de-DE"/>
        </w:rPr>
        <w:br/>
        <w:t>Sei Du der neue Bund</w:t>
      </w:r>
      <w:r w:rsidRPr="008A75F8">
        <w:rPr>
          <w:rFonts w:eastAsia="Times New Roman"/>
          <w:szCs w:val="24"/>
          <w:lang w:eastAsia="de-DE"/>
        </w:rPr>
        <w:br/>
        <w:t xml:space="preserve">Zu einem Herz und Mund! </w:t>
      </w:r>
    </w:p>
    <w:p w14:paraId="27FA549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Der heil’gen Engel Chor</w:t>
      </w:r>
      <w:r w:rsidRPr="008A75F8">
        <w:rPr>
          <w:rFonts w:eastAsia="Times New Roman"/>
          <w:szCs w:val="24"/>
          <w:lang w:eastAsia="de-DE"/>
        </w:rPr>
        <w:br/>
        <w:t>Verkündigt deine Taten,</w:t>
      </w:r>
      <w:r w:rsidRPr="008A75F8">
        <w:rPr>
          <w:rFonts w:eastAsia="Times New Roman"/>
          <w:szCs w:val="24"/>
          <w:lang w:eastAsia="de-DE"/>
        </w:rPr>
        <w:br/>
        <w:t>O Held, voll Kraft und Raten,</w:t>
      </w:r>
      <w:r w:rsidRPr="008A75F8">
        <w:rPr>
          <w:rFonts w:eastAsia="Times New Roman"/>
          <w:szCs w:val="24"/>
          <w:lang w:eastAsia="de-DE"/>
        </w:rPr>
        <w:br/>
        <w:t>Und hebt dein Lob empor!</w:t>
      </w:r>
      <w:r w:rsidRPr="008A75F8">
        <w:rPr>
          <w:rFonts w:eastAsia="Times New Roman"/>
          <w:szCs w:val="24"/>
          <w:lang w:eastAsia="de-DE"/>
        </w:rPr>
        <w:br/>
        <w:t>Zeuch her in deiner Stärke,</w:t>
      </w:r>
      <w:r w:rsidRPr="008A75F8">
        <w:rPr>
          <w:rFonts w:eastAsia="Times New Roman"/>
          <w:szCs w:val="24"/>
          <w:lang w:eastAsia="de-DE"/>
        </w:rPr>
        <w:br/>
        <w:t>Lass deine Liebeswerke</w:t>
      </w:r>
      <w:r w:rsidRPr="008A75F8">
        <w:rPr>
          <w:rFonts w:eastAsia="Times New Roman"/>
          <w:szCs w:val="24"/>
          <w:lang w:eastAsia="de-DE"/>
        </w:rPr>
        <w:br/>
        <w:t xml:space="preserve">Siegprächtig </w:t>
      </w:r>
      <w:proofErr w:type="spellStart"/>
      <w:r w:rsidRPr="008A75F8">
        <w:rPr>
          <w:rFonts w:eastAsia="Times New Roman"/>
          <w:szCs w:val="24"/>
          <w:lang w:eastAsia="de-DE"/>
        </w:rPr>
        <w:t>geh</w:t>
      </w:r>
      <w:r>
        <w:rPr>
          <w:rFonts w:eastAsia="Times New Roman"/>
          <w:szCs w:val="24"/>
          <w:lang w:eastAsia="de-DE"/>
        </w:rPr>
        <w:t>‘</w:t>
      </w:r>
      <w:r w:rsidRPr="008A75F8">
        <w:rPr>
          <w:rFonts w:eastAsia="Times New Roman"/>
          <w:szCs w:val="24"/>
          <w:lang w:eastAsia="de-DE"/>
        </w:rPr>
        <w:t>n</w:t>
      </w:r>
      <w:proofErr w:type="spellEnd"/>
      <w:r w:rsidRPr="008A75F8">
        <w:rPr>
          <w:rFonts w:eastAsia="Times New Roman"/>
          <w:szCs w:val="24"/>
          <w:lang w:eastAsia="de-DE"/>
        </w:rPr>
        <w:t xml:space="preserve"> hervor,</w:t>
      </w:r>
      <w:r w:rsidRPr="008A75F8">
        <w:rPr>
          <w:rFonts w:eastAsia="Times New Roman"/>
          <w:szCs w:val="24"/>
          <w:lang w:eastAsia="de-DE"/>
        </w:rPr>
        <w:br/>
        <w:t xml:space="preserve">So tönt der Himmel Chor! </w:t>
      </w:r>
    </w:p>
    <w:p w14:paraId="498B5D6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Der </w:t>
      </w:r>
      <w:proofErr w:type="spellStart"/>
      <w:r w:rsidRPr="008A75F8">
        <w:rPr>
          <w:rFonts w:eastAsia="Times New Roman"/>
          <w:szCs w:val="24"/>
          <w:lang w:eastAsia="de-DE"/>
        </w:rPr>
        <w:t>Ält‘sten</w:t>
      </w:r>
      <w:proofErr w:type="spellEnd"/>
      <w:r w:rsidRPr="008A75F8">
        <w:rPr>
          <w:rFonts w:eastAsia="Times New Roman"/>
          <w:szCs w:val="24"/>
          <w:lang w:eastAsia="de-DE"/>
        </w:rPr>
        <w:t xml:space="preserve"> ganze Schar,</w:t>
      </w:r>
      <w:r w:rsidRPr="008A75F8">
        <w:rPr>
          <w:rFonts w:eastAsia="Times New Roman"/>
          <w:szCs w:val="24"/>
          <w:lang w:eastAsia="de-DE"/>
        </w:rPr>
        <w:br/>
        <w:t>Die vor dem Throne wohnen,</w:t>
      </w:r>
      <w:r w:rsidRPr="008A75F8">
        <w:rPr>
          <w:rFonts w:eastAsia="Times New Roman"/>
          <w:szCs w:val="24"/>
          <w:lang w:eastAsia="de-DE"/>
        </w:rPr>
        <w:br/>
        <w:t>Die werfen ihre Kronen</w:t>
      </w:r>
      <w:r w:rsidRPr="008A75F8">
        <w:rPr>
          <w:rFonts w:eastAsia="Times New Roman"/>
          <w:szCs w:val="24"/>
          <w:lang w:eastAsia="de-DE"/>
        </w:rPr>
        <w:br/>
        <w:t>Zu deinen Füßen dar.</w:t>
      </w:r>
      <w:r w:rsidRPr="008A75F8">
        <w:rPr>
          <w:rFonts w:eastAsia="Times New Roman"/>
          <w:szCs w:val="24"/>
          <w:lang w:eastAsia="de-DE"/>
        </w:rPr>
        <w:br/>
        <w:t xml:space="preserve">Wir </w:t>
      </w:r>
      <w:proofErr w:type="spellStart"/>
      <w:r w:rsidRPr="008A75F8">
        <w:rPr>
          <w:rFonts w:eastAsia="Times New Roman"/>
          <w:szCs w:val="24"/>
          <w:lang w:eastAsia="de-DE"/>
        </w:rPr>
        <w:t>fall’n</w:t>
      </w:r>
      <w:proofErr w:type="spellEnd"/>
      <w:r w:rsidRPr="008A75F8">
        <w:rPr>
          <w:rFonts w:eastAsia="Times New Roman"/>
          <w:szCs w:val="24"/>
          <w:lang w:eastAsia="de-DE"/>
        </w:rPr>
        <w:t xml:space="preserve"> mit ihnen nieder,</w:t>
      </w:r>
      <w:r w:rsidRPr="008A75F8">
        <w:rPr>
          <w:rFonts w:eastAsia="Times New Roman"/>
          <w:szCs w:val="24"/>
          <w:lang w:eastAsia="de-DE"/>
        </w:rPr>
        <w:br/>
        <w:t>und singen Lobeslieder;</w:t>
      </w:r>
      <w:r w:rsidRPr="008A75F8">
        <w:rPr>
          <w:rFonts w:eastAsia="Times New Roman"/>
          <w:szCs w:val="24"/>
          <w:lang w:eastAsia="de-DE"/>
        </w:rPr>
        <w:br/>
        <w:t>„Heil Ihm, der ist und war!“</w:t>
      </w:r>
      <w:r w:rsidRPr="008A75F8">
        <w:rPr>
          <w:rFonts w:eastAsia="Times New Roman"/>
          <w:szCs w:val="24"/>
          <w:lang w:eastAsia="de-DE"/>
        </w:rPr>
        <w:br/>
        <w:t xml:space="preserve">So ruft der </w:t>
      </w:r>
      <w:proofErr w:type="spellStart"/>
      <w:r w:rsidRPr="008A75F8">
        <w:rPr>
          <w:rFonts w:eastAsia="Times New Roman"/>
          <w:szCs w:val="24"/>
          <w:lang w:eastAsia="de-DE"/>
        </w:rPr>
        <w:t>Ält‘sten</w:t>
      </w:r>
      <w:proofErr w:type="spellEnd"/>
      <w:r w:rsidRPr="008A75F8">
        <w:rPr>
          <w:rFonts w:eastAsia="Times New Roman"/>
          <w:szCs w:val="24"/>
          <w:lang w:eastAsia="de-DE"/>
        </w:rPr>
        <w:t xml:space="preserve"> Schar. </w:t>
      </w:r>
    </w:p>
    <w:p w14:paraId="0289FAC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Die Liebesharmonie</w:t>
      </w:r>
      <w:r w:rsidRPr="008A75F8">
        <w:rPr>
          <w:rFonts w:eastAsia="Times New Roman"/>
          <w:szCs w:val="24"/>
          <w:lang w:eastAsia="de-DE"/>
        </w:rPr>
        <w:br/>
        <w:t>Soll immer süßer spielen,</w:t>
      </w:r>
      <w:r w:rsidRPr="008A75F8">
        <w:rPr>
          <w:rFonts w:eastAsia="Times New Roman"/>
          <w:szCs w:val="24"/>
          <w:lang w:eastAsia="de-DE"/>
        </w:rPr>
        <w:br/>
        <w:t>Je mehr sie Kraft wird fühlen,</w:t>
      </w:r>
      <w:r w:rsidRPr="008A75F8">
        <w:rPr>
          <w:rFonts w:eastAsia="Times New Roman"/>
          <w:szCs w:val="24"/>
          <w:lang w:eastAsia="de-DE"/>
        </w:rPr>
        <w:br/>
        <w:t>Ohn Ende dort und hie.</w:t>
      </w:r>
      <w:r w:rsidRPr="008A75F8">
        <w:rPr>
          <w:rFonts w:eastAsia="Times New Roman"/>
          <w:szCs w:val="24"/>
          <w:lang w:eastAsia="de-DE"/>
        </w:rPr>
        <w:br/>
        <w:t>Dein Reich muss in uns bleiben,</w:t>
      </w:r>
      <w:r w:rsidRPr="008A75F8">
        <w:rPr>
          <w:rFonts w:eastAsia="Times New Roman"/>
          <w:szCs w:val="24"/>
          <w:lang w:eastAsia="de-DE"/>
        </w:rPr>
        <w:br/>
        <w:t>Vermischte Kraft vertreiben</w:t>
      </w:r>
      <w:r w:rsidRPr="008A75F8">
        <w:rPr>
          <w:rFonts w:eastAsia="Times New Roman"/>
          <w:szCs w:val="24"/>
          <w:lang w:eastAsia="de-DE"/>
        </w:rPr>
        <w:br/>
        <w:t xml:space="preserve">Der </w:t>
      </w:r>
      <w:proofErr w:type="spellStart"/>
      <w:r w:rsidRPr="008A75F8">
        <w:rPr>
          <w:rFonts w:eastAsia="Times New Roman"/>
          <w:szCs w:val="24"/>
          <w:lang w:eastAsia="de-DE"/>
        </w:rPr>
        <w:t>eiteln</w:t>
      </w:r>
      <w:proofErr w:type="spellEnd"/>
      <w:r w:rsidRPr="008A75F8">
        <w:rPr>
          <w:rFonts w:eastAsia="Times New Roman"/>
          <w:szCs w:val="24"/>
          <w:lang w:eastAsia="de-DE"/>
        </w:rPr>
        <w:t xml:space="preserve"> Phantasie</w:t>
      </w:r>
      <w:r w:rsidRPr="008A75F8">
        <w:rPr>
          <w:rFonts w:eastAsia="Times New Roman"/>
          <w:szCs w:val="24"/>
          <w:lang w:eastAsia="de-DE"/>
        </w:rPr>
        <w:br/>
        <w:t xml:space="preserve">Durch Liebesharmonie. </w:t>
      </w:r>
    </w:p>
    <w:p w14:paraId="0266620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So wächst dein Leben mehr</w:t>
      </w:r>
      <w:r w:rsidRPr="008A75F8">
        <w:rPr>
          <w:rFonts w:eastAsia="Times New Roman"/>
          <w:szCs w:val="24"/>
          <w:lang w:eastAsia="de-DE"/>
        </w:rPr>
        <w:br/>
        <w:t>Zur vollen Mannesstärke,</w:t>
      </w:r>
      <w:r w:rsidRPr="008A75F8">
        <w:rPr>
          <w:rFonts w:eastAsia="Times New Roman"/>
          <w:szCs w:val="24"/>
          <w:lang w:eastAsia="de-DE"/>
        </w:rPr>
        <w:br/>
        <w:t>Wenn alle deine Werke</w:t>
      </w:r>
      <w:r w:rsidRPr="008A75F8">
        <w:rPr>
          <w:rFonts w:eastAsia="Times New Roman"/>
          <w:szCs w:val="24"/>
          <w:lang w:eastAsia="de-DE"/>
        </w:rPr>
        <w:br/>
        <w:t>Dir bringen Preis und Ehr.</w:t>
      </w:r>
      <w:r w:rsidRPr="008A75F8">
        <w:rPr>
          <w:rFonts w:eastAsia="Times New Roman"/>
          <w:szCs w:val="24"/>
          <w:lang w:eastAsia="de-DE"/>
        </w:rPr>
        <w:br/>
        <w:t>Lieb‘ ist’s, die Engel machet;</w:t>
      </w:r>
      <w:r w:rsidRPr="008A75F8">
        <w:rPr>
          <w:rFonts w:eastAsia="Times New Roman"/>
          <w:szCs w:val="24"/>
          <w:lang w:eastAsia="de-DE"/>
        </w:rPr>
        <w:br/>
        <w:t>Lieb‘ ist’s, die still verlachet</w:t>
      </w:r>
      <w:r w:rsidRPr="008A75F8">
        <w:rPr>
          <w:rFonts w:eastAsia="Times New Roman"/>
          <w:szCs w:val="24"/>
          <w:lang w:eastAsia="de-DE"/>
        </w:rPr>
        <w:br/>
        <w:t>Der Feinde ganzes Heer,</w:t>
      </w:r>
      <w:r w:rsidRPr="008A75F8">
        <w:rPr>
          <w:rFonts w:eastAsia="Times New Roman"/>
          <w:szCs w:val="24"/>
          <w:lang w:eastAsia="de-DE"/>
        </w:rPr>
        <w:br/>
        <w:t xml:space="preserve">Denn ihre Zier ist Er! </w:t>
      </w:r>
    </w:p>
    <w:p w14:paraId="2CCBC086" w14:textId="77777777" w:rsidR="008E5F26"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Dank, Weisheit, Stärk‘ und Pracht,</w:t>
      </w:r>
      <w:r w:rsidRPr="008A75F8">
        <w:rPr>
          <w:rFonts w:eastAsia="Times New Roman"/>
          <w:szCs w:val="24"/>
          <w:lang w:eastAsia="de-DE"/>
        </w:rPr>
        <w:br/>
        <w:t>Lob, Herrlichkeit und Leben</w:t>
      </w:r>
      <w:r w:rsidRPr="008A75F8">
        <w:rPr>
          <w:rFonts w:eastAsia="Times New Roman"/>
          <w:szCs w:val="24"/>
          <w:lang w:eastAsia="de-DE"/>
        </w:rPr>
        <w:br/>
        <w:t>Sei unserm Gott gegeben,</w:t>
      </w:r>
      <w:r w:rsidRPr="008A75F8">
        <w:rPr>
          <w:rFonts w:eastAsia="Times New Roman"/>
          <w:szCs w:val="24"/>
          <w:lang w:eastAsia="de-DE"/>
        </w:rPr>
        <w:br/>
        <w:t>Der uns zur Lieb‘ gebracht!</w:t>
      </w:r>
      <w:r w:rsidRPr="008A75F8">
        <w:rPr>
          <w:rFonts w:eastAsia="Times New Roman"/>
          <w:szCs w:val="24"/>
          <w:lang w:eastAsia="de-DE"/>
        </w:rPr>
        <w:br/>
        <w:t>Das Lamm, das uns befreiet,</w:t>
      </w:r>
      <w:r w:rsidRPr="008A75F8">
        <w:rPr>
          <w:rFonts w:eastAsia="Times New Roman"/>
          <w:szCs w:val="24"/>
          <w:lang w:eastAsia="de-DE"/>
        </w:rPr>
        <w:br/>
        <w:t xml:space="preserve">Sei hoch </w:t>
      </w:r>
      <w:proofErr w:type="spellStart"/>
      <w:r w:rsidRPr="008A75F8">
        <w:rPr>
          <w:rFonts w:eastAsia="Times New Roman"/>
          <w:szCs w:val="24"/>
          <w:lang w:eastAsia="de-DE"/>
        </w:rPr>
        <w:t>gebenedeiet</w:t>
      </w:r>
      <w:proofErr w:type="spellEnd"/>
      <w:r w:rsidRPr="008A75F8">
        <w:rPr>
          <w:rFonts w:eastAsia="Times New Roman"/>
          <w:szCs w:val="24"/>
          <w:lang w:eastAsia="de-DE"/>
        </w:rPr>
        <w:t>,</w:t>
      </w:r>
      <w:r w:rsidRPr="008A75F8">
        <w:rPr>
          <w:rFonts w:eastAsia="Times New Roman"/>
          <w:szCs w:val="24"/>
          <w:lang w:eastAsia="de-DE"/>
        </w:rPr>
        <w:br/>
        <w:t>Ihm sei Lob, Preis und Macht</w:t>
      </w:r>
      <w:r w:rsidRPr="008A75F8">
        <w:rPr>
          <w:rFonts w:eastAsia="Times New Roman"/>
          <w:szCs w:val="24"/>
          <w:lang w:eastAsia="de-DE"/>
        </w:rPr>
        <w:br/>
        <w:t xml:space="preserve">Dank, Weisheit, Stärk‘ und Pracht! </w:t>
      </w:r>
    </w:p>
    <w:p w14:paraId="1FA5A992" w14:textId="77777777" w:rsidR="008E5F26" w:rsidRPr="00093083" w:rsidRDefault="008E5F26" w:rsidP="008E5F26">
      <w:pPr>
        <w:pStyle w:val="berschrift2"/>
      </w:pPr>
      <w:r w:rsidRPr="00093083">
        <w:t>Um alleinige Führung durch Christum.</w:t>
      </w:r>
    </w:p>
    <w:p w14:paraId="31671085" w14:textId="77777777" w:rsidR="008E5F26" w:rsidRPr="00093083" w:rsidRDefault="008E5F26" w:rsidP="008E5F26">
      <w:r w:rsidRPr="00093083">
        <w:t>O Jesu, Du mein Licht und Leben!</w:t>
      </w:r>
      <w:r w:rsidRPr="00093083">
        <w:br/>
        <w:t>Wann soll ich Dich ganz finden?</w:t>
      </w:r>
      <w:r w:rsidRPr="00093083">
        <w:br/>
        <w:t>Wann soll die Sünd‘ den Geist aufgeben?</w:t>
      </w:r>
      <w:r w:rsidRPr="00093083">
        <w:br/>
        <w:t>Wann willst Du überwinden?</w:t>
      </w:r>
      <w:r w:rsidRPr="00093083">
        <w:br/>
        <w:t>O, dass doch nichts mehr in mir blieb,</w:t>
      </w:r>
      <w:r w:rsidRPr="00093083">
        <w:br/>
        <w:t xml:space="preserve">Als deine </w:t>
      </w:r>
      <w:proofErr w:type="spellStart"/>
      <w:r w:rsidRPr="00093083">
        <w:t>sel’ge</w:t>
      </w:r>
      <w:proofErr w:type="spellEnd"/>
      <w:r w:rsidRPr="00093083">
        <w:t xml:space="preserve"> Auferstehungslieb‘! </w:t>
      </w:r>
    </w:p>
    <w:p w14:paraId="59F186EC" w14:textId="77777777" w:rsidR="008E5F26" w:rsidRPr="00093083" w:rsidRDefault="008E5F26" w:rsidP="008E5F26">
      <w:r w:rsidRPr="00093083">
        <w:t>Gedenkst Du noch daran, o Liebe,</w:t>
      </w:r>
      <w:r w:rsidRPr="00093083">
        <w:br/>
        <w:t xml:space="preserve">Was Du mir </w:t>
      </w:r>
      <w:r>
        <w:t>h</w:t>
      </w:r>
      <w:r w:rsidRPr="00093083">
        <w:t>ast versprochen:</w:t>
      </w:r>
      <w:r w:rsidRPr="00093083">
        <w:br/>
        <w:t xml:space="preserve">Du </w:t>
      </w:r>
      <w:proofErr w:type="spellStart"/>
      <w:r w:rsidRPr="00093083">
        <w:t>wollst</w:t>
      </w:r>
      <w:proofErr w:type="spellEnd"/>
      <w:r w:rsidRPr="00093083">
        <w:t xml:space="preserve"> mir schenken reine Triebe,</w:t>
      </w:r>
      <w:r w:rsidRPr="00093083">
        <w:br/>
        <w:t>Wenn Du Dich ganz gerochen</w:t>
      </w:r>
      <w:r w:rsidRPr="00093083">
        <w:br/>
        <w:t xml:space="preserve">An Adams </w:t>
      </w:r>
      <w:proofErr w:type="spellStart"/>
      <w:r w:rsidRPr="00093083">
        <w:t>sünd’gem</w:t>
      </w:r>
      <w:proofErr w:type="spellEnd"/>
      <w:r w:rsidRPr="00093083">
        <w:t xml:space="preserve"> Fleisch und Blut? –</w:t>
      </w:r>
      <w:r w:rsidRPr="00093083">
        <w:br/>
        <w:t xml:space="preserve">Drum werde mir im Sieg mein höchstes Gut! </w:t>
      </w:r>
    </w:p>
    <w:p w14:paraId="21D1E5F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093083">
        <w:t>Komm! stärke mich mit deiner Treue,</w:t>
      </w:r>
      <w:r w:rsidRPr="00093083">
        <w:br/>
        <w:t>Und mache mich stets heiter,</w:t>
      </w:r>
      <w:r w:rsidRPr="00093083">
        <w:br/>
        <w:t>Dass mich dein Freudenlicht erneue</w:t>
      </w:r>
      <w:r w:rsidRPr="00093083">
        <w:br/>
        <w:t>In Liebe täglich weiter!</w:t>
      </w:r>
      <w:r w:rsidRPr="00093083">
        <w:br/>
        <w:t>Ich geh‘, wohin dein reiner Geist</w:t>
      </w:r>
      <w:r w:rsidRPr="00093083">
        <w:br/>
        <w:t xml:space="preserve">Mich durch den Zug der </w:t>
      </w:r>
      <w:proofErr w:type="spellStart"/>
      <w:r w:rsidRPr="00093083">
        <w:t>ew’gen</w:t>
      </w:r>
      <w:proofErr w:type="spellEnd"/>
      <w:r w:rsidRPr="00093083">
        <w:t xml:space="preserve"> Gnade weist!</w:t>
      </w:r>
    </w:p>
    <w:p w14:paraId="0C6F696E" w14:textId="77777777" w:rsidR="008E5F26" w:rsidRPr="008A75F8" w:rsidRDefault="008E5F26" w:rsidP="008E5F26">
      <w:pPr>
        <w:pStyle w:val="berschrift2"/>
      </w:pPr>
      <w:r w:rsidRPr="008A75F8">
        <w:t>Um Bewahrung des neuen Lebens.</w:t>
      </w:r>
    </w:p>
    <w:p w14:paraId="292C65B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Hat mich nicht dein Pfeil getroffen</w:t>
      </w:r>
      <w:r w:rsidRPr="008A75F8">
        <w:rPr>
          <w:rFonts w:eastAsia="Times New Roman"/>
          <w:szCs w:val="24"/>
          <w:lang w:eastAsia="de-DE"/>
        </w:rPr>
        <w:br/>
        <w:t>Steht mir nicht dein Alles offen?</w:t>
      </w:r>
      <w:r w:rsidRPr="008A75F8">
        <w:rPr>
          <w:rFonts w:eastAsia="Times New Roman"/>
          <w:szCs w:val="24"/>
          <w:lang w:eastAsia="de-DE"/>
        </w:rPr>
        <w:br/>
        <w:t>Jesu, leugnest Du dies Pfand,</w:t>
      </w:r>
      <w:r w:rsidRPr="008A75F8">
        <w:rPr>
          <w:rFonts w:eastAsia="Times New Roman"/>
          <w:szCs w:val="24"/>
          <w:lang w:eastAsia="de-DE"/>
        </w:rPr>
        <w:br/>
        <w:t>Das zum Mahlschatz mir gegeben?</w:t>
      </w:r>
      <w:r w:rsidRPr="008A75F8">
        <w:rPr>
          <w:rFonts w:eastAsia="Times New Roman"/>
          <w:szCs w:val="24"/>
          <w:lang w:eastAsia="de-DE"/>
        </w:rPr>
        <w:br/>
        <w:t>Sah ich Dich in mir nicht leben,</w:t>
      </w:r>
      <w:r w:rsidRPr="008A75F8">
        <w:rPr>
          <w:rFonts w:eastAsia="Times New Roman"/>
          <w:szCs w:val="24"/>
          <w:lang w:eastAsia="de-DE"/>
        </w:rPr>
        <w:br/>
        <w:t xml:space="preserve">Als dein Blick mich überwand? </w:t>
      </w:r>
    </w:p>
    <w:p w14:paraId="2748207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Bist Du mir nicht selbst erschienen,</w:t>
      </w:r>
      <w:r w:rsidRPr="008A75F8">
        <w:rPr>
          <w:rFonts w:eastAsia="Times New Roman"/>
          <w:szCs w:val="24"/>
          <w:lang w:eastAsia="de-DE"/>
        </w:rPr>
        <w:br/>
        <w:t>Mich in Liebe zu bedienen,</w:t>
      </w:r>
      <w:r w:rsidRPr="008A75F8">
        <w:rPr>
          <w:rFonts w:eastAsia="Times New Roman"/>
          <w:szCs w:val="24"/>
          <w:lang w:eastAsia="de-DE"/>
        </w:rPr>
        <w:br/>
        <w:t>Wie dem Kind die Mutter tut?</w:t>
      </w:r>
      <w:r w:rsidRPr="008A75F8">
        <w:rPr>
          <w:rFonts w:eastAsia="Times New Roman"/>
          <w:szCs w:val="24"/>
          <w:lang w:eastAsia="de-DE"/>
        </w:rPr>
        <w:br/>
        <w:t>Ist mir nicht mein Wunsch gelungen,</w:t>
      </w:r>
      <w:r w:rsidRPr="008A75F8">
        <w:rPr>
          <w:rFonts w:eastAsia="Times New Roman"/>
          <w:szCs w:val="24"/>
          <w:lang w:eastAsia="de-DE"/>
        </w:rPr>
        <w:br/>
        <w:t>Als Du meinen Geist durchdrungen,</w:t>
      </w:r>
      <w:r w:rsidRPr="008A75F8">
        <w:rPr>
          <w:rFonts w:eastAsia="Times New Roman"/>
          <w:szCs w:val="24"/>
          <w:lang w:eastAsia="de-DE"/>
        </w:rPr>
        <w:br/>
        <w:t>Du unvergleichlich Gut?</w:t>
      </w:r>
    </w:p>
    <w:p w14:paraId="1513158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Ja! ich darf nun Deinetwegen</w:t>
      </w:r>
      <w:r w:rsidRPr="008A75F8">
        <w:rPr>
          <w:rFonts w:eastAsia="Times New Roman"/>
          <w:szCs w:val="24"/>
          <w:lang w:eastAsia="de-DE"/>
        </w:rPr>
        <w:br/>
        <w:t>Allen Kummer niederlegen,</w:t>
      </w:r>
      <w:r w:rsidRPr="008A75F8">
        <w:rPr>
          <w:rFonts w:eastAsia="Times New Roman"/>
          <w:szCs w:val="24"/>
          <w:lang w:eastAsia="de-DE"/>
        </w:rPr>
        <w:br/>
        <w:t>Denn Du bleibst mir ewig treu.</w:t>
      </w:r>
      <w:r w:rsidRPr="008A75F8">
        <w:rPr>
          <w:rFonts w:eastAsia="Times New Roman"/>
          <w:szCs w:val="24"/>
          <w:lang w:eastAsia="de-DE"/>
        </w:rPr>
        <w:br/>
        <w:t>Aber wenn ich mich besehe,</w:t>
      </w:r>
      <w:r w:rsidRPr="008A75F8">
        <w:rPr>
          <w:rFonts w:eastAsia="Times New Roman"/>
          <w:szCs w:val="24"/>
          <w:lang w:eastAsia="de-DE"/>
        </w:rPr>
        <w:br/>
        <w:t>Merk ich, wie ich schlüpfrig stehe,</w:t>
      </w:r>
      <w:r w:rsidRPr="008A75F8">
        <w:rPr>
          <w:rFonts w:eastAsia="Times New Roman"/>
          <w:szCs w:val="24"/>
          <w:lang w:eastAsia="de-DE"/>
        </w:rPr>
        <w:br/>
        <w:t>Und wie ungeübt ich sei.</w:t>
      </w:r>
    </w:p>
    <w:p w14:paraId="182EC0A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Würde nicht dein Eifer wachen,</w:t>
      </w:r>
      <w:r w:rsidRPr="008A75F8">
        <w:rPr>
          <w:rFonts w:eastAsia="Times New Roman"/>
          <w:szCs w:val="24"/>
          <w:lang w:eastAsia="de-DE"/>
        </w:rPr>
        <w:br/>
        <w:t>Und mir fest die Liebe machen,</w:t>
      </w:r>
      <w:r w:rsidRPr="008A75F8">
        <w:rPr>
          <w:rFonts w:eastAsia="Times New Roman"/>
          <w:szCs w:val="24"/>
          <w:lang w:eastAsia="de-DE"/>
        </w:rPr>
        <w:br/>
        <w:t xml:space="preserve">Wär‘ es um den Schatz </w:t>
      </w:r>
      <w:proofErr w:type="spellStart"/>
      <w:r w:rsidRPr="008A75F8">
        <w:rPr>
          <w:rFonts w:eastAsia="Times New Roman"/>
          <w:szCs w:val="24"/>
          <w:lang w:eastAsia="de-DE"/>
        </w:rPr>
        <w:t>gescheh’n</w:t>
      </w:r>
      <w:proofErr w:type="spellEnd"/>
      <w:r w:rsidRPr="008A75F8">
        <w:rPr>
          <w:rFonts w:eastAsia="Times New Roman"/>
          <w:szCs w:val="24"/>
          <w:lang w:eastAsia="de-DE"/>
        </w:rPr>
        <w:t>.</w:t>
      </w:r>
      <w:r w:rsidRPr="008A75F8">
        <w:rPr>
          <w:rFonts w:eastAsia="Times New Roman"/>
          <w:szCs w:val="24"/>
          <w:lang w:eastAsia="de-DE"/>
        </w:rPr>
        <w:br/>
        <w:t>Drum verwahr‘ ihn selbst im Grunde</w:t>
      </w:r>
      <w:r w:rsidRPr="008A75F8">
        <w:rPr>
          <w:rFonts w:eastAsia="Times New Roman"/>
          <w:szCs w:val="24"/>
          <w:lang w:eastAsia="de-DE"/>
        </w:rPr>
        <w:br/>
        <w:t>Meines Herzens, nach dem Bunde,</w:t>
      </w:r>
      <w:r w:rsidRPr="008A75F8">
        <w:rPr>
          <w:rFonts w:eastAsia="Times New Roman"/>
          <w:szCs w:val="24"/>
          <w:lang w:eastAsia="de-DE"/>
        </w:rPr>
        <w:br/>
        <w:t xml:space="preserve">Den Du </w:t>
      </w:r>
      <w:proofErr w:type="spellStart"/>
      <w:r w:rsidRPr="008A75F8">
        <w:rPr>
          <w:rFonts w:eastAsia="Times New Roman"/>
          <w:szCs w:val="24"/>
          <w:lang w:eastAsia="de-DE"/>
        </w:rPr>
        <w:t>wollt’st</w:t>
      </w:r>
      <w:proofErr w:type="spellEnd"/>
      <w:r w:rsidRPr="008A75F8">
        <w:rPr>
          <w:rFonts w:eastAsia="Times New Roman"/>
          <w:szCs w:val="24"/>
          <w:lang w:eastAsia="de-DE"/>
        </w:rPr>
        <w:t xml:space="preserve"> mit mir </w:t>
      </w:r>
      <w:proofErr w:type="spellStart"/>
      <w:r w:rsidRPr="008A75F8">
        <w:rPr>
          <w:rFonts w:eastAsia="Times New Roman"/>
          <w:szCs w:val="24"/>
          <w:lang w:eastAsia="de-DE"/>
        </w:rPr>
        <w:t>eingeh’n</w:t>
      </w:r>
      <w:proofErr w:type="spellEnd"/>
      <w:r w:rsidRPr="008A75F8">
        <w:rPr>
          <w:rFonts w:eastAsia="Times New Roman"/>
          <w:szCs w:val="24"/>
          <w:lang w:eastAsia="de-DE"/>
        </w:rPr>
        <w:t>!</w:t>
      </w:r>
    </w:p>
    <w:p w14:paraId="54A0A45F" w14:textId="77777777" w:rsidR="008E5F26" w:rsidRPr="008A75F8" w:rsidRDefault="008E5F26" w:rsidP="008E5F26">
      <w:pPr>
        <w:spacing w:before="100" w:beforeAutospacing="1" w:after="100" w:afterAutospacing="1" w:line="240" w:lineRule="auto"/>
        <w:rPr>
          <w:rFonts w:eastAsia="Times New Roman"/>
          <w:szCs w:val="24"/>
          <w:lang w:eastAsia="de-DE"/>
        </w:rPr>
      </w:pPr>
      <w:proofErr w:type="spellStart"/>
      <w:r w:rsidRPr="008A75F8">
        <w:rPr>
          <w:rFonts w:eastAsia="Times New Roman"/>
          <w:szCs w:val="24"/>
          <w:lang w:eastAsia="de-DE"/>
        </w:rPr>
        <w:t>Geuß</w:t>
      </w:r>
      <w:proofErr w:type="spellEnd"/>
      <w:r>
        <w:rPr>
          <w:rStyle w:val="Funotenzeichen"/>
          <w:rFonts w:eastAsia="Times New Roman"/>
          <w:szCs w:val="24"/>
          <w:lang w:eastAsia="de-DE"/>
        </w:rPr>
        <w:footnoteReference w:id="2"/>
      </w:r>
      <w:r w:rsidRPr="008A75F8">
        <w:rPr>
          <w:rFonts w:eastAsia="Times New Roman"/>
          <w:szCs w:val="24"/>
          <w:lang w:eastAsia="de-DE"/>
        </w:rPr>
        <w:t xml:space="preserve"> mir immer neue Säfte,</w:t>
      </w:r>
      <w:r w:rsidRPr="008A75F8">
        <w:rPr>
          <w:rFonts w:eastAsia="Times New Roman"/>
          <w:szCs w:val="24"/>
          <w:lang w:eastAsia="de-DE"/>
        </w:rPr>
        <w:br/>
        <w:t xml:space="preserve">Frische </w:t>
      </w:r>
      <w:proofErr w:type="spellStart"/>
      <w:r w:rsidRPr="008A75F8">
        <w:rPr>
          <w:rFonts w:eastAsia="Times New Roman"/>
          <w:szCs w:val="24"/>
          <w:lang w:eastAsia="de-DE"/>
        </w:rPr>
        <w:t>Paradieseskräfte</w:t>
      </w:r>
      <w:proofErr w:type="spellEnd"/>
      <w:r w:rsidRPr="008A75F8">
        <w:rPr>
          <w:rFonts w:eastAsia="Times New Roman"/>
          <w:szCs w:val="24"/>
          <w:lang w:eastAsia="de-DE"/>
        </w:rPr>
        <w:br/>
        <w:t>Aus dem Baum des Lebens ein,</w:t>
      </w:r>
      <w:r w:rsidRPr="008A75F8">
        <w:rPr>
          <w:rFonts w:eastAsia="Times New Roman"/>
          <w:szCs w:val="24"/>
          <w:lang w:eastAsia="de-DE"/>
        </w:rPr>
        <w:br/>
        <w:t xml:space="preserve">Dass ich, frei vom </w:t>
      </w:r>
      <w:proofErr w:type="spellStart"/>
      <w:r w:rsidRPr="008A75F8">
        <w:rPr>
          <w:rFonts w:eastAsia="Times New Roman"/>
          <w:szCs w:val="24"/>
          <w:lang w:eastAsia="de-DE"/>
        </w:rPr>
        <w:t>Heuchelscheine</w:t>
      </w:r>
      <w:proofErr w:type="spellEnd"/>
      <w:r w:rsidRPr="008A75F8">
        <w:rPr>
          <w:rFonts w:eastAsia="Times New Roman"/>
          <w:szCs w:val="24"/>
          <w:lang w:eastAsia="de-DE"/>
        </w:rPr>
        <w:t>,</w:t>
      </w:r>
      <w:r w:rsidRPr="008A75F8">
        <w:rPr>
          <w:rFonts w:eastAsia="Times New Roman"/>
          <w:szCs w:val="24"/>
          <w:lang w:eastAsia="de-DE"/>
        </w:rPr>
        <w:br/>
        <w:t>Keusch und innig Dich nur meine,</w:t>
      </w:r>
      <w:r w:rsidRPr="008A75F8">
        <w:rPr>
          <w:rFonts w:eastAsia="Times New Roman"/>
          <w:szCs w:val="24"/>
          <w:lang w:eastAsia="de-DE"/>
        </w:rPr>
        <w:br/>
        <w:t>Allem Andern tot zu sein!</w:t>
      </w:r>
    </w:p>
    <w:p w14:paraId="31CEC01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Steht mir doch der Himmel offen,</w:t>
      </w:r>
      <w:r w:rsidRPr="008A75F8">
        <w:rPr>
          <w:rFonts w:eastAsia="Times New Roman"/>
          <w:szCs w:val="24"/>
          <w:lang w:eastAsia="de-DE"/>
        </w:rPr>
        <w:br/>
        <w:t>Hab‘ ich doch das Ziel getroffen,</w:t>
      </w:r>
      <w:r w:rsidRPr="008A75F8">
        <w:rPr>
          <w:rFonts w:eastAsia="Times New Roman"/>
          <w:szCs w:val="24"/>
          <w:lang w:eastAsia="de-DE"/>
        </w:rPr>
        <w:br/>
        <w:t>Das den ganzen Geist vergnügt!</w:t>
      </w:r>
      <w:r w:rsidRPr="008A75F8">
        <w:rPr>
          <w:rFonts w:eastAsia="Times New Roman"/>
          <w:szCs w:val="24"/>
          <w:lang w:eastAsia="de-DE"/>
        </w:rPr>
        <w:br/>
        <w:t>Darf ich doch mit andern Armen</w:t>
      </w:r>
      <w:r w:rsidRPr="008A75F8">
        <w:rPr>
          <w:rFonts w:eastAsia="Times New Roman"/>
          <w:szCs w:val="24"/>
          <w:lang w:eastAsia="de-DE"/>
        </w:rPr>
        <w:br/>
        <w:t>Selig ruhen im Erbarmen,</w:t>
      </w:r>
      <w:r w:rsidRPr="008A75F8">
        <w:rPr>
          <w:rFonts w:eastAsia="Times New Roman"/>
          <w:szCs w:val="24"/>
          <w:lang w:eastAsia="de-DE"/>
        </w:rPr>
        <w:br/>
        <w:t xml:space="preserve">Wo man still gelassen liegt! </w:t>
      </w:r>
    </w:p>
    <w:p w14:paraId="63ABAAD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ihr Heiligen Lebensgüsse!</w:t>
      </w:r>
      <w:r w:rsidRPr="008A75F8">
        <w:rPr>
          <w:rFonts w:eastAsia="Times New Roman"/>
          <w:szCs w:val="24"/>
          <w:lang w:eastAsia="de-DE"/>
        </w:rPr>
        <w:br/>
        <w:t>Starke Ströme, sanfte Flüsse,</w:t>
      </w:r>
      <w:r w:rsidRPr="008A75F8">
        <w:rPr>
          <w:rFonts w:eastAsia="Times New Roman"/>
          <w:szCs w:val="24"/>
          <w:lang w:eastAsia="de-DE"/>
        </w:rPr>
        <w:br/>
        <w:t>Strömt auf meinen Garten zu!</w:t>
      </w:r>
      <w:r w:rsidRPr="008A75F8">
        <w:rPr>
          <w:rFonts w:eastAsia="Times New Roman"/>
          <w:szCs w:val="24"/>
          <w:lang w:eastAsia="de-DE"/>
        </w:rPr>
        <w:br/>
        <w:t>Ich bedarf der Liebe. Regen,</w:t>
      </w:r>
      <w:r w:rsidRPr="008A75F8">
        <w:rPr>
          <w:rFonts w:eastAsia="Times New Roman"/>
          <w:szCs w:val="24"/>
          <w:lang w:eastAsia="de-DE"/>
        </w:rPr>
        <w:br/>
        <w:t>Soll mein Schmachtend Herz den Segen</w:t>
      </w:r>
      <w:r w:rsidRPr="008A75F8">
        <w:rPr>
          <w:rFonts w:eastAsia="Times New Roman"/>
          <w:szCs w:val="24"/>
          <w:lang w:eastAsia="de-DE"/>
        </w:rPr>
        <w:br/>
        <w:t>Und der Wille finden Ruh‘!</w:t>
      </w:r>
    </w:p>
    <w:p w14:paraId="4BC6B3D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Schönste Sonne, blicke weiter!</w:t>
      </w:r>
      <w:r w:rsidRPr="008A75F8">
        <w:rPr>
          <w:rFonts w:eastAsia="Times New Roman"/>
          <w:szCs w:val="24"/>
          <w:lang w:eastAsia="de-DE"/>
        </w:rPr>
        <w:br/>
        <w:t>Mach die kleine Welt mir heiter,</w:t>
      </w:r>
      <w:r w:rsidRPr="008A75F8">
        <w:rPr>
          <w:rFonts w:eastAsia="Times New Roman"/>
          <w:szCs w:val="24"/>
          <w:lang w:eastAsia="de-DE"/>
        </w:rPr>
        <w:br/>
        <w:t>Lass auch nicht ein Wölkchen ein!</w:t>
      </w:r>
      <w:r w:rsidRPr="008A75F8">
        <w:rPr>
          <w:rFonts w:eastAsia="Times New Roman"/>
          <w:szCs w:val="24"/>
          <w:lang w:eastAsia="de-DE"/>
        </w:rPr>
        <w:br/>
        <w:t>lass mich unverrückt genießen,</w:t>
      </w:r>
      <w:r w:rsidRPr="008A75F8">
        <w:rPr>
          <w:rFonts w:eastAsia="Times New Roman"/>
          <w:szCs w:val="24"/>
          <w:lang w:eastAsia="de-DE"/>
        </w:rPr>
        <w:br/>
        <w:t>Was der Geist in mich will gießen,</w:t>
      </w:r>
      <w:r w:rsidRPr="008A75F8">
        <w:rPr>
          <w:rFonts w:eastAsia="Times New Roman"/>
          <w:szCs w:val="24"/>
          <w:lang w:eastAsia="de-DE"/>
        </w:rPr>
        <w:br/>
        <w:t xml:space="preserve">Bis ich mag verkläret sein! </w:t>
      </w:r>
    </w:p>
    <w:p w14:paraId="20EDBA2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Habt ihr Menschen noch nicht </w:t>
      </w:r>
      <w:proofErr w:type="spellStart"/>
      <w:r w:rsidRPr="008A75F8">
        <w:rPr>
          <w:rFonts w:eastAsia="Times New Roman"/>
          <w:szCs w:val="24"/>
          <w:lang w:eastAsia="de-DE"/>
        </w:rPr>
        <w:t>funden</w:t>
      </w:r>
      <w:proofErr w:type="spellEnd"/>
      <w:r w:rsidRPr="008A75F8">
        <w:rPr>
          <w:rFonts w:eastAsia="Times New Roman"/>
          <w:szCs w:val="24"/>
          <w:lang w:eastAsia="de-DE"/>
        </w:rPr>
        <w:t>,</w:t>
      </w:r>
      <w:r w:rsidRPr="008A75F8">
        <w:rPr>
          <w:rFonts w:eastAsia="Times New Roman"/>
          <w:szCs w:val="24"/>
          <w:lang w:eastAsia="de-DE"/>
        </w:rPr>
        <w:br/>
        <w:t>Was euch ewig hält gebunden,</w:t>
      </w:r>
      <w:r w:rsidRPr="008A75F8">
        <w:rPr>
          <w:rFonts w:eastAsia="Times New Roman"/>
          <w:szCs w:val="24"/>
          <w:lang w:eastAsia="de-DE"/>
        </w:rPr>
        <w:br/>
        <w:t>Was den Geist durchdringt und nährt?</w:t>
      </w:r>
      <w:r w:rsidRPr="008A75F8">
        <w:rPr>
          <w:rFonts w:eastAsia="Times New Roman"/>
          <w:szCs w:val="24"/>
          <w:lang w:eastAsia="de-DE"/>
        </w:rPr>
        <w:br/>
        <w:t>Lauft, und folget Jesu Triebe,</w:t>
      </w:r>
      <w:r w:rsidRPr="008A75F8">
        <w:rPr>
          <w:rFonts w:eastAsia="Times New Roman"/>
          <w:szCs w:val="24"/>
          <w:lang w:eastAsia="de-DE"/>
        </w:rPr>
        <w:br/>
        <w:t>Bis das Herz, voll Gottesliebe,</w:t>
      </w:r>
      <w:r w:rsidRPr="008A75F8">
        <w:rPr>
          <w:rFonts w:eastAsia="Times New Roman"/>
          <w:szCs w:val="24"/>
          <w:lang w:eastAsia="de-DE"/>
        </w:rPr>
        <w:br/>
        <w:t>Ewig sonst nichts mehr begehrt!</w:t>
      </w:r>
    </w:p>
    <w:p w14:paraId="5B0B912F" w14:textId="77777777" w:rsidR="008E5F26" w:rsidRPr="008A75F8" w:rsidRDefault="008E5F26" w:rsidP="008E5F26">
      <w:pPr>
        <w:pStyle w:val="berschrift2"/>
      </w:pPr>
      <w:r w:rsidRPr="008A75F8">
        <w:t>Um Christi innere Anschauung.</w:t>
      </w:r>
    </w:p>
    <w:p w14:paraId="65CD8D3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Lebensquell!</w:t>
      </w:r>
      <w:r w:rsidRPr="008A75F8">
        <w:rPr>
          <w:rFonts w:eastAsia="Times New Roman"/>
          <w:szCs w:val="24"/>
          <w:lang w:eastAsia="de-DE"/>
        </w:rPr>
        <w:br/>
        <w:t>Zeig‘ uns dein Angesicht,</w:t>
      </w:r>
      <w:r w:rsidRPr="008A75F8">
        <w:rPr>
          <w:rFonts w:eastAsia="Times New Roman"/>
          <w:szCs w:val="24"/>
          <w:lang w:eastAsia="de-DE"/>
        </w:rPr>
        <w:br/>
        <w:t>So wie mein Geist im Licht</w:t>
      </w:r>
      <w:r w:rsidRPr="008A75F8">
        <w:rPr>
          <w:rFonts w:eastAsia="Times New Roman"/>
          <w:szCs w:val="24"/>
          <w:lang w:eastAsia="de-DE"/>
        </w:rPr>
        <w:br/>
        <w:t>Dich selbst verlangt zu sehen,</w:t>
      </w:r>
      <w:r w:rsidRPr="008A75F8">
        <w:rPr>
          <w:rFonts w:eastAsia="Times New Roman"/>
          <w:szCs w:val="24"/>
          <w:lang w:eastAsia="de-DE"/>
        </w:rPr>
        <w:br/>
        <w:t>Dass seiner Liebe Macht,</w:t>
      </w:r>
      <w:r w:rsidRPr="008A75F8">
        <w:rPr>
          <w:rFonts w:eastAsia="Times New Roman"/>
          <w:szCs w:val="24"/>
          <w:lang w:eastAsia="de-DE"/>
        </w:rPr>
        <w:br/>
        <w:t>Von Allen losgemacht,</w:t>
      </w:r>
      <w:r w:rsidRPr="008A75F8">
        <w:rPr>
          <w:rFonts w:eastAsia="Times New Roman"/>
          <w:szCs w:val="24"/>
          <w:lang w:eastAsia="de-DE"/>
        </w:rPr>
        <w:br/>
        <w:t>Zu Dir gekehrt mag stehen!</w:t>
      </w:r>
      <w:r w:rsidRPr="008A75F8">
        <w:rPr>
          <w:rFonts w:eastAsia="Times New Roman"/>
          <w:szCs w:val="24"/>
          <w:lang w:eastAsia="de-DE"/>
        </w:rPr>
        <w:br/>
        <w:t>Zeig‘ mir deine Kreuzgestalt,</w:t>
      </w:r>
      <w:r w:rsidRPr="008A75F8">
        <w:rPr>
          <w:rFonts w:eastAsia="Times New Roman"/>
          <w:szCs w:val="24"/>
          <w:lang w:eastAsia="de-DE"/>
        </w:rPr>
        <w:br/>
        <w:t>Das Ersterben deiner Sinnen,</w:t>
      </w:r>
      <w:r w:rsidRPr="008A75F8">
        <w:rPr>
          <w:rFonts w:eastAsia="Times New Roman"/>
          <w:szCs w:val="24"/>
          <w:lang w:eastAsia="de-DE"/>
        </w:rPr>
        <w:br/>
        <w:t>Dass ich deine Demut halt,</w:t>
      </w:r>
      <w:r w:rsidRPr="008A75F8">
        <w:rPr>
          <w:rFonts w:eastAsia="Times New Roman"/>
          <w:szCs w:val="24"/>
          <w:lang w:eastAsia="de-DE"/>
        </w:rPr>
        <w:br/>
        <w:t>Und Geduld kann liebgewinnen,</w:t>
      </w:r>
      <w:r w:rsidRPr="008A75F8">
        <w:rPr>
          <w:rFonts w:eastAsia="Times New Roman"/>
          <w:szCs w:val="24"/>
          <w:lang w:eastAsia="de-DE"/>
        </w:rPr>
        <w:br/>
        <w:t xml:space="preserve">Wenn ich mich </w:t>
      </w:r>
      <w:proofErr w:type="spellStart"/>
      <w:r w:rsidRPr="008A75F8">
        <w:rPr>
          <w:rFonts w:eastAsia="Times New Roman"/>
          <w:szCs w:val="24"/>
          <w:lang w:eastAsia="de-DE"/>
        </w:rPr>
        <w:t>an’s</w:t>
      </w:r>
      <w:proofErr w:type="spellEnd"/>
      <w:r w:rsidRPr="008A75F8">
        <w:rPr>
          <w:rFonts w:eastAsia="Times New Roman"/>
          <w:szCs w:val="24"/>
          <w:lang w:eastAsia="de-DE"/>
        </w:rPr>
        <w:t xml:space="preserve"> Kreuze stell‘,</w:t>
      </w:r>
      <w:r w:rsidRPr="008A75F8">
        <w:rPr>
          <w:rFonts w:eastAsia="Times New Roman"/>
          <w:szCs w:val="24"/>
          <w:lang w:eastAsia="de-DE"/>
        </w:rPr>
        <w:br/>
        <w:t>O Lebensquell!</w:t>
      </w:r>
    </w:p>
    <w:p w14:paraId="19AE77D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Lebenslicht!</w:t>
      </w:r>
      <w:r w:rsidRPr="008A75F8">
        <w:rPr>
          <w:rFonts w:eastAsia="Times New Roman"/>
          <w:szCs w:val="24"/>
          <w:lang w:eastAsia="de-DE"/>
        </w:rPr>
        <w:br/>
        <w:t>lass deines Todes Pein</w:t>
      </w:r>
      <w:r w:rsidRPr="008A75F8">
        <w:rPr>
          <w:rFonts w:eastAsia="Times New Roman"/>
          <w:szCs w:val="24"/>
          <w:lang w:eastAsia="de-DE"/>
        </w:rPr>
        <w:br/>
        <w:t>Und Schmerzen meine sein,</w:t>
      </w:r>
      <w:r w:rsidRPr="008A75F8">
        <w:rPr>
          <w:rFonts w:eastAsia="Times New Roman"/>
          <w:szCs w:val="24"/>
          <w:lang w:eastAsia="de-DE"/>
        </w:rPr>
        <w:br/>
        <w:t>Mit Dir sie zu empfinden,</w:t>
      </w:r>
      <w:r w:rsidRPr="008A75F8">
        <w:rPr>
          <w:rFonts w:eastAsia="Times New Roman"/>
          <w:szCs w:val="24"/>
          <w:lang w:eastAsia="de-DE"/>
        </w:rPr>
        <w:br/>
        <w:t>Aus meines Vaters Haus</w:t>
      </w:r>
      <w:r w:rsidRPr="008A75F8">
        <w:rPr>
          <w:rFonts w:eastAsia="Times New Roman"/>
          <w:szCs w:val="24"/>
          <w:lang w:eastAsia="de-DE"/>
        </w:rPr>
        <w:br/>
      </w:r>
      <w:proofErr w:type="spellStart"/>
      <w:r w:rsidRPr="008A75F8">
        <w:rPr>
          <w:rFonts w:eastAsia="Times New Roman"/>
          <w:szCs w:val="24"/>
          <w:lang w:eastAsia="de-DE"/>
        </w:rPr>
        <w:t>Vor’s</w:t>
      </w:r>
      <w:proofErr w:type="spellEnd"/>
      <w:r w:rsidRPr="008A75F8">
        <w:rPr>
          <w:rFonts w:eastAsia="Times New Roman"/>
          <w:szCs w:val="24"/>
          <w:lang w:eastAsia="de-DE"/>
        </w:rPr>
        <w:t xml:space="preserve"> Lager </w:t>
      </w:r>
      <w:proofErr w:type="spellStart"/>
      <w:r w:rsidRPr="008A75F8">
        <w:rPr>
          <w:rFonts w:eastAsia="Times New Roman"/>
          <w:szCs w:val="24"/>
          <w:lang w:eastAsia="de-DE"/>
        </w:rPr>
        <w:t>geh’n</w:t>
      </w:r>
      <w:proofErr w:type="spellEnd"/>
      <w:r w:rsidRPr="008A75F8">
        <w:rPr>
          <w:rFonts w:eastAsia="Times New Roman"/>
          <w:szCs w:val="24"/>
          <w:lang w:eastAsia="de-DE"/>
        </w:rPr>
        <w:t xml:space="preserve"> hinaus,</w:t>
      </w:r>
      <w:r w:rsidRPr="008A75F8">
        <w:rPr>
          <w:rFonts w:eastAsia="Times New Roman"/>
          <w:szCs w:val="24"/>
          <w:lang w:eastAsia="de-DE"/>
        </w:rPr>
        <w:br/>
        <w:t>Die rechte Schmach zu finden,</w:t>
      </w:r>
      <w:r w:rsidRPr="008A75F8">
        <w:rPr>
          <w:rFonts w:eastAsia="Times New Roman"/>
          <w:szCs w:val="24"/>
          <w:lang w:eastAsia="de-DE"/>
        </w:rPr>
        <w:br/>
        <w:t xml:space="preserve">Statt der Ehre </w:t>
      </w:r>
      <w:proofErr w:type="spellStart"/>
      <w:r w:rsidRPr="008A75F8">
        <w:rPr>
          <w:rFonts w:eastAsia="Times New Roman"/>
          <w:szCs w:val="24"/>
          <w:lang w:eastAsia="de-DE"/>
        </w:rPr>
        <w:t>williglich</w:t>
      </w:r>
      <w:proofErr w:type="spellEnd"/>
      <w:r w:rsidRPr="008A75F8">
        <w:rPr>
          <w:rFonts w:eastAsia="Times New Roman"/>
          <w:szCs w:val="24"/>
          <w:lang w:eastAsia="de-DE"/>
        </w:rPr>
        <w:br/>
        <w:t>Sie zu tragen und zu leiden,</w:t>
      </w:r>
      <w:r w:rsidRPr="008A75F8">
        <w:rPr>
          <w:rFonts w:eastAsia="Times New Roman"/>
          <w:szCs w:val="24"/>
          <w:lang w:eastAsia="de-DE"/>
        </w:rPr>
        <w:br/>
        <w:t>Dass dein Tod mich kräftiglich</w:t>
      </w:r>
      <w:r w:rsidRPr="008A75F8">
        <w:rPr>
          <w:rFonts w:eastAsia="Times New Roman"/>
          <w:szCs w:val="24"/>
          <w:lang w:eastAsia="de-DE"/>
        </w:rPr>
        <w:br/>
        <w:t>Von den Lüsten möge scheiden.</w:t>
      </w:r>
      <w:r w:rsidRPr="008A75F8">
        <w:rPr>
          <w:rFonts w:eastAsia="Times New Roman"/>
          <w:szCs w:val="24"/>
          <w:lang w:eastAsia="de-DE"/>
        </w:rPr>
        <w:br/>
        <w:t>Zeig‘ dein leidend Angesicht,</w:t>
      </w:r>
      <w:r w:rsidRPr="008A75F8">
        <w:rPr>
          <w:rFonts w:eastAsia="Times New Roman"/>
          <w:szCs w:val="24"/>
          <w:lang w:eastAsia="de-DE"/>
        </w:rPr>
        <w:br/>
        <w:t xml:space="preserve">Du helles </w:t>
      </w:r>
      <w:r>
        <w:rPr>
          <w:rFonts w:eastAsia="Times New Roman"/>
          <w:szCs w:val="24"/>
          <w:lang w:eastAsia="de-DE"/>
        </w:rPr>
        <w:t>L</w:t>
      </w:r>
      <w:r w:rsidRPr="008A75F8">
        <w:rPr>
          <w:rFonts w:eastAsia="Times New Roman"/>
          <w:szCs w:val="24"/>
          <w:lang w:eastAsia="de-DE"/>
        </w:rPr>
        <w:t>icht;</w:t>
      </w:r>
    </w:p>
    <w:p w14:paraId="5537D07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Lebenskraft!</w:t>
      </w:r>
      <w:r w:rsidRPr="008A75F8">
        <w:rPr>
          <w:rFonts w:eastAsia="Times New Roman"/>
          <w:szCs w:val="24"/>
          <w:lang w:eastAsia="de-DE"/>
        </w:rPr>
        <w:br/>
        <w:t>Zeig‘ deiner Weisheit Glanz,</w:t>
      </w:r>
      <w:r w:rsidRPr="008A75F8">
        <w:rPr>
          <w:rFonts w:eastAsia="Times New Roman"/>
          <w:szCs w:val="24"/>
          <w:lang w:eastAsia="de-DE"/>
        </w:rPr>
        <w:br/>
        <w:t>Dich zu erkennen ganz,</w:t>
      </w:r>
      <w:r w:rsidRPr="008A75F8">
        <w:rPr>
          <w:rFonts w:eastAsia="Times New Roman"/>
          <w:szCs w:val="24"/>
          <w:lang w:eastAsia="de-DE"/>
        </w:rPr>
        <w:br/>
        <w:t>Wie Du mich hast erkennet,</w:t>
      </w:r>
      <w:r w:rsidRPr="008A75F8">
        <w:rPr>
          <w:rFonts w:eastAsia="Times New Roman"/>
          <w:szCs w:val="24"/>
          <w:lang w:eastAsia="de-DE"/>
        </w:rPr>
        <w:br/>
        <w:t>Ja, wie Du mich gefasst,</w:t>
      </w:r>
      <w:r w:rsidRPr="008A75F8">
        <w:rPr>
          <w:rFonts w:eastAsia="Times New Roman"/>
          <w:szCs w:val="24"/>
          <w:lang w:eastAsia="de-DE"/>
        </w:rPr>
        <w:br/>
        <w:t>Mich stark umfangen hast,</w:t>
      </w:r>
      <w:r w:rsidRPr="008A75F8">
        <w:rPr>
          <w:rFonts w:eastAsia="Times New Roman"/>
          <w:szCs w:val="24"/>
          <w:lang w:eastAsia="de-DE"/>
        </w:rPr>
        <w:br/>
        <w:t xml:space="preserve">Und mich dein Kind </w:t>
      </w:r>
      <w:proofErr w:type="spellStart"/>
      <w:r w:rsidRPr="008A75F8">
        <w:rPr>
          <w:rFonts w:eastAsia="Times New Roman"/>
          <w:szCs w:val="24"/>
          <w:lang w:eastAsia="de-DE"/>
        </w:rPr>
        <w:t>genennet</w:t>
      </w:r>
      <w:proofErr w:type="spellEnd"/>
      <w:r w:rsidRPr="008A75F8">
        <w:rPr>
          <w:rFonts w:eastAsia="Times New Roman"/>
          <w:szCs w:val="24"/>
          <w:lang w:eastAsia="de-DE"/>
        </w:rPr>
        <w:t>:</w:t>
      </w:r>
      <w:r w:rsidRPr="008A75F8">
        <w:rPr>
          <w:rFonts w:eastAsia="Times New Roman"/>
          <w:szCs w:val="24"/>
          <w:lang w:eastAsia="de-DE"/>
        </w:rPr>
        <w:br/>
        <w:t>So ergreift mein Geist Dich auch,</w:t>
      </w:r>
      <w:r w:rsidRPr="008A75F8">
        <w:rPr>
          <w:rFonts w:eastAsia="Times New Roman"/>
          <w:szCs w:val="24"/>
          <w:lang w:eastAsia="de-DE"/>
        </w:rPr>
        <w:br/>
        <w:t>Bis Gerechtigkeit und Leben</w:t>
      </w:r>
      <w:r w:rsidRPr="008A75F8">
        <w:rPr>
          <w:rFonts w:eastAsia="Times New Roman"/>
          <w:szCs w:val="24"/>
          <w:lang w:eastAsia="de-DE"/>
        </w:rPr>
        <w:br/>
        <w:t>Dienet mir zum steten Brauch,</w:t>
      </w:r>
      <w:r w:rsidRPr="008A75F8">
        <w:rPr>
          <w:rFonts w:eastAsia="Times New Roman"/>
          <w:szCs w:val="24"/>
          <w:lang w:eastAsia="de-DE"/>
        </w:rPr>
        <w:br/>
        <w:t>Wesentlich in Dir gegeben!</w:t>
      </w:r>
      <w:r w:rsidRPr="008A75F8">
        <w:rPr>
          <w:rFonts w:eastAsia="Times New Roman"/>
          <w:szCs w:val="24"/>
          <w:lang w:eastAsia="de-DE"/>
        </w:rPr>
        <w:br/>
        <w:t>Was dein Gottesleben schafft,</w:t>
      </w:r>
      <w:r w:rsidRPr="008A75F8">
        <w:rPr>
          <w:rFonts w:eastAsia="Times New Roman"/>
          <w:szCs w:val="24"/>
          <w:lang w:eastAsia="de-DE"/>
        </w:rPr>
        <w:br/>
        <w:t>Sei meine Kraft!</w:t>
      </w:r>
    </w:p>
    <w:p w14:paraId="5946286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höchstes Gut,</w:t>
      </w:r>
      <w:r w:rsidRPr="008A75F8">
        <w:rPr>
          <w:rFonts w:eastAsia="Times New Roman"/>
          <w:szCs w:val="24"/>
          <w:lang w:eastAsia="de-DE"/>
        </w:rPr>
        <w:br/>
        <w:t>Richt meinen Geist und Sinn</w:t>
      </w:r>
      <w:r w:rsidRPr="008A75F8">
        <w:rPr>
          <w:rFonts w:eastAsia="Times New Roman"/>
          <w:szCs w:val="24"/>
          <w:lang w:eastAsia="de-DE"/>
        </w:rPr>
        <w:br/>
        <w:t>Auf Dich, das Kleinod, hin,</w:t>
      </w:r>
      <w:r w:rsidRPr="008A75F8">
        <w:rPr>
          <w:rFonts w:eastAsia="Times New Roman"/>
          <w:szCs w:val="24"/>
          <w:lang w:eastAsia="de-DE"/>
        </w:rPr>
        <w:br/>
        <w:t>Ihm ferner nachzugehen!</w:t>
      </w:r>
      <w:r w:rsidRPr="008A75F8">
        <w:rPr>
          <w:rFonts w:eastAsia="Times New Roman"/>
          <w:szCs w:val="24"/>
          <w:lang w:eastAsia="de-DE"/>
        </w:rPr>
        <w:br/>
        <w:t>Ich will nur Dich in Dir</w:t>
      </w:r>
      <w:r w:rsidRPr="008A75F8">
        <w:rPr>
          <w:rFonts w:eastAsia="Times New Roman"/>
          <w:szCs w:val="24"/>
          <w:lang w:eastAsia="de-DE"/>
        </w:rPr>
        <w:br/>
        <w:t>Ohn‘ dunkel Wort in mir</w:t>
      </w:r>
      <w:r w:rsidRPr="008A75F8">
        <w:rPr>
          <w:rFonts w:eastAsia="Times New Roman"/>
          <w:szCs w:val="24"/>
          <w:lang w:eastAsia="de-DE"/>
        </w:rPr>
        <w:br/>
        <w:t>Erhöht und leuchtend sehen.</w:t>
      </w:r>
      <w:r w:rsidRPr="008A75F8">
        <w:rPr>
          <w:rFonts w:eastAsia="Times New Roman"/>
          <w:szCs w:val="24"/>
          <w:lang w:eastAsia="de-DE"/>
        </w:rPr>
        <w:br/>
        <w:t>Gott in Gott muss meine sein,</w:t>
      </w:r>
      <w:r w:rsidRPr="008A75F8">
        <w:rPr>
          <w:rFonts w:eastAsia="Times New Roman"/>
          <w:szCs w:val="24"/>
          <w:lang w:eastAsia="de-DE"/>
        </w:rPr>
        <w:br/>
        <w:t>Gott in Gott sei meine Liebe,</w:t>
      </w:r>
      <w:r w:rsidRPr="008A75F8">
        <w:rPr>
          <w:rFonts w:eastAsia="Times New Roman"/>
          <w:szCs w:val="24"/>
          <w:lang w:eastAsia="de-DE"/>
        </w:rPr>
        <w:br/>
        <w:t>Dass in Ihm ich hell und rein</w:t>
      </w:r>
      <w:r w:rsidRPr="008A75F8">
        <w:rPr>
          <w:rFonts w:eastAsia="Times New Roman"/>
          <w:szCs w:val="24"/>
          <w:lang w:eastAsia="de-DE"/>
        </w:rPr>
        <w:br/>
        <w:t xml:space="preserve">Ihn zu </w:t>
      </w:r>
      <w:proofErr w:type="spellStart"/>
      <w:r w:rsidRPr="008A75F8">
        <w:rPr>
          <w:rFonts w:eastAsia="Times New Roman"/>
          <w:szCs w:val="24"/>
          <w:lang w:eastAsia="de-DE"/>
        </w:rPr>
        <w:t>schau’n</w:t>
      </w:r>
      <w:proofErr w:type="spellEnd"/>
      <w:r w:rsidRPr="008A75F8">
        <w:rPr>
          <w:rFonts w:eastAsia="Times New Roman"/>
          <w:szCs w:val="24"/>
          <w:lang w:eastAsia="de-DE"/>
        </w:rPr>
        <w:t xml:space="preserve"> mich selig übe,</w:t>
      </w:r>
      <w:r w:rsidRPr="008A75F8">
        <w:rPr>
          <w:rFonts w:eastAsia="Times New Roman"/>
          <w:szCs w:val="24"/>
          <w:lang w:eastAsia="de-DE"/>
        </w:rPr>
        <w:br/>
        <w:t>Bis mein Geist und Wesen ruht</w:t>
      </w:r>
      <w:r w:rsidRPr="008A75F8">
        <w:rPr>
          <w:rFonts w:eastAsia="Times New Roman"/>
          <w:szCs w:val="24"/>
          <w:lang w:eastAsia="de-DE"/>
        </w:rPr>
        <w:br/>
        <w:t>Im höchsten Gut!</w:t>
      </w:r>
    </w:p>
    <w:p w14:paraId="7388947D" w14:textId="77777777" w:rsidR="008E5F26" w:rsidRPr="008A75F8" w:rsidRDefault="008E5F26" w:rsidP="008E5F26">
      <w:pPr>
        <w:pStyle w:val="berschrift2"/>
      </w:pPr>
      <w:r w:rsidRPr="008A75F8">
        <w:t>Um das ewige Licht.</w:t>
      </w:r>
    </w:p>
    <w:p w14:paraId="59B56B8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Glanz der Herrlichkeit, du unsre Sonne,</w:t>
      </w:r>
      <w:r w:rsidRPr="008A75F8">
        <w:rPr>
          <w:rFonts w:eastAsia="Times New Roman"/>
          <w:szCs w:val="24"/>
          <w:lang w:eastAsia="de-DE"/>
        </w:rPr>
        <w:br/>
        <w:t>Der du der lichter Brunn und Ursprung bist:</w:t>
      </w:r>
      <w:r w:rsidRPr="008A75F8">
        <w:rPr>
          <w:rFonts w:eastAsia="Times New Roman"/>
          <w:szCs w:val="24"/>
          <w:lang w:eastAsia="de-DE"/>
        </w:rPr>
        <w:br/>
        <w:t xml:space="preserve">Schick uns dein </w:t>
      </w:r>
      <w:proofErr w:type="spellStart"/>
      <w:r w:rsidRPr="008A75F8">
        <w:rPr>
          <w:rFonts w:eastAsia="Times New Roman"/>
          <w:szCs w:val="24"/>
          <w:lang w:eastAsia="de-DE"/>
        </w:rPr>
        <w:t>Feu’r</w:t>
      </w:r>
      <w:proofErr w:type="spellEnd"/>
      <w:r w:rsidRPr="008A75F8">
        <w:rPr>
          <w:rFonts w:eastAsia="Times New Roman"/>
          <w:szCs w:val="24"/>
          <w:lang w:eastAsia="de-DE"/>
        </w:rPr>
        <w:t xml:space="preserve"> aus deines Reiches Wonne,</w:t>
      </w:r>
      <w:r w:rsidRPr="008A75F8">
        <w:rPr>
          <w:rFonts w:eastAsia="Times New Roman"/>
          <w:szCs w:val="24"/>
          <w:lang w:eastAsia="de-DE"/>
        </w:rPr>
        <w:br/>
        <w:t>Bis unser Geist mit Dir ganz Eines ist!</w:t>
      </w:r>
      <w:r w:rsidRPr="008A75F8">
        <w:rPr>
          <w:rFonts w:eastAsia="Times New Roman"/>
          <w:szCs w:val="24"/>
          <w:lang w:eastAsia="de-DE"/>
        </w:rPr>
        <w:br/>
      </w:r>
      <w:proofErr w:type="spellStart"/>
      <w:r w:rsidRPr="008A75F8">
        <w:rPr>
          <w:rFonts w:eastAsia="Times New Roman"/>
          <w:szCs w:val="24"/>
          <w:lang w:eastAsia="de-DE"/>
        </w:rPr>
        <w:t>Entzünd</w:t>
      </w:r>
      <w:proofErr w:type="spellEnd"/>
      <w:r w:rsidRPr="008A75F8">
        <w:rPr>
          <w:rFonts w:eastAsia="Times New Roman"/>
          <w:szCs w:val="24"/>
          <w:lang w:eastAsia="de-DE"/>
        </w:rPr>
        <w:t xml:space="preserve">‘ uns mehr mit seiner </w:t>
      </w:r>
      <w:proofErr w:type="spellStart"/>
      <w:r w:rsidRPr="008A75F8">
        <w:rPr>
          <w:rFonts w:eastAsia="Times New Roman"/>
          <w:szCs w:val="24"/>
          <w:lang w:eastAsia="de-DE"/>
        </w:rPr>
        <w:t>ew’gen</w:t>
      </w:r>
      <w:proofErr w:type="spellEnd"/>
      <w:r w:rsidRPr="008A75F8">
        <w:rPr>
          <w:rFonts w:eastAsia="Times New Roman"/>
          <w:szCs w:val="24"/>
          <w:lang w:eastAsia="de-DE"/>
        </w:rPr>
        <w:t xml:space="preserve"> Kraft,</w:t>
      </w:r>
      <w:r w:rsidRPr="008A75F8">
        <w:rPr>
          <w:rFonts w:eastAsia="Times New Roman"/>
          <w:szCs w:val="24"/>
          <w:lang w:eastAsia="de-DE"/>
        </w:rPr>
        <w:br/>
        <w:t>Erhalte uns in deinem Liebesleben;</w:t>
      </w:r>
      <w:r w:rsidRPr="008A75F8">
        <w:rPr>
          <w:rFonts w:eastAsia="Times New Roman"/>
          <w:szCs w:val="24"/>
          <w:lang w:eastAsia="de-DE"/>
        </w:rPr>
        <w:br/>
        <w:t>Was uns dein Sinn an Lieb‘ und Frieden schafft,</w:t>
      </w:r>
      <w:r w:rsidRPr="008A75F8">
        <w:rPr>
          <w:rFonts w:eastAsia="Times New Roman"/>
          <w:szCs w:val="24"/>
          <w:lang w:eastAsia="de-DE"/>
        </w:rPr>
        <w:br/>
        <w:t>Sei uns nur zum gemeinen Nutz gegeben.</w:t>
      </w:r>
      <w:r w:rsidRPr="008A75F8">
        <w:rPr>
          <w:rFonts w:eastAsia="Times New Roman"/>
          <w:szCs w:val="24"/>
          <w:lang w:eastAsia="de-DE"/>
        </w:rPr>
        <w:br/>
        <w:t>Dein Evangelium sei uns allgemein,</w:t>
      </w:r>
      <w:r w:rsidRPr="008A75F8">
        <w:rPr>
          <w:rFonts w:eastAsia="Times New Roman"/>
          <w:szCs w:val="24"/>
          <w:lang w:eastAsia="de-DE"/>
        </w:rPr>
        <w:br/>
        <w:t>Und müsse sich auf Andre so erstrecken,</w:t>
      </w:r>
      <w:r w:rsidRPr="008A75F8">
        <w:rPr>
          <w:rFonts w:eastAsia="Times New Roman"/>
          <w:szCs w:val="24"/>
          <w:lang w:eastAsia="de-DE"/>
        </w:rPr>
        <w:br/>
        <w:t>Dass sie in Dir Ein Herz und Seele sein,</w:t>
      </w:r>
      <w:r w:rsidRPr="008A75F8">
        <w:rPr>
          <w:rFonts w:eastAsia="Times New Roman"/>
          <w:szCs w:val="24"/>
          <w:lang w:eastAsia="de-DE"/>
        </w:rPr>
        <w:br/>
        <w:t>Bis dein Erkenntnis wird die Erde decken!</w:t>
      </w:r>
      <w:r w:rsidRPr="008A75F8">
        <w:rPr>
          <w:rFonts w:eastAsia="Times New Roman"/>
          <w:szCs w:val="24"/>
          <w:lang w:eastAsia="de-DE"/>
        </w:rPr>
        <w:br/>
        <w:t>Ach, zeuch uns ganz in dein verborgen Licht,</w:t>
      </w:r>
      <w:r w:rsidRPr="008A75F8">
        <w:rPr>
          <w:rFonts w:eastAsia="Times New Roman"/>
          <w:szCs w:val="24"/>
          <w:lang w:eastAsia="de-DE"/>
        </w:rPr>
        <w:br/>
        <w:t>Da wir vor deinem Thron als Fackeln stehen!</w:t>
      </w:r>
      <w:r w:rsidRPr="008A75F8">
        <w:rPr>
          <w:rFonts w:eastAsia="Times New Roman"/>
          <w:szCs w:val="24"/>
          <w:lang w:eastAsia="de-DE"/>
        </w:rPr>
        <w:br/>
        <w:t>Und wem das Licht zuweilen je gebricht,</w:t>
      </w:r>
      <w:r w:rsidRPr="008A75F8">
        <w:rPr>
          <w:rFonts w:eastAsia="Times New Roman"/>
          <w:szCs w:val="24"/>
          <w:lang w:eastAsia="de-DE"/>
        </w:rPr>
        <w:br/>
        <w:t>Auf den lass deinen Strahl von Neuem gehen!</w:t>
      </w:r>
      <w:r w:rsidRPr="008A75F8">
        <w:rPr>
          <w:rFonts w:eastAsia="Times New Roman"/>
          <w:szCs w:val="24"/>
          <w:lang w:eastAsia="de-DE"/>
        </w:rPr>
        <w:br/>
        <w:t>Kein wankend Mondlicht und kein irrer Stern,</w:t>
      </w:r>
      <w:r w:rsidRPr="008A75F8">
        <w:rPr>
          <w:rFonts w:eastAsia="Times New Roman"/>
          <w:szCs w:val="24"/>
          <w:lang w:eastAsia="de-DE"/>
        </w:rPr>
        <w:br/>
        <w:t>Kein Schatten, keine Nacht darf uns verdunkeln;</w:t>
      </w:r>
      <w:r w:rsidRPr="008A75F8">
        <w:rPr>
          <w:rFonts w:eastAsia="Times New Roman"/>
          <w:szCs w:val="24"/>
          <w:lang w:eastAsia="de-DE"/>
        </w:rPr>
        <w:br/>
        <w:t>Wir wollen hier und droben vor dem Herrn</w:t>
      </w:r>
      <w:r w:rsidRPr="008A75F8">
        <w:rPr>
          <w:rFonts w:eastAsia="Times New Roman"/>
          <w:szCs w:val="24"/>
          <w:lang w:eastAsia="de-DE"/>
        </w:rPr>
        <w:br/>
        <w:t>zu deinem Ruhm nur stehen, brennen, funkeln;</w:t>
      </w:r>
      <w:r w:rsidRPr="008A75F8">
        <w:rPr>
          <w:rFonts w:eastAsia="Times New Roman"/>
          <w:szCs w:val="24"/>
          <w:lang w:eastAsia="de-DE"/>
        </w:rPr>
        <w:br/>
      </w:r>
      <w:proofErr w:type="spellStart"/>
      <w:r w:rsidRPr="008A75F8">
        <w:rPr>
          <w:rFonts w:eastAsia="Times New Roman"/>
          <w:szCs w:val="24"/>
          <w:lang w:eastAsia="de-DE"/>
        </w:rPr>
        <w:t>Erleucht</w:t>
      </w:r>
      <w:proofErr w:type="spellEnd"/>
      <w:r w:rsidRPr="008A75F8">
        <w:rPr>
          <w:rFonts w:eastAsia="Times New Roman"/>
          <w:szCs w:val="24"/>
          <w:lang w:eastAsia="de-DE"/>
        </w:rPr>
        <w:t xml:space="preserve">‘ ob uns dein Gnadenangesicht! </w:t>
      </w:r>
    </w:p>
    <w:p w14:paraId="1FEB1E72" w14:textId="77777777" w:rsidR="008E5F26" w:rsidRPr="008A75F8" w:rsidRDefault="008E5F26" w:rsidP="008E5F26">
      <w:pPr>
        <w:pStyle w:val="berschrift2"/>
      </w:pPr>
      <w:r w:rsidRPr="008A75F8">
        <w:t>Um das Feuer der Liebe Christi.</w:t>
      </w:r>
    </w:p>
    <w:p w14:paraId="19FBAD5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Jesu, mein Treuer,</w:t>
      </w:r>
      <w:r w:rsidRPr="008A75F8">
        <w:rPr>
          <w:rFonts w:eastAsia="Times New Roman"/>
          <w:szCs w:val="24"/>
          <w:lang w:eastAsia="de-DE"/>
        </w:rPr>
        <w:br/>
        <w:t>Lass doch dein Feuer</w:t>
      </w:r>
      <w:r w:rsidRPr="008A75F8">
        <w:rPr>
          <w:rFonts w:eastAsia="Times New Roman"/>
          <w:szCs w:val="24"/>
          <w:lang w:eastAsia="de-DE"/>
        </w:rPr>
        <w:br/>
        <w:t>Stets in mir brennen,</w:t>
      </w:r>
      <w:r w:rsidRPr="008A75F8">
        <w:rPr>
          <w:rFonts w:eastAsia="Times New Roman"/>
          <w:szCs w:val="24"/>
          <w:lang w:eastAsia="de-DE"/>
        </w:rPr>
        <w:br/>
        <w:t xml:space="preserve">Und uns Nichts trennen! </w:t>
      </w:r>
    </w:p>
    <w:p w14:paraId="6734D53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Sollt ich mit Schmachten</w:t>
      </w:r>
      <w:r w:rsidRPr="008A75F8">
        <w:rPr>
          <w:rFonts w:eastAsia="Times New Roman"/>
          <w:szCs w:val="24"/>
          <w:lang w:eastAsia="de-DE"/>
        </w:rPr>
        <w:br/>
        <w:t>Nicht nach Dir trachten?</w:t>
      </w:r>
      <w:r w:rsidRPr="008A75F8">
        <w:rPr>
          <w:rFonts w:eastAsia="Times New Roman"/>
          <w:szCs w:val="24"/>
          <w:lang w:eastAsia="de-DE"/>
        </w:rPr>
        <w:br/>
        <w:t>Aber ich spüre,</w:t>
      </w:r>
      <w:r w:rsidRPr="008A75F8">
        <w:rPr>
          <w:rFonts w:eastAsia="Times New Roman"/>
          <w:szCs w:val="24"/>
          <w:lang w:eastAsia="de-DE"/>
        </w:rPr>
        <w:br/>
        <w:t xml:space="preserve">Dass ich stets friere. </w:t>
      </w:r>
    </w:p>
    <w:p w14:paraId="70E4822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Wär doch durchs Lieben</w:t>
      </w:r>
      <w:r w:rsidRPr="008A75F8">
        <w:rPr>
          <w:rFonts w:eastAsia="Times New Roman"/>
          <w:szCs w:val="24"/>
          <w:lang w:eastAsia="de-DE"/>
        </w:rPr>
        <w:br/>
        <w:t>Mein Frost vertrieben!</w:t>
      </w:r>
      <w:r w:rsidRPr="008A75F8">
        <w:rPr>
          <w:rFonts w:eastAsia="Times New Roman"/>
          <w:szCs w:val="24"/>
          <w:lang w:eastAsia="de-DE"/>
        </w:rPr>
        <w:br/>
        <w:t>Wie wollt‘ ich’s treiben,</w:t>
      </w:r>
      <w:r w:rsidRPr="008A75F8">
        <w:rPr>
          <w:rFonts w:eastAsia="Times New Roman"/>
          <w:szCs w:val="24"/>
          <w:lang w:eastAsia="de-DE"/>
        </w:rPr>
        <w:br/>
        <w:t xml:space="preserve">Stets so zu bleiben! </w:t>
      </w:r>
    </w:p>
    <w:p w14:paraId="096331C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Halt mich im beständig</w:t>
      </w:r>
      <w:r w:rsidRPr="008A75F8">
        <w:rPr>
          <w:rFonts w:eastAsia="Times New Roman"/>
          <w:szCs w:val="24"/>
          <w:lang w:eastAsia="de-DE"/>
        </w:rPr>
        <w:br/>
        <w:t>Flammend-lebendig,</w:t>
      </w:r>
      <w:r w:rsidRPr="008A75F8">
        <w:rPr>
          <w:rFonts w:eastAsia="Times New Roman"/>
          <w:szCs w:val="24"/>
          <w:lang w:eastAsia="de-DE"/>
        </w:rPr>
        <w:br/>
        <w:t>Höllischem Glühen</w:t>
      </w:r>
      <w:r w:rsidRPr="008A75F8">
        <w:rPr>
          <w:rFonts w:eastAsia="Times New Roman"/>
          <w:szCs w:val="24"/>
          <w:lang w:eastAsia="de-DE"/>
        </w:rPr>
        <w:br/>
        <w:t>Ganz zu entfliehen.</w:t>
      </w:r>
    </w:p>
    <w:p w14:paraId="3D7A282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Der mich versühnet,</w:t>
      </w:r>
      <w:r w:rsidRPr="008A75F8">
        <w:rPr>
          <w:rFonts w:eastAsia="Times New Roman"/>
          <w:szCs w:val="24"/>
          <w:lang w:eastAsia="de-DE"/>
        </w:rPr>
        <w:br/>
        <w:t>Du hast’s verdienet,</w:t>
      </w:r>
      <w:r w:rsidRPr="008A75F8">
        <w:rPr>
          <w:rFonts w:eastAsia="Times New Roman"/>
          <w:szCs w:val="24"/>
          <w:lang w:eastAsia="de-DE"/>
        </w:rPr>
        <w:br/>
        <w:t>Dass ich stets bliebe</w:t>
      </w:r>
      <w:r w:rsidRPr="008A75F8">
        <w:rPr>
          <w:rFonts w:eastAsia="Times New Roman"/>
          <w:szCs w:val="24"/>
          <w:lang w:eastAsia="de-DE"/>
        </w:rPr>
        <w:br/>
        <w:t>Voll Lob und Liebe.</w:t>
      </w:r>
    </w:p>
    <w:p w14:paraId="1263B0E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Dich hat dein Lieben</w:t>
      </w:r>
      <w:r w:rsidRPr="008A75F8">
        <w:rPr>
          <w:rFonts w:eastAsia="Times New Roman"/>
          <w:szCs w:val="24"/>
          <w:lang w:eastAsia="de-DE"/>
        </w:rPr>
        <w:br/>
        <w:t>Einstmals getrieben,</w:t>
      </w:r>
      <w:r w:rsidRPr="008A75F8">
        <w:rPr>
          <w:rFonts w:eastAsia="Times New Roman"/>
          <w:szCs w:val="24"/>
          <w:lang w:eastAsia="de-DE"/>
        </w:rPr>
        <w:br/>
        <w:t>Himmel zu lassen,</w:t>
      </w:r>
      <w:r w:rsidRPr="008A75F8">
        <w:rPr>
          <w:rFonts w:eastAsia="Times New Roman"/>
          <w:szCs w:val="24"/>
          <w:lang w:eastAsia="de-DE"/>
        </w:rPr>
        <w:br/>
        <w:t>Das Kreuz zu fassen.</w:t>
      </w:r>
    </w:p>
    <w:p w14:paraId="1587032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Schaffen, erlösten,</w:t>
      </w:r>
      <w:r w:rsidRPr="008A75F8">
        <w:rPr>
          <w:rFonts w:eastAsia="Times New Roman"/>
          <w:szCs w:val="24"/>
          <w:lang w:eastAsia="de-DE"/>
        </w:rPr>
        <w:br/>
        <w:t>Retten vom Bösen,</w:t>
      </w:r>
      <w:r w:rsidRPr="008A75F8">
        <w:rPr>
          <w:rFonts w:eastAsia="Times New Roman"/>
          <w:szCs w:val="24"/>
          <w:lang w:eastAsia="de-DE"/>
        </w:rPr>
        <w:br/>
        <w:t>Sind nun die Triebe</w:t>
      </w:r>
      <w:r w:rsidRPr="008A75F8">
        <w:rPr>
          <w:rFonts w:eastAsia="Times New Roman"/>
          <w:szCs w:val="24"/>
          <w:lang w:eastAsia="de-DE"/>
        </w:rPr>
        <w:br/>
        <w:t>Heiliger Liebe.</w:t>
      </w:r>
    </w:p>
    <w:p w14:paraId="779102E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Lass dich umfangen,</w:t>
      </w:r>
      <w:r w:rsidRPr="008A75F8">
        <w:rPr>
          <w:rFonts w:eastAsia="Times New Roman"/>
          <w:szCs w:val="24"/>
          <w:lang w:eastAsia="de-DE"/>
        </w:rPr>
        <w:br/>
        <w:t>Wo Du gehangen,</w:t>
      </w:r>
      <w:r w:rsidRPr="008A75F8">
        <w:rPr>
          <w:rFonts w:eastAsia="Times New Roman"/>
          <w:szCs w:val="24"/>
          <w:lang w:eastAsia="de-DE"/>
        </w:rPr>
        <w:br/>
        <w:t>Und mich zum Leben</w:t>
      </w:r>
      <w:r w:rsidRPr="008A75F8">
        <w:rPr>
          <w:rFonts w:eastAsia="Times New Roman"/>
          <w:szCs w:val="24"/>
          <w:lang w:eastAsia="de-DE"/>
        </w:rPr>
        <w:br/>
        <w:t>Ganz Dir ergeben!</w:t>
      </w:r>
    </w:p>
    <w:p w14:paraId="112A1F6F" w14:textId="77777777" w:rsidR="008E5F26" w:rsidRPr="008A75F8" w:rsidRDefault="008E5F26" w:rsidP="008E5F26">
      <w:pPr>
        <w:pStyle w:val="berschrift2"/>
      </w:pPr>
      <w:r w:rsidRPr="008A75F8">
        <w:t>Um die göttliche Natur.</w:t>
      </w:r>
    </w:p>
    <w:p w14:paraId="1804970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Ach Vater, schenk‘ um Jesu willen</w:t>
      </w:r>
      <w:r w:rsidRPr="008A75F8">
        <w:rPr>
          <w:rFonts w:eastAsia="Times New Roman"/>
          <w:szCs w:val="24"/>
          <w:lang w:eastAsia="de-DE"/>
        </w:rPr>
        <w:br/>
        <w:t>Uns deine Weisheit von dem Thron,</w:t>
      </w:r>
      <w:r w:rsidRPr="008A75F8">
        <w:rPr>
          <w:rFonts w:eastAsia="Times New Roman"/>
          <w:szCs w:val="24"/>
          <w:lang w:eastAsia="de-DE"/>
        </w:rPr>
        <w:br/>
        <w:t>Und lass das Leben uns erfüllen</w:t>
      </w:r>
      <w:r w:rsidRPr="008A75F8">
        <w:rPr>
          <w:rFonts w:eastAsia="Times New Roman"/>
          <w:szCs w:val="24"/>
          <w:lang w:eastAsia="de-DE"/>
        </w:rPr>
        <w:br/>
        <w:t>Durch deinen eingebornen Sohn!</w:t>
      </w:r>
      <w:r w:rsidRPr="008A75F8">
        <w:rPr>
          <w:rFonts w:eastAsia="Times New Roman"/>
          <w:szCs w:val="24"/>
          <w:lang w:eastAsia="de-DE"/>
        </w:rPr>
        <w:br/>
        <w:t>Gedenk‘ an deine teuren Reden,</w:t>
      </w:r>
      <w:r w:rsidRPr="008A75F8">
        <w:rPr>
          <w:rFonts w:eastAsia="Times New Roman"/>
          <w:szCs w:val="24"/>
          <w:lang w:eastAsia="de-DE"/>
        </w:rPr>
        <w:br/>
        <w:t>Da Du Ihn uns versprochen hast</w:t>
      </w:r>
      <w:r w:rsidRPr="008A75F8">
        <w:rPr>
          <w:rFonts w:eastAsia="Times New Roman"/>
          <w:szCs w:val="24"/>
          <w:lang w:eastAsia="de-DE"/>
        </w:rPr>
        <w:br/>
        <w:t>Als Priester, König und Propheten,</w:t>
      </w:r>
      <w:r w:rsidRPr="008A75F8">
        <w:rPr>
          <w:rFonts w:eastAsia="Times New Roman"/>
          <w:szCs w:val="24"/>
          <w:lang w:eastAsia="de-DE"/>
        </w:rPr>
        <w:br/>
        <w:t xml:space="preserve">Für alle Not und Sündenlast! </w:t>
      </w:r>
    </w:p>
    <w:p w14:paraId="0321C54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hast Ihn in die Welt gesendet</w:t>
      </w:r>
      <w:r w:rsidRPr="008A75F8">
        <w:rPr>
          <w:rFonts w:eastAsia="Times New Roman"/>
          <w:szCs w:val="24"/>
          <w:lang w:eastAsia="de-DE"/>
        </w:rPr>
        <w:br/>
        <w:t>Mit Wundern, die der Glaube preist;</w:t>
      </w:r>
      <w:r w:rsidRPr="008A75F8">
        <w:rPr>
          <w:rFonts w:eastAsia="Times New Roman"/>
          <w:szCs w:val="24"/>
          <w:lang w:eastAsia="de-DE"/>
        </w:rPr>
        <w:br/>
        <w:t>Sein Wert ist äußerlich vollendet,</w:t>
      </w:r>
      <w:r w:rsidRPr="008A75F8">
        <w:rPr>
          <w:rFonts w:eastAsia="Times New Roman"/>
          <w:szCs w:val="24"/>
          <w:lang w:eastAsia="de-DE"/>
        </w:rPr>
        <w:br/>
        <w:t>Und er verkläret in dem Geist.</w:t>
      </w:r>
      <w:r w:rsidRPr="008A75F8">
        <w:rPr>
          <w:rFonts w:eastAsia="Times New Roman"/>
          <w:szCs w:val="24"/>
          <w:lang w:eastAsia="de-DE"/>
        </w:rPr>
        <w:br/>
        <w:t>Wir glauben alles Tun und Leiden,</w:t>
      </w:r>
      <w:r w:rsidRPr="008A75F8">
        <w:rPr>
          <w:rFonts w:eastAsia="Times New Roman"/>
          <w:szCs w:val="24"/>
          <w:lang w:eastAsia="de-DE"/>
        </w:rPr>
        <w:br/>
        <w:t>Wodurch er uns erworben hat,</w:t>
      </w:r>
      <w:r w:rsidRPr="008A75F8">
        <w:rPr>
          <w:rFonts w:eastAsia="Times New Roman"/>
          <w:szCs w:val="24"/>
          <w:lang w:eastAsia="de-DE"/>
        </w:rPr>
        <w:br/>
        <w:t>Uns zu bereiten für die Freuden</w:t>
      </w:r>
      <w:r w:rsidRPr="008A75F8">
        <w:rPr>
          <w:rFonts w:eastAsia="Times New Roman"/>
          <w:szCs w:val="24"/>
          <w:lang w:eastAsia="de-DE"/>
        </w:rPr>
        <w:br/>
        <w:t xml:space="preserve">Der ewig schönen Friedensstadt. </w:t>
      </w:r>
    </w:p>
    <w:p w14:paraId="4198F17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Doch eben darum sucht der Glaube</w:t>
      </w:r>
      <w:r w:rsidRPr="008A75F8">
        <w:rPr>
          <w:rFonts w:eastAsia="Times New Roman"/>
          <w:szCs w:val="24"/>
          <w:lang w:eastAsia="de-DE"/>
        </w:rPr>
        <w:br/>
        <w:t>Im Geiste sie Erfüllungskraft,</w:t>
      </w:r>
      <w:r w:rsidRPr="008A75F8">
        <w:rPr>
          <w:rFonts w:eastAsia="Times New Roman"/>
          <w:szCs w:val="24"/>
          <w:lang w:eastAsia="de-DE"/>
        </w:rPr>
        <w:br/>
        <w:t>Dass nichts die Lebensfrucht ihm raube,</w:t>
      </w:r>
      <w:r w:rsidRPr="008A75F8">
        <w:rPr>
          <w:rFonts w:eastAsia="Times New Roman"/>
          <w:szCs w:val="24"/>
          <w:lang w:eastAsia="de-DE"/>
        </w:rPr>
        <w:br/>
        <w:t>Die erst uns volle Ruhe schafft.</w:t>
      </w:r>
      <w:r w:rsidRPr="008A75F8">
        <w:rPr>
          <w:rFonts w:eastAsia="Times New Roman"/>
          <w:szCs w:val="24"/>
          <w:lang w:eastAsia="de-DE"/>
        </w:rPr>
        <w:br/>
        <w:t>Soll unser Herz den Heiland ehren,</w:t>
      </w:r>
      <w:r w:rsidRPr="008A75F8">
        <w:rPr>
          <w:rFonts w:eastAsia="Times New Roman"/>
          <w:szCs w:val="24"/>
          <w:lang w:eastAsia="de-DE"/>
        </w:rPr>
        <w:br/>
        <w:t xml:space="preserve">So muss Er in uns selbst </w:t>
      </w:r>
      <w:proofErr w:type="spellStart"/>
      <w:r w:rsidRPr="008A75F8">
        <w:rPr>
          <w:rFonts w:eastAsia="Times New Roman"/>
          <w:szCs w:val="24"/>
          <w:lang w:eastAsia="de-DE"/>
        </w:rPr>
        <w:t>eingeh’n</w:t>
      </w:r>
      <w:proofErr w:type="spellEnd"/>
      <w:r w:rsidRPr="008A75F8">
        <w:rPr>
          <w:rFonts w:eastAsia="Times New Roman"/>
          <w:szCs w:val="24"/>
          <w:lang w:eastAsia="de-DE"/>
        </w:rPr>
        <w:t>,</w:t>
      </w:r>
      <w:r w:rsidRPr="008A75F8">
        <w:rPr>
          <w:rFonts w:eastAsia="Times New Roman"/>
          <w:szCs w:val="24"/>
          <w:lang w:eastAsia="de-DE"/>
        </w:rPr>
        <w:br/>
        <w:t>Und Sünde, Höll und Tod zerstören;</w:t>
      </w:r>
      <w:r w:rsidRPr="008A75F8">
        <w:rPr>
          <w:rFonts w:eastAsia="Times New Roman"/>
          <w:szCs w:val="24"/>
          <w:lang w:eastAsia="de-DE"/>
        </w:rPr>
        <w:br/>
        <w:t xml:space="preserve">Dann ist die Rettung ganz </w:t>
      </w:r>
      <w:proofErr w:type="spellStart"/>
      <w:r w:rsidRPr="008A75F8">
        <w:rPr>
          <w:rFonts w:eastAsia="Times New Roman"/>
          <w:szCs w:val="24"/>
          <w:lang w:eastAsia="de-DE"/>
        </w:rPr>
        <w:t>gescheh’n</w:t>
      </w:r>
      <w:proofErr w:type="spellEnd"/>
      <w:r w:rsidRPr="008A75F8">
        <w:rPr>
          <w:rFonts w:eastAsia="Times New Roman"/>
          <w:szCs w:val="24"/>
          <w:lang w:eastAsia="de-DE"/>
        </w:rPr>
        <w:t xml:space="preserve">. </w:t>
      </w:r>
    </w:p>
    <w:p w14:paraId="2373DAB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Drum, Vater, </w:t>
      </w:r>
      <w:proofErr w:type="spellStart"/>
      <w:r w:rsidRPr="008A75F8">
        <w:rPr>
          <w:rFonts w:eastAsia="Times New Roman"/>
          <w:szCs w:val="24"/>
          <w:lang w:eastAsia="de-DE"/>
        </w:rPr>
        <w:t>fleh’n</w:t>
      </w:r>
      <w:proofErr w:type="spellEnd"/>
      <w:r w:rsidRPr="008A75F8">
        <w:rPr>
          <w:rFonts w:eastAsia="Times New Roman"/>
          <w:szCs w:val="24"/>
          <w:lang w:eastAsia="de-DE"/>
        </w:rPr>
        <w:t xml:space="preserve"> wir um dies Leben,</w:t>
      </w:r>
      <w:r w:rsidRPr="008A75F8">
        <w:rPr>
          <w:rFonts w:eastAsia="Times New Roman"/>
          <w:szCs w:val="24"/>
          <w:lang w:eastAsia="de-DE"/>
        </w:rPr>
        <w:br/>
        <w:t>Das in dem Sohn der Liebe ist:</w:t>
      </w:r>
      <w:r w:rsidRPr="008A75F8">
        <w:rPr>
          <w:rFonts w:eastAsia="Times New Roman"/>
          <w:szCs w:val="24"/>
          <w:lang w:eastAsia="de-DE"/>
        </w:rPr>
        <w:br/>
        <w:t xml:space="preserve">Du </w:t>
      </w:r>
      <w:proofErr w:type="spellStart"/>
      <w:r w:rsidRPr="008A75F8">
        <w:rPr>
          <w:rFonts w:eastAsia="Times New Roman"/>
          <w:szCs w:val="24"/>
          <w:lang w:eastAsia="de-DE"/>
        </w:rPr>
        <w:t>wollst</w:t>
      </w:r>
      <w:proofErr w:type="spellEnd"/>
      <w:r w:rsidRPr="008A75F8">
        <w:rPr>
          <w:rFonts w:eastAsia="Times New Roman"/>
          <w:szCs w:val="24"/>
          <w:lang w:eastAsia="de-DE"/>
        </w:rPr>
        <w:t xml:space="preserve"> uns Ihn als Weisheit geben,</w:t>
      </w:r>
      <w:r w:rsidRPr="008A75F8">
        <w:rPr>
          <w:rFonts w:eastAsia="Times New Roman"/>
          <w:szCs w:val="24"/>
          <w:lang w:eastAsia="de-DE"/>
        </w:rPr>
        <w:br/>
        <w:t>Darin Du selbst verkläret bist,</w:t>
      </w:r>
      <w:r w:rsidRPr="008A75F8">
        <w:rPr>
          <w:rFonts w:eastAsia="Times New Roman"/>
          <w:szCs w:val="24"/>
          <w:lang w:eastAsia="de-DE"/>
        </w:rPr>
        <w:br/>
        <w:t xml:space="preserve">Gerechtigkeit und </w:t>
      </w:r>
      <w:proofErr w:type="spellStart"/>
      <w:r w:rsidRPr="008A75F8">
        <w:rPr>
          <w:rFonts w:eastAsia="Times New Roman"/>
          <w:szCs w:val="24"/>
          <w:lang w:eastAsia="de-DE"/>
        </w:rPr>
        <w:t>heil‘ge</w:t>
      </w:r>
      <w:proofErr w:type="spellEnd"/>
      <w:r w:rsidRPr="008A75F8">
        <w:rPr>
          <w:rFonts w:eastAsia="Times New Roman"/>
          <w:szCs w:val="24"/>
          <w:lang w:eastAsia="de-DE"/>
        </w:rPr>
        <w:t xml:space="preserve"> Fülle</w:t>
      </w:r>
      <w:r w:rsidRPr="008A75F8">
        <w:rPr>
          <w:rFonts w:eastAsia="Times New Roman"/>
          <w:szCs w:val="24"/>
          <w:lang w:eastAsia="de-DE"/>
        </w:rPr>
        <w:br/>
        <w:t>und ewige Erlösungskraft!</w:t>
      </w:r>
      <w:r w:rsidRPr="008A75F8">
        <w:rPr>
          <w:rFonts w:eastAsia="Times New Roman"/>
          <w:szCs w:val="24"/>
          <w:lang w:eastAsia="de-DE"/>
        </w:rPr>
        <w:br/>
        <w:t>Denn dies ist Dein vollkommener Wille,</w:t>
      </w:r>
      <w:r w:rsidRPr="008A75F8">
        <w:rPr>
          <w:rFonts w:eastAsia="Times New Roman"/>
          <w:szCs w:val="24"/>
          <w:lang w:eastAsia="de-DE"/>
        </w:rPr>
        <w:br/>
        <w:t xml:space="preserve">Der unsre Wiederbringung schafft. </w:t>
      </w:r>
    </w:p>
    <w:p w14:paraId="2E9B6F3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Gib Ihn nach deinem neuen Bunde</w:t>
      </w:r>
      <w:r w:rsidRPr="008A75F8">
        <w:rPr>
          <w:rFonts w:eastAsia="Times New Roman"/>
          <w:szCs w:val="24"/>
          <w:lang w:eastAsia="de-DE"/>
        </w:rPr>
        <w:br/>
        <w:t xml:space="preserve">Als </w:t>
      </w:r>
      <w:proofErr w:type="spellStart"/>
      <w:r w:rsidRPr="008A75F8">
        <w:rPr>
          <w:rFonts w:eastAsia="Times New Roman"/>
          <w:szCs w:val="24"/>
          <w:lang w:eastAsia="de-DE"/>
        </w:rPr>
        <w:t>ew’ges</w:t>
      </w:r>
      <w:proofErr w:type="spellEnd"/>
      <w:r w:rsidRPr="008A75F8">
        <w:rPr>
          <w:rFonts w:eastAsia="Times New Roman"/>
          <w:szCs w:val="24"/>
          <w:lang w:eastAsia="de-DE"/>
        </w:rPr>
        <w:t xml:space="preserve"> Leben, Licht und Wort,</w:t>
      </w:r>
      <w:r w:rsidRPr="008A75F8">
        <w:rPr>
          <w:rFonts w:eastAsia="Times New Roman"/>
          <w:szCs w:val="24"/>
          <w:lang w:eastAsia="de-DE"/>
        </w:rPr>
        <w:br/>
        <w:t>Als Heil im tiefsten Seelengrunde,</w:t>
      </w:r>
      <w:r w:rsidRPr="008A75F8">
        <w:rPr>
          <w:rFonts w:eastAsia="Times New Roman"/>
          <w:szCs w:val="24"/>
          <w:lang w:eastAsia="de-DE"/>
        </w:rPr>
        <w:br/>
        <w:t>Als Weg, als Wahrheit und als Hort!</w:t>
      </w:r>
      <w:r w:rsidRPr="008A75F8">
        <w:rPr>
          <w:rFonts w:eastAsia="Times New Roman"/>
          <w:szCs w:val="24"/>
          <w:lang w:eastAsia="de-DE"/>
        </w:rPr>
        <w:br/>
        <w:t>Weh‘ uns mit seinem Geist und Odem</w:t>
      </w:r>
      <w:r w:rsidRPr="008A75F8">
        <w:rPr>
          <w:rFonts w:eastAsia="Times New Roman"/>
          <w:szCs w:val="24"/>
          <w:lang w:eastAsia="de-DE"/>
        </w:rPr>
        <w:br/>
        <w:t>Lebendig und erquickend an,</w:t>
      </w:r>
      <w:r w:rsidRPr="008A75F8">
        <w:rPr>
          <w:rFonts w:eastAsia="Times New Roman"/>
          <w:szCs w:val="24"/>
          <w:lang w:eastAsia="de-DE"/>
        </w:rPr>
        <w:br/>
        <w:t>Dass unsres Herzens dürrer Boden,</w:t>
      </w:r>
      <w:r w:rsidRPr="008A75F8">
        <w:rPr>
          <w:rFonts w:eastAsia="Times New Roman"/>
          <w:szCs w:val="24"/>
          <w:lang w:eastAsia="de-DE"/>
        </w:rPr>
        <w:br/>
        <w:t xml:space="preserve">Ihm wieder lieblich grünen kann! </w:t>
      </w:r>
    </w:p>
    <w:p w14:paraId="1C06295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Ist Er nicht gestern, heut und eben</w:t>
      </w:r>
      <w:r w:rsidRPr="008A75F8">
        <w:rPr>
          <w:rFonts w:eastAsia="Times New Roman"/>
          <w:szCs w:val="24"/>
          <w:lang w:eastAsia="de-DE"/>
        </w:rPr>
        <w:br/>
        <w:t>Derselbe auch in Ewigkeit?</w:t>
      </w:r>
      <w:r w:rsidRPr="008A75F8">
        <w:rPr>
          <w:rFonts w:eastAsia="Times New Roman"/>
          <w:szCs w:val="24"/>
          <w:lang w:eastAsia="de-DE"/>
        </w:rPr>
        <w:br/>
        <w:t>Ja, wie Er einst war Abrams Leben,</w:t>
      </w:r>
      <w:r w:rsidRPr="008A75F8">
        <w:rPr>
          <w:rFonts w:eastAsia="Times New Roman"/>
          <w:szCs w:val="24"/>
          <w:lang w:eastAsia="de-DE"/>
        </w:rPr>
        <w:br/>
        <w:t>So muss Er’s uns auch werden heut!</w:t>
      </w:r>
      <w:r w:rsidRPr="008A75F8">
        <w:rPr>
          <w:rFonts w:eastAsia="Times New Roman"/>
          <w:szCs w:val="24"/>
          <w:lang w:eastAsia="de-DE"/>
        </w:rPr>
        <w:br/>
        <w:t>Jetzt ist die selige Zeit gekommen,</w:t>
      </w:r>
      <w:r w:rsidRPr="008A75F8">
        <w:rPr>
          <w:rFonts w:eastAsia="Times New Roman"/>
          <w:szCs w:val="24"/>
          <w:lang w:eastAsia="de-DE"/>
        </w:rPr>
        <w:br/>
        <w:t>Gott, zu verklären deinen Sohn!</w:t>
      </w:r>
      <w:r w:rsidRPr="008A75F8">
        <w:rPr>
          <w:rFonts w:eastAsia="Times New Roman"/>
          <w:szCs w:val="24"/>
          <w:lang w:eastAsia="de-DE"/>
        </w:rPr>
        <w:br/>
        <w:t>Die Klarheit, die Ihn aufgenommen,</w:t>
      </w:r>
      <w:r w:rsidRPr="008A75F8">
        <w:rPr>
          <w:rFonts w:eastAsia="Times New Roman"/>
          <w:szCs w:val="24"/>
          <w:lang w:eastAsia="de-DE"/>
        </w:rPr>
        <w:br/>
      </w:r>
      <w:proofErr w:type="spellStart"/>
      <w:r w:rsidRPr="008A75F8">
        <w:rPr>
          <w:rFonts w:eastAsia="Times New Roman"/>
          <w:szCs w:val="24"/>
          <w:lang w:eastAsia="de-DE"/>
        </w:rPr>
        <w:t>Erleucht</w:t>
      </w:r>
      <w:proofErr w:type="spellEnd"/>
      <w:r w:rsidRPr="008A75F8">
        <w:rPr>
          <w:rFonts w:eastAsia="Times New Roman"/>
          <w:szCs w:val="24"/>
          <w:lang w:eastAsia="de-DE"/>
        </w:rPr>
        <w:t xml:space="preserve">‘ uns auch auf Erden schon! </w:t>
      </w:r>
    </w:p>
    <w:p w14:paraId="336C7CF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Sind wir verordnet, gleich zu werden</w:t>
      </w:r>
      <w:r w:rsidRPr="008A75F8">
        <w:rPr>
          <w:rFonts w:eastAsia="Times New Roman"/>
          <w:szCs w:val="24"/>
          <w:lang w:eastAsia="de-DE"/>
        </w:rPr>
        <w:br/>
        <w:t>Dem Bilde seiner Herrlichkeit:</w:t>
      </w:r>
      <w:r w:rsidRPr="008A75F8">
        <w:rPr>
          <w:rFonts w:eastAsia="Times New Roman"/>
          <w:szCs w:val="24"/>
          <w:lang w:eastAsia="de-DE"/>
        </w:rPr>
        <w:br/>
        <w:t>So sei sein Blut und Geist auf Erden</w:t>
      </w:r>
      <w:r w:rsidRPr="008A75F8">
        <w:rPr>
          <w:rFonts w:eastAsia="Times New Roman"/>
          <w:szCs w:val="24"/>
          <w:lang w:eastAsia="de-DE"/>
        </w:rPr>
        <w:br/>
        <w:t xml:space="preserve">Auch zur </w:t>
      </w:r>
      <w:proofErr w:type="spellStart"/>
      <w:r w:rsidRPr="008A75F8">
        <w:rPr>
          <w:rFonts w:eastAsia="Times New Roman"/>
          <w:szCs w:val="24"/>
          <w:lang w:eastAsia="de-DE"/>
        </w:rPr>
        <w:t>Erneu‘rung</w:t>
      </w:r>
      <w:proofErr w:type="spellEnd"/>
      <w:r w:rsidRPr="008A75F8">
        <w:rPr>
          <w:rFonts w:eastAsia="Times New Roman"/>
          <w:szCs w:val="24"/>
          <w:lang w:eastAsia="de-DE"/>
        </w:rPr>
        <w:t xml:space="preserve"> uns bereit!</w:t>
      </w:r>
      <w:r w:rsidRPr="008A75F8">
        <w:rPr>
          <w:rFonts w:eastAsia="Times New Roman"/>
          <w:szCs w:val="24"/>
          <w:lang w:eastAsia="de-DE"/>
        </w:rPr>
        <w:br/>
        <w:t xml:space="preserve">Hier schon </w:t>
      </w:r>
      <w:proofErr w:type="spellStart"/>
      <w:r w:rsidRPr="008A75F8">
        <w:rPr>
          <w:rFonts w:eastAsia="Times New Roman"/>
          <w:szCs w:val="24"/>
          <w:lang w:eastAsia="de-DE"/>
        </w:rPr>
        <w:t>wollst</w:t>
      </w:r>
      <w:proofErr w:type="spellEnd"/>
      <w:r w:rsidRPr="008A75F8">
        <w:rPr>
          <w:rFonts w:eastAsia="Times New Roman"/>
          <w:szCs w:val="24"/>
          <w:lang w:eastAsia="de-DE"/>
        </w:rPr>
        <w:t xml:space="preserve"> Du uns neu gebären,</w:t>
      </w:r>
      <w:r w:rsidRPr="008A75F8">
        <w:rPr>
          <w:rFonts w:eastAsia="Times New Roman"/>
          <w:szCs w:val="24"/>
          <w:lang w:eastAsia="de-DE"/>
        </w:rPr>
        <w:br/>
        <w:t>Einprägen uns dein Gottesbild,</w:t>
      </w:r>
      <w:r w:rsidRPr="008A75F8">
        <w:rPr>
          <w:rFonts w:eastAsia="Times New Roman"/>
          <w:szCs w:val="24"/>
          <w:lang w:eastAsia="de-DE"/>
        </w:rPr>
        <w:br/>
        <w:t>Die Sanftmut uns und Demut lehren,</w:t>
      </w:r>
      <w:r w:rsidRPr="008A75F8">
        <w:rPr>
          <w:rFonts w:eastAsia="Times New Roman"/>
          <w:szCs w:val="24"/>
          <w:lang w:eastAsia="de-DE"/>
        </w:rPr>
        <w:br/>
        <w:t xml:space="preserve">Bis Christi Leben uns erfüllt. </w:t>
      </w:r>
    </w:p>
    <w:p w14:paraId="6403F15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Wir wenden uns zu seinen Wunden,</w:t>
      </w:r>
      <w:r w:rsidRPr="008A75F8">
        <w:rPr>
          <w:rFonts w:eastAsia="Times New Roman"/>
          <w:szCs w:val="24"/>
          <w:lang w:eastAsia="de-DE"/>
        </w:rPr>
        <w:br/>
        <w:t>Daraus das Blut des Bundes floss,</w:t>
      </w:r>
      <w:r w:rsidRPr="008A75F8">
        <w:rPr>
          <w:rFonts w:eastAsia="Times New Roman"/>
          <w:szCs w:val="24"/>
          <w:lang w:eastAsia="de-DE"/>
        </w:rPr>
        <w:br/>
        <w:t>Bis unser Fleisch den Tod gefunden,</w:t>
      </w:r>
      <w:r w:rsidRPr="008A75F8">
        <w:rPr>
          <w:rFonts w:eastAsia="Times New Roman"/>
          <w:szCs w:val="24"/>
          <w:lang w:eastAsia="de-DE"/>
        </w:rPr>
        <w:br/>
        <w:t>Und unser Geist von Ketten los.</w:t>
      </w:r>
      <w:r w:rsidRPr="008A75F8">
        <w:rPr>
          <w:rFonts w:eastAsia="Times New Roman"/>
          <w:szCs w:val="24"/>
          <w:lang w:eastAsia="de-DE"/>
        </w:rPr>
        <w:br/>
        <w:t>Wir opfern uns, mit Ihm zu sterben,</w:t>
      </w:r>
      <w:r w:rsidRPr="008A75F8">
        <w:rPr>
          <w:rFonts w:eastAsia="Times New Roman"/>
          <w:szCs w:val="24"/>
          <w:lang w:eastAsia="de-DE"/>
        </w:rPr>
        <w:br/>
        <w:t xml:space="preserve">Mit Ihm </w:t>
      </w:r>
      <w:proofErr w:type="spellStart"/>
      <w:r w:rsidRPr="008A75F8">
        <w:rPr>
          <w:rFonts w:eastAsia="Times New Roman"/>
          <w:szCs w:val="24"/>
          <w:lang w:eastAsia="de-DE"/>
        </w:rPr>
        <w:t>gekreuziget</w:t>
      </w:r>
      <w:proofErr w:type="spellEnd"/>
      <w:r w:rsidRPr="008A75F8">
        <w:rPr>
          <w:rFonts w:eastAsia="Times New Roman"/>
          <w:szCs w:val="24"/>
          <w:lang w:eastAsia="de-DE"/>
        </w:rPr>
        <w:t xml:space="preserve"> zu sein,</w:t>
      </w:r>
      <w:r w:rsidRPr="008A75F8">
        <w:rPr>
          <w:rFonts w:eastAsia="Times New Roman"/>
          <w:szCs w:val="24"/>
          <w:lang w:eastAsia="de-DE"/>
        </w:rPr>
        <w:br/>
        <w:t>Dass wir sein himmlisch Leben erben,</w:t>
      </w:r>
      <w:r w:rsidRPr="008A75F8">
        <w:rPr>
          <w:rFonts w:eastAsia="Times New Roman"/>
          <w:szCs w:val="24"/>
          <w:lang w:eastAsia="de-DE"/>
        </w:rPr>
        <w:br/>
        <w:t xml:space="preserve">Und hier schon geben </w:t>
      </w:r>
      <w:proofErr w:type="spellStart"/>
      <w:r w:rsidRPr="008A75F8">
        <w:rPr>
          <w:rFonts w:eastAsia="Times New Roman"/>
          <w:szCs w:val="24"/>
          <w:lang w:eastAsia="de-DE"/>
        </w:rPr>
        <w:t>himmelein</w:t>
      </w:r>
      <w:proofErr w:type="spellEnd"/>
      <w:r w:rsidRPr="008A75F8">
        <w:rPr>
          <w:rFonts w:eastAsia="Times New Roman"/>
          <w:szCs w:val="24"/>
          <w:lang w:eastAsia="de-DE"/>
        </w:rPr>
        <w:t xml:space="preserve">. </w:t>
      </w:r>
    </w:p>
    <w:p w14:paraId="064D907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Dein Will‘, o Gott, sei unsre Speise!</w:t>
      </w:r>
      <w:r w:rsidRPr="008A75F8">
        <w:rPr>
          <w:rFonts w:eastAsia="Times New Roman"/>
          <w:szCs w:val="24"/>
          <w:lang w:eastAsia="de-DE"/>
        </w:rPr>
        <w:br/>
        <w:t>Das Himmelsbrot werd‘ uns geschenkt</w:t>
      </w:r>
      <w:r w:rsidRPr="008A75F8">
        <w:rPr>
          <w:rFonts w:eastAsia="Times New Roman"/>
          <w:szCs w:val="24"/>
          <w:lang w:eastAsia="de-DE"/>
        </w:rPr>
        <w:br/>
        <w:t>Nach Vatersinn und Kindesweise,</w:t>
      </w:r>
      <w:r w:rsidRPr="008A75F8">
        <w:rPr>
          <w:rFonts w:eastAsia="Times New Roman"/>
          <w:szCs w:val="24"/>
          <w:lang w:eastAsia="de-DE"/>
        </w:rPr>
        <w:br/>
        <w:t>Bis keine Schuld uns weiter kränkt.</w:t>
      </w:r>
      <w:r w:rsidRPr="008A75F8">
        <w:rPr>
          <w:rFonts w:eastAsia="Times New Roman"/>
          <w:szCs w:val="24"/>
          <w:lang w:eastAsia="de-DE"/>
        </w:rPr>
        <w:br/>
        <w:t>Eröffne uns den Born der Gnaden,</w:t>
      </w:r>
      <w:r w:rsidRPr="008A75F8">
        <w:rPr>
          <w:rFonts w:eastAsia="Times New Roman"/>
          <w:szCs w:val="24"/>
          <w:lang w:eastAsia="de-DE"/>
        </w:rPr>
        <w:br/>
        <w:t>Das liebevolle Jesusherz!</w:t>
      </w:r>
      <w:r w:rsidRPr="008A75F8">
        <w:rPr>
          <w:rFonts w:eastAsia="Times New Roman"/>
          <w:szCs w:val="24"/>
          <w:lang w:eastAsia="de-DE"/>
        </w:rPr>
        <w:br/>
        <w:t>Heil aus der Seele tiefsten Schaden,</w:t>
      </w:r>
      <w:r w:rsidRPr="008A75F8">
        <w:rPr>
          <w:rFonts w:eastAsia="Times New Roman"/>
          <w:szCs w:val="24"/>
          <w:lang w:eastAsia="de-DE"/>
        </w:rPr>
        <w:br/>
        <w:t xml:space="preserve">Nimm weg den langen Sündenschmerz! </w:t>
      </w:r>
    </w:p>
    <w:p w14:paraId="68ACB9A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Komm selbst, o Sohn, im Geist erscheine,</w:t>
      </w:r>
      <w:r w:rsidRPr="008A75F8">
        <w:rPr>
          <w:rFonts w:eastAsia="Times New Roman"/>
          <w:szCs w:val="24"/>
          <w:lang w:eastAsia="de-DE"/>
        </w:rPr>
        <w:br/>
        <w:t xml:space="preserve">Vollende dein </w:t>
      </w:r>
      <w:proofErr w:type="spellStart"/>
      <w:r w:rsidRPr="008A75F8">
        <w:rPr>
          <w:rFonts w:eastAsia="Times New Roman"/>
          <w:szCs w:val="24"/>
          <w:lang w:eastAsia="de-DE"/>
        </w:rPr>
        <w:t>erhab‘nes</w:t>
      </w:r>
      <w:proofErr w:type="spellEnd"/>
      <w:r w:rsidRPr="008A75F8">
        <w:rPr>
          <w:rFonts w:eastAsia="Times New Roman"/>
          <w:szCs w:val="24"/>
          <w:lang w:eastAsia="de-DE"/>
        </w:rPr>
        <w:t xml:space="preserve"> Werk!</w:t>
      </w:r>
      <w:r w:rsidRPr="008A75F8">
        <w:rPr>
          <w:rFonts w:eastAsia="Times New Roman"/>
          <w:szCs w:val="24"/>
          <w:lang w:eastAsia="de-DE"/>
        </w:rPr>
        <w:br/>
        <w:t>Uns anzuheften Dir alleine,</w:t>
      </w:r>
      <w:r w:rsidRPr="008A75F8">
        <w:rPr>
          <w:rFonts w:eastAsia="Times New Roman"/>
          <w:szCs w:val="24"/>
          <w:lang w:eastAsia="de-DE"/>
        </w:rPr>
        <w:br/>
        <w:t>Sei deiner Gnade Augenmerk!</w:t>
      </w:r>
      <w:r w:rsidRPr="008A75F8">
        <w:rPr>
          <w:rFonts w:eastAsia="Times New Roman"/>
          <w:szCs w:val="24"/>
          <w:lang w:eastAsia="de-DE"/>
        </w:rPr>
        <w:br/>
        <w:t>Lass uns in deinem Herzen wohnen,</w:t>
      </w:r>
      <w:r w:rsidRPr="008A75F8">
        <w:rPr>
          <w:rFonts w:eastAsia="Times New Roman"/>
          <w:szCs w:val="24"/>
          <w:lang w:eastAsia="de-DE"/>
        </w:rPr>
        <w:br/>
        <w:t xml:space="preserve">Und bleib‘ in uns als Sonne </w:t>
      </w:r>
      <w:proofErr w:type="spellStart"/>
      <w:r w:rsidRPr="008A75F8">
        <w:rPr>
          <w:rFonts w:eastAsia="Times New Roman"/>
          <w:szCs w:val="24"/>
          <w:lang w:eastAsia="de-DE"/>
        </w:rPr>
        <w:t>steh’n</w:t>
      </w:r>
      <w:proofErr w:type="spellEnd"/>
      <w:r w:rsidRPr="008A75F8">
        <w:rPr>
          <w:rFonts w:eastAsia="Times New Roman"/>
          <w:szCs w:val="24"/>
          <w:lang w:eastAsia="de-DE"/>
        </w:rPr>
        <w:t>!</w:t>
      </w:r>
      <w:r w:rsidRPr="008A75F8">
        <w:rPr>
          <w:rFonts w:eastAsia="Times New Roman"/>
          <w:szCs w:val="24"/>
          <w:lang w:eastAsia="de-DE"/>
        </w:rPr>
        <w:br/>
        <w:t xml:space="preserve">Und keiner Sünde </w:t>
      </w:r>
      <w:proofErr w:type="spellStart"/>
      <w:r w:rsidRPr="008A75F8">
        <w:rPr>
          <w:rFonts w:eastAsia="Times New Roman"/>
          <w:szCs w:val="24"/>
          <w:lang w:eastAsia="de-DE"/>
        </w:rPr>
        <w:t>wollst</w:t>
      </w:r>
      <w:proofErr w:type="spellEnd"/>
      <w:r w:rsidRPr="008A75F8">
        <w:rPr>
          <w:rFonts w:eastAsia="Times New Roman"/>
          <w:szCs w:val="24"/>
          <w:lang w:eastAsia="de-DE"/>
        </w:rPr>
        <w:t xml:space="preserve"> Du schonen,</w:t>
      </w:r>
      <w:r w:rsidRPr="008A75F8">
        <w:rPr>
          <w:rFonts w:eastAsia="Times New Roman"/>
          <w:szCs w:val="24"/>
          <w:lang w:eastAsia="de-DE"/>
        </w:rPr>
        <w:br/>
        <w:t xml:space="preserve">Bis wir uns ganz erlöset </w:t>
      </w:r>
      <w:proofErr w:type="spellStart"/>
      <w:r w:rsidRPr="008A75F8">
        <w:rPr>
          <w:rFonts w:eastAsia="Times New Roman"/>
          <w:szCs w:val="24"/>
          <w:lang w:eastAsia="de-DE"/>
        </w:rPr>
        <w:t>seh’n</w:t>
      </w:r>
      <w:proofErr w:type="spellEnd"/>
      <w:r w:rsidRPr="008A75F8">
        <w:rPr>
          <w:rFonts w:eastAsia="Times New Roman"/>
          <w:szCs w:val="24"/>
          <w:lang w:eastAsia="de-DE"/>
        </w:rPr>
        <w:t xml:space="preserve">! </w:t>
      </w:r>
    </w:p>
    <w:p w14:paraId="455AA53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Führ‘ durch das Blut des </w:t>
      </w:r>
      <w:proofErr w:type="spellStart"/>
      <w:r w:rsidRPr="008A75F8">
        <w:rPr>
          <w:rFonts w:eastAsia="Times New Roman"/>
          <w:szCs w:val="24"/>
          <w:lang w:eastAsia="de-DE"/>
        </w:rPr>
        <w:t>ew’gen</w:t>
      </w:r>
      <w:proofErr w:type="spellEnd"/>
      <w:r w:rsidRPr="008A75F8">
        <w:rPr>
          <w:rFonts w:eastAsia="Times New Roman"/>
          <w:szCs w:val="24"/>
          <w:lang w:eastAsia="de-DE"/>
        </w:rPr>
        <w:t xml:space="preserve"> Bundes</w:t>
      </w:r>
      <w:r w:rsidRPr="008A75F8">
        <w:rPr>
          <w:rFonts w:eastAsia="Times New Roman"/>
          <w:szCs w:val="24"/>
          <w:lang w:eastAsia="de-DE"/>
        </w:rPr>
        <w:br/>
        <w:t>Die Seelen der Erlösten hin,</w:t>
      </w:r>
      <w:r w:rsidRPr="008A75F8">
        <w:rPr>
          <w:rFonts w:eastAsia="Times New Roman"/>
          <w:szCs w:val="24"/>
          <w:lang w:eastAsia="de-DE"/>
        </w:rPr>
        <w:br/>
        <w:t>Und mit dem Odem Deines Mundes</w:t>
      </w:r>
      <w:r w:rsidRPr="008A75F8">
        <w:rPr>
          <w:rFonts w:eastAsia="Times New Roman"/>
          <w:szCs w:val="24"/>
          <w:lang w:eastAsia="de-DE"/>
        </w:rPr>
        <w:br/>
        <w:t>Belebe Herzen, Mut und Sinn,</w:t>
      </w:r>
      <w:r w:rsidRPr="008A75F8">
        <w:rPr>
          <w:rFonts w:eastAsia="Times New Roman"/>
          <w:szCs w:val="24"/>
          <w:lang w:eastAsia="de-DE"/>
        </w:rPr>
        <w:br/>
        <w:t>Dass wir mit Freuden Dir nachgeben,</w:t>
      </w:r>
      <w:r w:rsidRPr="008A75F8">
        <w:rPr>
          <w:rFonts w:eastAsia="Times New Roman"/>
          <w:szCs w:val="24"/>
          <w:lang w:eastAsia="de-DE"/>
        </w:rPr>
        <w:br/>
        <w:t>Und bleiben von der Erd‘ erkauft!</w:t>
      </w:r>
      <w:r w:rsidRPr="008A75F8">
        <w:rPr>
          <w:rFonts w:eastAsia="Times New Roman"/>
          <w:szCs w:val="24"/>
          <w:lang w:eastAsia="de-DE"/>
        </w:rPr>
        <w:br/>
        <w:t>Lass unser Herz im Himmel stehen,</w:t>
      </w:r>
      <w:r w:rsidRPr="008A75F8">
        <w:rPr>
          <w:rFonts w:eastAsia="Times New Roman"/>
          <w:szCs w:val="24"/>
          <w:lang w:eastAsia="de-DE"/>
        </w:rPr>
        <w:br/>
        <w:t xml:space="preserve">Mit Feuer und mit Geist getauft! </w:t>
      </w:r>
    </w:p>
    <w:p w14:paraId="41800FC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Komm, heil’ger Geist, lass Dich hernieder</w:t>
      </w:r>
      <w:r w:rsidRPr="008A75F8">
        <w:rPr>
          <w:rFonts w:eastAsia="Times New Roman"/>
          <w:szCs w:val="24"/>
          <w:lang w:eastAsia="de-DE"/>
        </w:rPr>
        <w:br/>
        <w:t>In unsern armen Herzensgrund!</w:t>
      </w:r>
      <w:r w:rsidRPr="008A75F8">
        <w:rPr>
          <w:rFonts w:eastAsia="Times New Roman"/>
          <w:szCs w:val="24"/>
          <w:lang w:eastAsia="de-DE"/>
        </w:rPr>
        <w:br/>
        <w:t>Bring‘ uns zu Gottes Einfalt wieder,</w:t>
      </w:r>
      <w:r w:rsidRPr="008A75F8">
        <w:rPr>
          <w:rFonts w:eastAsia="Times New Roman"/>
          <w:szCs w:val="24"/>
          <w:lang w:eastAsia="de-DE"/>
        </w:rPr>
        <w:br/>
        <w:t>Erfüll‘ in uns den neuen Bund;</w:t>
      </w:r>
      <w:r w:rsidRPr="008A75F8">
        <w:rPr>
          <w:rFonts w:eastAsia="Times New Roman"/>
          <w:szCs w:val="24"/>
          <w:lang w:eastAsia="de-DE"/>
        </w:rPr>
        <w:br/>
        <w:t>Erweck der ersten Liebe Leben,</w:t>
      </w:r>
      <w:r w:rsidRPr="008A75F8">
        <w:rPr>
          <w:rFonts w:eastAsia="Times New Roman"/>
          <w:szCs w:val="24"/>
          <w:lang w:eastAsia="de-DE"/>
        </w:rPr>
        <w:br/>
        <w:t>Hauch uns mit deinem Odem an,</w:t>
      </w:r>
      <w:r w:rsidRPr="008A75F8">
        <w:rPr>
          <w:rFonts w:eastAsia="Times New Roman"/>
          <w:szCs w:val="24"/>
          <w:lang w:eastAsia="de-DE"/>
        </w:rPr>
        <w:br/>
        <w:t>Dass dein Geschöpf Dir Ehre geben</w:t>
      </w:r>
      <w:r w:rsidRPr="008A75F8">
        <w:rPr>
          <w:rFonts w:eastAsia="Times New Roman"/>
          <w:szCs w:val="24"/>
          <w:lang w:eastAsia="de-DE"/>
        </w:rPr>
        <w:br/>
        <w:t>Und göttlich in Dir leben kann!</w:t>
      </w:r>
    </w:p>
    <w:p w14:paraId="68E95FD7" w14:textId="77777777" w:rsidR="008E5F26" w:rsidRPr="008A75F8" w:rsidRDefault="008E5F26" w:rsidP="008E5F26">
      <w:pPr>
        <w:spacing w:before="100" w:beforeAutospacing="1" w:after="100" w:afterAutospacing="1" w:line="240" w:lineRule="auto"/>
        <w:rPr>
          <w:rFonts w:eastAsia="Times New Roman"/>
          <w:szCs w:val="24"/>
          <w:lang w:eastAsia="de-DE"/>
        </w:rPr>
      </w:pPr>
      <w:proofErr w:type="spellStart"/>
      <w:r w:rsidRPr="008A75F8">
        <w:rPr>
          <w:rFonts w:eastAsia="Times New Roman"/>
          <w:szCs w:val="24"/>
          <w:lang w:eastAsia="de-DE"/>
        </w:rPr>
        <w:t>Dreiein’ger</w:t>
      </w:r>
      <w:proofErr w:type="spellEnd"/>
      <w:r w:rsidRPr="008A75F8">
        <w:rPr>
          <w:rFonts w:eastAsia="Times New Roman"/>
          <w:szCs w:val="24"/>
          <w:lang w:eastAsia="de-DE"/>
        </w:rPr>
        <w:t xml:space="preserve"> Gott, du Licht und Leben,</w:t>
      </w:r>
      <w:r w:rsidRPr="008A75F8">
        <w:rPr>
          <w:rFonts w:eastAsia="Times New Roman"/>
          <w:szCs w:val="24"/>
          <w:lang w:eastAsia="de-DE"/>
        </w:rPr>
        <w:br/>
        <w:t>Das treu für uns bemühet ist:</w:t>
      </w:r>
      <w:r w:rsidRPr="008A75F8">
        <w:rPr>
          <w:rFonts w:eastAsia="Times New Roman"/>
          <w:szCs w:val="24"/>
          <w:lang w:eastAsia="de-DE"/>
        </w:rPr>
        <w:br/>
        <w:t xml:space="preserve">Du </w:t>
      </w:r>
      <w:proofErr w:type="spellStart"/>
      <w:r w:rsidRPr="008A75F8">
        <w:rPr>
          <w:rFonts w:eastAsia="Times New Roman"/>
          <w:szCs w:val="24"/>
          <w:lang w:eastAsia="de-DE"/>
        </w:rPr>
        <w:t>wollst</w:t>
      </w:r>
      <w:proofErr w:type="spellEnd"/>
      <w:r w:rsidRPr="008A75F8">
        <w:rPr>
          <w:rFonts w:eastAsia="Times New Roman"/>
          <w:szCs w:val="24"/>
          <w:lang w:eastAsia="de-DE"/>
        </w:rPr>
        <w:t xml:space="preserve"> uns Dir, und Dich uns geben!</w:t>
      </w:r>
      <w:r w:rsidRPr="008A75F8">
        <w:rPr>
          <w:rFonts w:eastAsia="Times New Roman"/>
          <w:szCs w:val="24"/>
          <w:lang w:eastAsia="de-DE"/>
        </w:rPr>
        <w:br/>
        <w:t>Ach zeige Dich uns, wie Du bist!</w:t>
      </w:r>
      <w:r w:rsidRPr="008A75F8">
        <w:rPr>
          <w:rFonts w:eastAsia="Times New Roman"/>
          <w:szCs w:val="24"/>
          <w:lang w:eastAsia="de-DE"/>
        </w:rPr>
        <w:br/>
        <w:t>Vater, zeuch uns recht von Neuem!</w:t>
      </w:r>
      <w:r w:rsidRPr="008A75F8">
        <w:rPr>
          <w:rFonts w:eastAsia="Times New Roman"/>
          <w:szCs w:val="24"/>
          <w:lang w:eastAsia="de-DE"/>
        </w:rPr>
        <w:br/>
        <w:t>O Wort, sprich uns Erlösung ein!</w:t>
      </w:r>
      <w:r w:rsidRPr="008A75F8">
        <w:rPr>
          <w:rFonts w:eastAsia="Times New Roman"/>
          <w:szCs w:val="24"/>
          <w:lang w:eastAsia="de-DE"/>
        </w:rPr>
        <w:br/>
        <w:t>O Geist, lass uns dein Licht gedeihen!</w:t>
      </w:r>
      <w:r w:rsidRPr="008A75F8">
        <w:rPr>
          <w:rFonts w:eastAsia="Times New Roman"/>
          <w:szCs w:val="24"/>
          <w:lang w:eastAsia="de-DE"/>
        </w:rPr>
        <w:br/>
        <w:t>Liebe, lass uns selig sein!</w:t>
      </w:r>
    </w:p>
    <w:p w14:paraId="5C0E9731" w14:textId="77777777" w:rsidR="008E5F26" w:rsidRPr="008A75F8" w:rsidRDefault="008E5F26" w:rsidP="008E5F26">
      <w:pPr>
        <w:pStyle w:val="berschrift2"/>
      </w:pPr>
      <w:r w:rsidRPr="008A75F8">
        <w:t>Um die Kräfte des Namens Jesu.</w:t>
      </w:r>
    </w:p>
    <w:p w14:paraId="36CB15B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Wie herrlich ist des großen Namens Pracht,</w:t>
      </w:r>
      <w:r w:rsidRPr="008A75F8">
        <w:rPr>
          <w:rFonts w:eastAsia="Times New Roman"/>
          <w:szCs w:val="24"/>
          <w:lang w:eastAsia="de-DE"/>
        </w:rPr>
        <w:br/>
        <w:t>Den Dir, o Herr, der Vater hat gegeben,</w:t>
      </w:r>
      <w:r w:rsidRPr="008A75F8">
        <w:rPr>
          <w:rFonts w:eastAsia="Times New Roman"/>
          <w:szCs w:val="24"/>
          <w:lang w:eastAsia="de-DE"/>
        </w:rPr>
        <w:br/>
        <w:t>Als Du das Werk des Heils zu Stand gebracht!</w:t>
      </w:r>
      <w:r w:rsidRPr="008A75F8">
        <w:rPr>
          <w:rFonts w:eastAsia="Times New Roman"/>
          <w:szCs w:val="24"/>
          <w:lang w:eastAsia="de-DE"/>
        </w:rPr>
        <w:br/>
        <w:t>Mir ist er Geist, Kraft, Seligkeit und Leben,</w:t>
      </w:r>
      <w:r w:rsidRPr="008A75F8">
        <w:rPr>
          <w:rFonts w:eastAsia="Times New Roman"/>
          <w:szCs w:val="24"/>
          <w:lang w:eastAsia="de-DE"/>
        </w:rPr>
        <w:br/>
        <w:t>Sein bloßes Wort, kein Schall, vom Wind geweht,</w:t>
      </w:r>
      <w:r w:rsidRPr="008A75F8">
        <w:rPr>
          <w:rFonts w:eastAsia="Times New Roman"/>
          <w:szCs w:val="24"/>
          <w:lang w:eastAsia="de-DE"/>
        </w:rPr>
        <w:br/>
        <w:t xml:space="preserve">Kein </w:t>
      </w:r>
      <w:proofErr w:type="spellStart"/>
      <w:r w:rsidRPr="008A75F8">
        <w:rPr>
          <w:rFonts w:eastAsia="Times New Roman"/>
          <w:szCs w:val="24"/>
          <w:lang w:eastAsia="de-DE"/>
        </w:rPr>
        <w:t>Buchstab</w:t>
      </w:r>
      <w:proofErr w:type="spellEnd"/>
      <w:r>
        <w:rPr>
          <w:rFonts w:eastAsia="Times New Roman"/>
          <w:szCs w:val="24"/>
          <w:lang w:eastAsia="de-DE"/>
        </w:rPr>
        <w:t>‘</w:t>
      </w:r>
      <w:r w:rsidRPr="008A75F8">
        <w:rPr>
          <w:rFonts w:eastAsia="Times New Roman"/>
          <w:szCs w:val="24"/>
          <w:lang w:eastAsia="de-DE"/>
        </w:rPr>
        <w:t>, nur in Büchern eingeschrieben,</w:t>
      </w:r>
      <w:r w:rsidRPr="008A75F8">
        <w:rPr>
          <w:rFonts w:eastAsia="Times New Roman"/>
          <w:szCs w:val="24"/>
          <w:lang w:eastAsia="de-DE"/>
        </w:rPr>
        <w:br/>
        <w:t xml:space="preserve">Davon man oft nur allzu flüchtig </w:t>
      </w:r>
      <w:proofErr w:type="spellStart"/>
      <w:r w:rsidRPr="008A75F8">
        <w:rPr>
          <w:rFonts w:eastAsia="Times New Roman"/>
          <w:szCs w:val="24"/>
          <w:lang w:eastAsia="de-DE"/>
        </w:rPr>
        <w:t>red’t</w:t>
      </w:r>
      <w:proofErr w:type="spellEnd"/>
      <w:r w:rsidRPr="008A75F8">
        <w:rPr>
          <w:rFonts w:eastAsia="Times New Roman"/>
          <w:szCs w:val="24"/>
          <w:lang w:eastAsia="de-DE"/>
        </w:rPr>
        <w:t>; –</w:t>
      </w:r>
      <w:r w:rsidRPr="008A75F8">
        <w:rPr>
          <w:rFonts w:eastAsia="Times New Roman"/>
          <w:szCs w:val="24"/>
          <w:lang w:eastAsia="de-DE"/>
        </w:rPr>
        <w:br/>
        <w:t xml:space="preserve">O nein! mir ist das Wesen selbst geblieben. </w:t>
      </w:r>
    </w:p>
    <w:p w14:paraId="280C919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Name du, der über alles ist!</w:t>
      </w:r>
      <w:r w:rsidRPr="008A75F8">
        <w:rPr>
          <w:rFonts w:eastAsia="Times New Roman"/>
          <w:szCs w:val="24"/>
          <w:lang w:eastAsia="de-DE"/>
        </w:rPr>
        <w:br/>
        <w:t xml:space="preserve">Dich </w:t>
      </w:r>
      <w:proofErr w:type="spellStart"/>
      <w:r w:rsidRPr="008A75F8">
        <w:rPr>
          <w:rFonts w:eastAsia="Times New Roman"/>
          <w:szCs w:val="24"/>
          <w:lang w:eastAsia="de-DE"/>
        </w:rPr>
        <w:t>bet</w:t>
      </w:r>
      <w:proofErr w:type="spellEnd"/>
      <w:r w:rsidRPr="008A75F8">
        <w:rPr>
          <w:rFonts w:eastAsia="Times New Roman"/>
          <w:szCs w:val="24"/>
          <w:lang w:eastAsia="de-DE"/>
        </w:rPr>
        <w:t>‘ ich an, Dir beug‘ ich Knie und Sinnen,</w:t>
      </w:r>
      <w:r w:rsidRPr="008A75F8">
        <w:rPr>
          <w:rFonts w:eastAsia="Times New Roman"/>
          <w:szCs w:val="24"/>
          <w:lang w:eastAsia="de-DE"/>
        </w:rPr>
        <w:br/>
        <w:t>Dich ehrt und liebt mein Alles, Jesus Christ,</w:t>
      </w:r>
      <w:r w:rsidRPr="008A75F8">
        <w:rPr>
          <w:rFonts w:eastAsia="Times New Roman"/>
          <w:szCs w:val="24"/>
          <w:lang w:eastAsia="de-DE"/>
        </w:rPr>
        <w:br/>
        <w:t xml:space="preserve">In Dir kann ich das höchste Gut gewinnen! </w:t>
      </w:r>
    </w:p>
    <w:p w14:paraId="053A9A6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Du bist in mir ein </w:t>
      </w:r>
      <w:proofErr w:type="spellStart"/>
      <w:r w:rsidRPr="008A75F8">
        <w:rPr>
          <w:rFonts w:eastAsia="Times New Roman"/>
          <w:szCs w:val="24"/>
          <w:lang w:eastAsia="de-DE"/>
        </w:rPr>
        <w:t>ausgego</w:t>
      </w:r>
      <w:r>
        <w:rPr>
          <w:rFonts w:eastAsia="Times New Roman"/>
          <w:szCs w:val="24"/>
          <w:lang w:eastAsia="de-DE"/>
        </w:rPr>
        <w:t>ss</w:t>
      </w:r>
      <w:r w:rsidRPr="008A75F8">
        <w:rPr>
          <w:rFonts w:eastAsia="Times New Roman"/>
          <w:szCs w:val="24"/>
          <w:lang w:eastAsia="de-DE"/>
        </w:rPr>
        <w:t>nes</w:t>
      </w:r>
      <w:proofErr w:type="spellEnd"/>
      <w:r w:rsidRPr="008A75F8">
        <w:rPr>
          <w:rFonts w:eastAsia="Times New Roman"/>
          <w:szCs w:val="24"/>
          <w:lang w:eastAsia="de-DE"/>
        </w:rPr>
        <w:t xml:space="preserve"> </w:t>
      </w:r>
      <w:r>
        <w:rPr>
          <w:rFonts w:eastAsia="Times New Roman"/>
          <w:szCs w:val="24"/>
          <w:lang w:eastAsia="de-DE"/>
        </w:rPr>
        <w:t>Ö</w:t>
      </w:r>
      <w:r w:rsidRPr="008A75F8">
        <w:rPr>
          <w:rFonts w:eastAsia="Times New Roman"/>
          <w:szCs w:val="24"/>
          <w:lang w:eastAsia="de-DE"/>
        </w:rPr>
        <w:t>l;</w:t>
      </w:r>
      <w:r w:rsidRPr="008A75F8">
        <w:rPr>
          <w:rFonts w:eastAsia="Times New Roman"/>
          <w:szCs w:val="24"/>
          <w:lang w:eastAsia="de-DE"/>
        </w:rPr>
        <w:br/>
        <w:t>Des Geistes ganze Fü</w:t>
      </w:r>
      <w:r>
        <w:rPr>
          <w:rFonts w:eastAsia="Times New Roman"/>
          <w:szCs w:val="24"/>
          <w:lang w:eastAsia="de-DE"/>
        </w:rPr>
        <w:t>ll</w:t>
      </w:r>
      <w:r w:rsidRPr="008A75F8">
        <w:rPr>
          <w:rFonts w:eastAsia="Times New Roman"/>
          <w:szCs w:val="24"/>
          <w:lang w:eastAsia="de-DE"/>
        </w:rPr>
        <w:t>e bat dein Wesen</w:t>
      </w:r>
      <w:r w:rsidRPr="008A75F8">
        <w:rPr>
          <w:rFonts w:eastAsia="Times New Roman"/>
          <w:szCs w:val="24"/>
          <w:lang w:eastAsia="de-DE"/>
        </w:rPr>
        <w:br/>
        <w:t xml:space="preserve">Zum Priestertum für die </w:t>
      </w:r>
      <w:proofErr w:type="spellStart"/>
      <w:r w:rsidRPr="008A75F8">
        <w:rPr>
          <w:rFonts w:eastAsia="Times New Roman"/>
          <w:szCs w:val="24"/>
          <w:lang w:eastAsia="de-DE"/>
        </w:rPr>
        <w:t>erstorb’ne</w:t>
      </w:r>
      <w:proofErr w:type="spellEnd"/>
      <w:r w:rsidRPr="008A75F8">
        <w:rPr>
          <w:rFonts w:eastAsia="Times New Roman"/>
          <w:szCs w:val="24"/>
          <w:lang w:eastAsia="de-DE"/>
        </w:rPr>
        <w:t xml:space="preserve"> Seel‘</w:t>
      </w:r>
      <w:r w:rsidRPr="008A75F8">
        <w:rPr>
          <w:rFonts w:eastAsia="Times New Roman"/>
          <w:szCs w:val="24"/>
          <w:lang w:eastAsia="de-DE"/>
        </w:rPr>
        <w:br/>
        <w:t>Als König und Propheten auserlesen,</w:t>
      </w:r>
      <w:r w:rsidRPr="008A75F8">
        <w:rPr>
          <w:rFonts w:eastAsia="Times New Roman"/>
          <w:szCs w:val="24"/>
          <w:lang w:eastAsia="de-DE"/>
        </w:rPr>
        <w:br/>
        <w:t>Und ganz gesalbt mit Freuden ohne Ziel,</w:t>
      </w:r>
      <w:r w:rsidRPr="008A75F8">
        <w:rPr>
          <w:rFonts w:eastAsia="Times New Roman"/>
          <w:szCs w:val="24"/>
          <w:lang w:eastAsia="de-DE"/>
        </w:rPr>
        <w:br/>
        <w:t>Nicht tropfenweis, wie deine Reichsgenossen.</w:t>
      </w:r>
      <w:r w:rsidRPr="008A75F8">
        <w:rPr>
          <w:rFonts w:eastAsia="Times New Roman"/>
          <w:szCs w:val="24"/>
          <w:lang w:eastAsia="de-DE"/>
        </w:rPr>
        <w:br/>
        <w:t>Drum hast Du, Haupt, auf deinen Leib so viel</w:t>
      </w:r>
      <w:r w:rsidRPr="008A75F8">
        <w:rPr>
          <w:rFonts w:eastAsia="Times New Roman"/>
          <w:szCs w:val="24"/>
          <w:lang w:eastAsia="de-DE"/>
        </w:rPr>
        <w:br/>
        <w:t>Von dieser Kraft der Salbung ausgegossen,</w:t>
      </w:r>
      <w:r w:rsidRPr="008A75F8">
        <w:rPr>
          <w:rFonts w:eastAsia="Times New Roman"/>
          <w:szCs w:val="24"/>
          <w:lang w:eastAsia="de-DE"/>
        </w:rPr>
        <w:br/>
        <w:t>Dass jedes Glied, in dem die Gabe bleibt,</w:t>
      </w:r>
      <w:r w:rsidRPr="008A75F8">
        <w:rPr>
          <w:rFonts w:eastAsia="Times New Roman"/>
          <w:szCs w:val="24"/>
          <w:lang w:eastAsia="de-DE"/>
        </w:rPr>
        <w:br/>
        <w:t>Nicht mehr bedarf, dass es ein Andrer lehret,</w:t>
      </w:r>
      <w:r w:rsidRPr="008A75F8">
        <w:rPr>
          <w:rFonts w:eastAsia="Times New Roman"/>
          <w:szCs w:val="24"/>
          <w:lang w:eastAsia="de-DE"/>
        </w:rPr>
        <w:br/>
        <w:t>Weil selbst dein Geist uns stets zur Quelle treibt,</w:t>
      </w:r>
      <w:r w:rsidRPr="008A75F8">
        <w:rPr>
          <w:rFonts w:eastAsia="Times New Roman"/>
          <w:szCs w:val="24"/>
          <w:lang w:eastAsia="de-DE"/>
        </w:rPr>
        <w:br/>
        <w:t xml:space="preserve">Und zieht, und lehrt, und warnt, und Böses wehret. </w:t>
      </w:r>
    </w:p>
    <w:p w14:paraId="3442835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Wie aber nun uns lehrt dein Geist und Sinn,</w:t>
      </w:r>
      <w:r w:rsidRPr="008A75F8">
        <w:rPr>
          <w:rFonts w:eastAsia="Times New Roman"/>
          <w:szCs w:val="24"/>
          <w:lang w:eastAsia="de-DE"/>
        </w:rPr>
        <w:br/>
        <w:t>So ist es wahr, und nimmermehr erlogen;</w:t>
      </w:r>
      <w:r w:rsidRPr="008A75F8">
        <w:rPr>
          <w:rFonts w:eastAsia="Times New Roman"/>
          <w:szCs w:val="24"/>
          <w:lang w:eastAsia="de-DE"/>
        </w:rPr>
        <w:br/>
        <w:t>Und wer Dir folgt, hat Alles zum Gewinn</w:t>
      </w:r>
      <w:r w:rsidRPr="008A75F8">
        <w:rPr>
          <w:rFonts w:eastAsia="Times New Roman"/>
          <w:szCs w:val="24"/>
          <w:lang w:eastAsia="de-DE"/>
        </w:rPr>
        <w:br/>
        <w:t xml:space="preserve">Unmittelbar aus Deinem Quell gesogen. </w:t>
      </w:r>
    </w:p>
    <w:p w14:paraId="76B5683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Ach sanftes </w:t>
      </w:r>
      <w:r>
        <w:rPr>
          <w:rFonts w:eastAsia="Times New Roman"/>
          <w:szCs w:val="24"/>
          <w:lang w:eastAsia="de-DE"/>
        </w:rPr>
        <w:t>Ö</w:t>
      </w:r>
      <w:r w:rsidRPr="008A75F8">
        <w:rPr>
          <w:rFonts w:eastAsia="Times New Roman"/>
          <w:szCs w:val="24"/>
          <w:lang w:eastAsia="de-DE"/>
        </w:rPr>
        <w:t xml:space="preserve">l, </w:t>
      </w:r>
      <w:proofErr w:type="spellStart"/>
      <w:r w:rsidRPr="008A75F8">
        <w:rPr>
          <w:rFonts w:eastAsia="Times New Roman"/>
          <w:szCs w:val="24"/>
          <w:lang w:eastAsia="de-DE"/>
        </w:rPr>
        <w:t>leucht</w:t>
      </w:r>
      <w:proofErr w:type="spellEnd"/>
      <w:r w:rsidRPr="008A75F8">
        <w:rPr>
          <w:rFonts w:eastAsia="Times New Roman"/>
          <w:szCs w:val="24"/>
          <w:lang w:eastAsia="de-DE"/>
        </w:rPr>
        <w:t>‘ hell, und lindre mir</w:t>
      </w:r>
      <w:r w:rsidRPr="008A75F8">
        <w:rPr>
          <w:rFonts w:eastAsia="Times New Roman"/>
          <w:szCs w:val="24"/>
          <w:lang w:eastAsia="de-DE"/>
        </w:rPr>
        <w:br/>
        <w:t>Und heile zu der Seele tiefen Schaden</w:t>
      </w:r>
      <w:r w:rsidRPr="008A75F8">
        <w:rPr>
          <w:rFonts w:eastAsia="Times New Roman"/>
          <w:szCs w:val="24"/>
          <w:lang w:eastAsia="de-DE"/>
        </w:rPr>
        <w:br/>
        <w:t xml:space="preserve">Der Sünd und </w:t>
      </w:r>
      <w:proofErr w:type="spellStart"/>
      <w:r w:rsidRPr="008A75F8">
        <w:rPr>
          <w:rFonts w:eastAsia="Times New Roman"/>
          <w:szCs w:val="24"/>
          <w:lang w:eastAsia="de-DE"/>
        </w:rPr>
        <w:t>Schand</w:t>
      </w:r>
      <w:proofErr w:type="spellEnd"/>
      <w:r w:rsidRPr="008A75F8">
        <w:rPr>
          <w:rFonts w:eastAsia="Times New Roman"/>
          <w:szCs w:val="24"/>
          <w:lang w:eastAsia="de-DE"/>
        </w:rPr>
        <w:t xml:space="preserve">‘! Es sind </w:t>
      </w:r>
      <w:proofErr w:type="spellStart"/>
      <w:r w:rsidRPr="008A75F8">
        <w:rPr>
          <w:rFonts w:eastAsia="Times New Roman"/>
          <w:szCs w:val="24"/>
          <w:lang w:eastAsia="de-DE"/>
        </w:rPr>
        <w:t>g’nug</w:t>
      </w:r>
      <w:proofErr w:type="spellEnd"/>
      <w:r w:rsidRPr="008A75F8">
        <w:rPr>
          <w:rFonts w:eastAsia="Times New Roman"/>
          <w:szCs w:val="24"/>
          <w:lang w:eastAsia="de-DE"/>
        </w:rPr>
        <w:t xml:space="preserve"> Wunden hier,</w:t>
      </w:r>
      <w:r w:rsidRPr="008A75F8">
        <w:rPr>
          <w:rFonts w:eastAsia="Times New Roman"/>
          <w:szCs w:val="24"/>
          <w:lang w:eastAsia="de-DE"/>
        </w:rPr>
        <w:br/>
        <w:t>Und Dich, den Arzt, darf ja der Kranke laden!</w:t>
      </w:r>
      <w:r w:rsidRPr="008A75F8">
        <w:rPr>
          <w:rFonts w:eastAsia="Times New Roman"/>
          <w:szCs w:val="24"/>
          <w:lang w:eastAsia="de-DE"/>
        </w:rPr>
        <w:br/>
        <w:t>Belebe mich mit deiner Menschheit Kraft,</w:t>
      </w:r>
      <w:r w:rsidRPr="008A75F8">
        <w:rPr>
          <w:rFonts w:eastAsia="Times New Roman"/>
          <w:szCs w:val="24"/>
          <w:lang w:eastAsia="de-DE"/>
        </w:rPr>
        <w:br/>
        <w:t xml:space="preserve">Als reinem </w:t>
      </w:r>
      <w:r>
        <w:rPr>
          <w:rFonts w:eastAsia="Times New Roman"/>
          <w:szCs w:val="24"/>
          <w:lang w:eastAsia="de-DE"/>
        </w:rPr>
        <w:t>Öl</w:t>
      </w:r>
      <w:r w:rsidRPr="008A75F8">
        <w:rPr>
          <w:rFonts w:eastAsia="Times New Roman"/>
          <w:szCs w:val="24"/>
          <w:lang w:eastAsia="de-DE"/>
        </w:rPr>
        <w:t>; la</w:t>
      </w:r>
      <w:r>
        <w:rPr>
          <w:rFonts w:eastAsia="Times New Roman"/>
          <w:szCs w:val="24"/>
          <w:lang w:eastAsia="de-DE"/>
        </w:rPr>
        <w:t>ss</w:t>
      </w:r>
      <w:r w:rsidRPr="008A75F8">
        <w:rPr>
          <w:rFonts w:eastAsia="Times New Roman"/>
          <w:szCs w:val="24"/>
          <w:lang w:eastAsia="de-DE"/>
        </w:rPr>
        <w:t xml:space="preserve"> deine Salbung fließen,</w:t>
      </w:r>
      <w:r w:rsidRPr="008A75F8">
        <w:rPr>
          <w:rFonts w:eastAsia="Times New Roman"/>
          <w:szCs w:val="24"/>
          <w:lang w:eastAsia="de-DE"/>
        </w:rPr>
        <w:br/>
        <w:t>Die milde, feine, stille Sinnen macht;</w:t>
      </w:r>
      <w:r w:rsidRPr="008A75F8">
        <w:rPr>
          <w:rFonts w:eastAsia="Times New Roman"/>
          <w:szCs w:val="24"/>
          <w:lang w:eastAsia="de-DE"/>
        </w:rPr>
        <w:br/>
        <w:t xml:space="preserve">las mich im Geist Dein ewiglich genießen! </w:t>
      </w:r>
    </w:p>
    <w:p w14:paraId="286CB884" w14:textId="77777777" w:rsidR="008E5F26" w:rsidRPr="008A75F8" w:rsidRDefault="008E5F26" w:rsidP="008E5F26">
      <w:pPr>
        <w:pStyle w:val="berschrift2"/>
      </w:pPr>
      <w:r w:rsidRPr="008A75F8">
        <w:t>Um ein ganzes Herz.</w:t>
      </w:r>
    </w:p>
    <w:p w14:paraId="6DEF570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Ewige Weisheit, Jesu Christ,</w:t>
      </w:r>
      <w:r w:rsidRPr="008A75F8">
        <w:rPr>
          <w:rFonts w:eastAsia="Times New Roman"/>
          <w:szCs w:val="24"/>
          <w:lang w:eastAsia="de-DE"/>
        </w:rPr>
        <w:br/>
        <w:t>Du, in dem mein Leben ist!</w:t>
      </w:r>
      <w:r w:rsidRPr="008A75F8">
        <w:rPr>
          <w:rFonts w:eastAsia="Times New Roman"/>
          <w:szCs w:val="24"/>
          <w:lang w:eastAsia="de-DE"/>
        </w:rPr>
        <w:br/>
        <w:t>Hast Du schon vor Zeiten nicht</w:t>
      </w:r>
      <w:r w:rsidRPr="008A75F8">
        <w:rPr>
          <w:rFonts w:eastAsia="Times New Roman"/>
          <w:szCs w:val="24"/>
          <w:lang w:eastAsia="de-DE"/>
        </w:rPr>
        <w:br/>
        <w:t xml:space="preserve">Mich gezogen in dein Licht? </w:t>
      </w:r>
    </w:p>
    <w:p w14:paraId="11EA6E6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Ist die starke Liebeshand</w:t>
      </w:r>
      <w:r w:rsidRPr="008A75F8">
        <w:rPr>
          <w:rFonts w:eastAsia="Times New Roman"/>
          <w:szCs w:val="24"/>
          <w:lang w:eastAsia="de-DE"/>
        </w:rPr>
        <w:br/>
        <w:t>Nicht mein sicheres Unterpfand?</w:t>
      </w:r>
      <w:r w:rsidRPr="008A75F8">
        <w:rPr>
          <w:rFonts w:eastAsia="Times New Roman"/>
          <w:szCs w:val="24"/>
          <w:lang w:eastAsia="de-DE"/>
        </w:rPr>
        <w:br/>
      </w:r>
      <w:proofErr w:type="spellStart"/>
      <w:r w:rsidRPr="008A75F8">
        <w:rPr>
          <w:rFonts w:eastAsia="Times New Roman"/>
          <w:szCs w:val="24"/>
          <w:lang w:eastAsia="de-DE"/>
        </w:rPr>
        <w:t>Hatt</w:t>
      </w:r>
      <w:proofErr w:type="spellEnd"/>
      <w:r w:rsidRPr="008A75F8">
        <w:rPr>
          <w:rFonts w:eastAsia="Times New Roman"/>
          <w:szCs w:val="24"/>
          <w:lang w:eastAsia="de-DE"/>
        </w:rPr>
        <w:t>‘ ich nicht den Siegelring,</w:t>
      </w:r>
      <w:r w:rsidRPr="008A75F8">
        <w:rPr>
          <w:rFonts w:eastAsia="Times New Roman"/>
          <w:szCs w:val="24"/>
          <w:lang w:eastAsia="de-DE"/>
        </w:rPr>
        <w:br/>
        <w:t xml:space="preserve">Als ich deinen Geist empfing? </w:t>
      </w:r>
    </w:p>
    <w:p w14:paraId="699B1F2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Hast Du mich nicht schon geliebt,</w:t>
      </w:r>
      <w:r w:rsidRPr="008A75F8">
        <w:rPr>
          <w:rFonts w:eastAsia="Times New Roman"/>
          <w:szCs w:val="24"/>
          <w:lang w:eastAsia="de-DE"/>
        </w:rPr>
        <w:br/>
        <w:t>Ob ich Dich gleich oft betrübt?</w:t>
      </w:r>
      <w:r w:rsidRPr="008A75F8">
        <w:rPr>
          <w:rFonts w:eastAsia="Times New Roman"/>
          <w:szCs w:val="24"/>
          <w:lang w:eastAsia="de-DE"/>
        </w:rPr>
        <w:br/>
        <w:t>Gingest Du in meiner Schmach</w:t>
      </w:r>
      <w:r w:rsidRPr="008A75F8">
        <w:rPr>
          <w:rFonts w:eastAsia="Times New Roman"/>
          <w:szCs w:val="24"/>
          <w:lang w:eastAsia="de-DE"/>
        </w:rPr>
        <w:br/>
        <w:t>Mir nicht als ein Hirte nach?</w:t>
      </w:r>
    </w:p>
    <w:p w14:paraId="7F06963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Denn mein Wille lenket sich</w:t>
      </w:r>
      <w:r w:rsidRPr="008A75F8">
        <w:rPr>
          <w:rFonts w:eastAsia="Times New Roman"/>
          <w:szCs w:val="24"/>
          <w:lang w:eastAsia="de-DE"/>
        </w:rPr>
        <w:br/>
        <w:t>Oft von Dir, oft gegen Dich,</w:t>
      </w:r>
      <w:r w:rsidRPr="008A75F8">
        <w:rPr>
          <w:rFonts w:eastAsia="Times New Roman"/>
          <w:szCs w:val="24"/>
          <w:lang w:eastAsia="de-DE"/>
        </w:rPr>
        <w:br/>
        <w:t>Da er sollt‘ in Dich allein</w:t>
      </w:r>
      <w:r w:rsidRPr="008A75F8">
        <w:rPr>
          <w:rFonts w:eastAsia="Times New Roman"/>
          <w:szCs w:val="24"/>
          <w:lang w:eastAsia="de-DE"/>
        </w:rPr>
        <w:br/>
        <w:t xml:space="preserve">Kindlich </w:t>
      </w:r>
      <w:proofErr w:type="spellStart"/>
      <w:r w:rsidRPr="008A75F8">
        <w:rPr>
          <w:rFonts w:eastAsia="Times New Roman"/>
          <w:szCs w:val="24"/>
          <w:lang w:eastAsia="de-DE"/>
        </w:rPr>
        <w:t>eingekehret</w:t>
      </w:r>
      <w:proofErr w:type="spellEnd"/>
      <w:r w:rsidRPr="008A75F8">
        <w:rPr>
          <w:rFonts w:eastAsia="Times New Roman"/>
          <w:szCs w:val="24"/>
          <w:lang w:eastAsia="de-DE"/>
        </w:rPr>
        <w:t xml:space="preserve"> sein.</w:t>
      </w:r>
    </w:p>
    <w:p w14:paraId="3ABDE2F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Ach, o ziehe meinen Sinn</w:t>
      </w:r>
      <w:r w:rsidRPr="008A75F8">
        <w:rPr>
          <w:rFonts w:eastAsia="Times New Roman"/>
          <w:szCs w:val="24"/>
          <w:lang w:eastAsia="de-DE"/>
        </w:rPr>
        <w:br/>
        <w:t>Gänzlich in den deinen hin,</w:t>
      </w:r>
      <w:r w:rsidRPr="008A75F8">
        <w:rPr>
          <w:rFonts w:eastAsia="Times New Roman"/>
          <w:szCs w:val="24"/>
          <w:lang w:eastAsia="de-DE"/>
        </w:rPr>
        <w:br/>
        <w:t>Dass ich Dich in Freud‘ und Weh?</w:t>
      </w:r>
      <w:r w:rsidRPr="008A75F8">
        <w:rPr>
          <w:rFonts w:eastAsia="Times New Roman"/>
          <w:szCs w:val="24"/>
          <w:lang w:eastAsia="de-DE"/>
        </w:rPr>
        <w:br/>
        <w:t xml:space="preserve">Völlig eingedrückt mir </w:t>
      </w:r>
      <w:proofErr w:type="spellStart"/>
      <w:r w:rsidRPr="008A75F8">
        <w:rPr>
          <w:rFonts w:eastAsia="Times New Roman"/>
          <w:szCs w:val="24"/>
          <w:lang w:eastAsia="de-DE"/>
        </w:rPr>
        <w:t>seh</w:t>
      </w:r>
      <w:proofErr w:type="spellEnd"/>
      <w:r w:rsidRPr="008A75F8">
        <w:rPr>
          <w:rFonts w:eastAsia="Times New Roman"/>
          <w:szCs w:val="24"/>
          <w:lang w:eastAsia="de-DE"/>
        </w:rPr>
        <w:t>‘!</w:t>
      </w:r>
    </w:p>
    <w:p w14:paraId="21BA25D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will einzig in dein Herz,</w:t>
      </w:r>
      <w:r w:rsidRPr="008A75F8">
        <w:rPr>
          <w:rFonts w:eastAsia="Times New Roman"/>
          <w:szCs w:val="24"/>
          <w:lang w:eastAsia="de-DE"/>
        </w:rPr>
        <w:br/>
        <w:t>Sonst nicht auf noch niederwärts;</w:t>
      </w:r>
      <w:r w:rsidRPr="008A75F8">
        <w:rPr>
          <w:rFonts w:eastAsia="Times New Roman"/>
          <w:szCs w:val="24"/>
          <w:lang w:eastAsia="de-DE"/>
        </w:rPr>
        <w:br/>
        <w:t>Ohne Dich will ich nicht sein,</w:t>
      </w:r>
      <w:r w:rsidRPr="008A75F8">
        <w:rPr>
          <w:rFonts w:eastAsia="Times New Roman"/>
          <w:szCs w:val="24"/>
          <w:lang w:eastAsia="de-DE"/>
        </w:rPr>
        <w:br/>
        <w:t>Außer Dir nenn ich nichts mein.</w:t>
      </w:r>
    </w:p>
    <w:p w14:paraId="7D4A240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dass nie ein Augenblick</w:t>
      </w:r>
      <w:r w:rsidRPr="008A75F8">
        <w:rPr>
          <w:rFonts w:eastAsia="Times New Roman"/>
          <w:szCs w:val="24"/>
          <w:lang w:eastAsia="de-DE"/>
        </w:rPr>
        <w:br/>
        <w:t>Mich aus der Gemeinschaft rück‘,</w:t>
      </w:r>
      <w:r w:rsidRPr="008A75F8">
        <w:rPr>
          <w:rFonts w:eastAsia="Times New Roman"/>
          <w:szCs w:val="24"/>
          <w:lang w:eastAsia="de-DE"/>
        </w:rPr>
        <w:br/>
        <w:t>Nichts zu wollen, nichts zu tun,</w:t>
      </w:r>
      <w:r w:rsidRPr="008A75F8">
        <w:rPr>
          <w:rFonts w:eastAsia="Times New Roman"/>
          <w:szCs w:val="24"/>
          <w:lang w:eastAsia="de-DE"/>
        </w:rPr>
        <w:br/>
        <w:t xml:space="preserve">Als, du lieb‘, in Dir zu </w:t>
      </w:r>
      <w:proofErr w:type="spellStart"/>
      <w:r w:rsidRPr="008A75F8">
        <w:rPr>
          <w:rFonts w:eastAsia="Times New Roman"/>
          <w:szCs w:val="24"/>
          <w:lang w:eastAsia="de-DE"/>
        </w:rPr>
        <w:t>ruhn</w:t>
      </w:r>
      <w:proofErr w:type="spellEnd"/>
      <w:r w:rsidRPr="008A75F8">
        <w:rPr>
          <w:rFonts w:eastAsia="Times New Roman"/>
          <w:szCs w:val="24"/>
          <w:lang w:eastAsia="de-DE"/>
        </w:rPr>
        <w:t xml:space="preserve">! </w:t>
      </w:r>
    </w:p>
    <w:p w14:paraId="2054537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Drück stets tiefer, rein und mild</w:t>
      </w:r>
      <w:r w:rsidRPr="008A75F8">
        <w:rPr>
          <w:rFonts w:eastAsia="Times New Roman"/>
          <w:szCs w:val="24"/>
          <w:lang w:eastAsia="de-DE"/>
        </w:rPr>
        <w:br/>
        <w:t>Mir ins Herz dein heilig Bild;</w:t>
      </w:r>
      <w:r w:rsidRPr="008A75F8">
        <w:rPr>
          <w:rFonts w:eastAsia="Times New Roman"/>
          <w:szCs w:val="24"/>
          <w:lang w:eastAsia="de-DE"/>
        </w:rPr>
        <w:br/>
        <w:t>Tod und Leben mach‘ mich gleich</w:t>
      </w:r>
      <w:r w:rsidRPr="008A75F8">
        <w:rPr>
          <w:rFonts w:eastAsia="Times New Roman"/>
          <w:szCs w:val="24"/>
          <w:lang w:eastAsia="de-DE"/>
        </w:rPr>
        <w:br/>
        <w:t>Deinem Bild und Himmelreich!</w:t>
      </w:r>
    </w:p>
    <w:p w14:paraId="5E11F37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Herr! wer will dann scheiden mich</w:t>
      </w:r>
      <w:r w:rsidRPr="008A75F8">
        <w:rPr>
          <w:rFonts w:eastAsia="Times New Roman"/>
          <w:szCs w:val="24"/>
          <w:lang w:eastAsia="de-DE"/>
        </w:rPr>
        <w:br/>
        <w:t>Von der lieb‘, die ewiglich</w:t>
      </w:r>
      <w:r w:rsidRPr="008A75F8">
        <w:rPr>
          <w:rFonts w:eastAsia="Times New Roman"/>
          <w:szCs w:val="24"/>
          <w:lang w:eastAsia="de-DE"/>
        </w:rPr>
        <w:br/>
        <w:t>Als ein Siegel in mir steht,</w:t>
      </w:r>
      <w:r w:rsidRPr="008A75F8">
        <w:rPr>
          <w:rFonts w:eastAsia="Times New Roman"/>
          <w:szCs w:val="24"/>
          <w:lang w:eastAsia="de-DE"/>
        </w:rPr>
        <w:br/>
        <w:t>Und aus Gott in Gott eingeht?</w:t>
      </w:r>
    </w:p>
    <w:p w14:paraId="71B6C94A" w14:textId="77777777" w:rsidR="008E5F26" w:rsidRPr="008A75F8" w:rsidRDefault="008E5F26" w:rsidP="008E5F26">
      <w:pPr>
        <w:pStyle w:val="berschrift2"/>
      </w:pPr>
      <w:r w:rsidRPr="008A75F8">
        <w:t>Um Einheit mit dem ewigen Lichte.</w:t>
      </w:r>
    </w:p>
    <w:p w14:paraId="0C5515A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Du nie </w:t>
      </w:r>
      <w:proofErr w:type="spellStart"/>
      <w:r w:rsidRPr="008A75F8">
        <w:rPr>
          <w:rFonts w:eastAsia="Times New Roman"/>
          <w:szCs w:val="24"/>
          <w:lang w:eastAsia="de-DE"/>
        </w:rPr>
        <w:t>geschloss’nes</w:t>
      </w:r>
      <w:proofErr w:type="spellEnd"/>
      <w:r w:rsidRPr="008A75F8">
        <w:rPr>
          <w:rFonts w:eastAsia="Times New Roman"/>
          <w:szCs w:val="24"/>
          <w:lang w:eastAsia="de-DE"/>
        </w:rPr>
        <w:t xml:space="preserve"> Aug‘,</w:t>
      </w:r>
      <w:r w:rsidRPr="008A75F8">
        <w:rPr>
          <w:rFonts w:eastAsia="Times New Roman"/>
          <w:szCs w:val="24"/>
          <w:lang w:eastAsia="de-DE"/>
        </w:rPr>
        <w:br/>
        <w:t>Du Morgenstern der Herzen,</w:t>
      </w:r>
      <w:r w:rsidRPr="008A75F8">
        <w:rPr>
          <w:rFonts w:eastAsia="Times New Roman"/>
          <w:szCs w:val="24"/>
          <w:lang w:eastAsia="de-DE"/>
        </w:rPr>
        <w:br/>
        <w:t>Des Licht ich immer brauch‘</w:t>
      </w:r>
      <w:r w:rsidRPr="008A75F8">
        <w:rPr>
          <w:rFonts w:eastAsia="Times New Roman"/>
          <w:szCs w:val="24"/>
          <w:lang w:eastAsia="de-DE"/>
        </w:rPr>
        <w:br/>
        <w:t>Statt andrer heller Kerzen:</w:t>
      </w:r>
      <w:r w:rsidRPr="008A75F8">
        <w:rPr>
          <w:rFonts w:eastAsia="Times New Roman"/>
          <w:szCs w:val="24"/>
          <w:lang w:eastAsia="de-DE"/>
        </w:rPr>
        <w:br/>
        <w:t>Stell‘ offen Dich ob mich,</w:t>
      </w:r>
      <w:r w:rsidRPr="008A75F8">
        <w:rPr>
          <w:rFonts w:eastAsia="Times New Roman"/>
          <w:szCs w:val="24"/>
          <w:lang w:eastAsia="de-DE"/>
        </w:rPr>
        <w:br/>
        <w:t>Und bleib‘ mein warnend Licht,</w:t>
      </w:r>
      <w:r w:rsidRPr="008A75F8">
        <w:rPr>
          <w:rFonts w:eastAsia="Times New Roman"/>
          <w:szCs w:val="24"/>
          <w:lang w:eastAsia="de-DE"/>
        </w:rPr>
        <w:br/>
        <w:t>Dem ich stets innerlich</w:t>
      </w:r>
      <w:r w:rsidRPr="008A75F8">
        <w:rPr>
          <w:rFonts w:eastAsia="Times New Roman"/>
          <w:szCs w:val="24"/>
          <w:lang w:eastAsia="de-DE"/>
        </w:rPr>
        <w:br/>
      </w:r>
      <w:proofErr w:type="spellStart"/>
      <w:r w:rsidRPr="008A75F8">
        <w:rPr>
          <w:rFonts w:eastAsia="Times New Roman"/>
          <w:szCs w:val="24"/>
          <w:lang w:eastAsia="de-DE"/>
        </w:rPr>
        <w:t>Nachfolg</w:t>
      </w:r>
      <w:proofErr w:type="spellEnd"/>
      <w:r w:rsidRPr="008A75F8">
        <w:rPr>
          <w:rFonts w:eastAsia="Times New Roman"/>
          <w:szCs w:val="24"/>
          <w:lang w:eastAsia="de-DE"/>
        </w:rPr>
        <w:t>‘ in Liebespflicht!</w:t>
      </w:r>
    </w:p>
    <w:p w14:paraId="372C14D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schönste Harmonie,</w:t>
      </w:r>
      <w:r w:rsidRPr="008A75F8">
        <w:rPr>
          <w:rFonts w:eastAsia="Times New Roman"/>
          <w:szCs w:val="24"/>
          <w:lang w:eastAsia="de-DE"/>
        </w:rPr>
        <w:br/>
        <w:t>Wenn meiner Liebe Sehen</w:t>
      </w:r>
      <w:r w:rsidRPr="008A75F8">
        <w:rPr>
          <w:rFonts w:eastAsia="Times New Roman"/>
          <w:szCs w:val="24"/>
          <w:lang w:eastAsia="de-DE"/>
        </w:rPr>
        <w:br/>
        <w:t>Auf Andres zielet nie,</w:t>
      </w:r>
      <w:r w:rsidRPr="008A75F8">
        <w:rPr>
          <w:rFonts w:eastAsia="Times New Roman"/>
          <w:szCs w:val="24"/>
          <w:lang w:eastAsia="de-DE"/>
        </w:rPr>
        <w:br/>
        <w:t>Wenn beide Augen gehen</w:t>
      </w:r>
      <w:r w:rsidRPr="008A75F8">
        <w:rPr>
          <w:rFonts w:eastAsia="Times New Roman"/>
          <w:szCs w:val="24"/>
          <w:lang w:eastAsia="de-DE"/>
        </w:rPr>
        <w:br/>
        <w:t>Nur auf das Eine zu!</w:t>
      </w:r>
      <w:r w:rsidRPr="008A75F8">
        <w:rPr>
          <w:rFonts w:eastAsia="Times New Roman"/>
          <w:szCs w:val="24"/>
          <w:lang w:eastAsia="de-DE"/>
        </w:rPr>
        <w:br/>
        <w:t>Wer wollte denn nicht hie</w:t>
      </w:r>
      <w:r w:rsidRPr="008A75F8">
        <w:rPr>
          <w:rFonts w:eastAsia="Times New Roman"/>
          <w:szCs w:val="24"/>
          <w:lang w:eastAsia="de-DE"/>
        </w:rPr>
        <w:br/>
        <w:t xml:space="preserve">Genießen </w:t>
      </w:r>
      <w:proofErr w:type="spellStart"/>
      <w:r w:rsidRPr="008A75F8">
        <w:rPr>
          <w:rFonts w:eastAsia="Times New Roman"/>
          <w:szCs w:val="24"/>
          <w:lang w:eastAsia="de-DE"/>
        </w:rPr>
        <w:t>ew’ge</w:t>
      </w:r>
      <w:proofErr w:type="spellEnd"/>
      <w:r w:rsidRPr="008A75F8">
        <w:rPr>
          <w:rFonts w:eastAsia="Times New Roman"/>
          <w:szCs w:val="24"/>
          <w:lang w:eastAsia="de-DE"/>
        </w:rPr>
        <w:t xml:space="preserve"> Ruh‘?</w:t>
      </w:r>
      <w:r w:rsidRPr="008A75F8">
        <w:rPr>
          <w:rFonts w:eastAsia="Times New Roman"/>
          <w:szCs w:val="24"/>
          <w:lang w:eastAsia="de-DE"/>
        </w:rPr>
        <w:br/>
        <w:t>O süße Harmonie!</w:t>
      </w:r>
    </w:p>
    <w:p w14:paraId="3129256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Wenn ich so stehen bleib‘,</w:t>
      </w:r>
      <w:r w:rsidRPr="008A75F8">
        <w:rPr>
          <w:rFonts w:eastAsia="Times New Roman"/>
          <w:szCs w:val="24"/>
          <w:lang w:eastAsia="de-DE"/>
        </w:rPr>
        <w:br/>
        <w:t>Und schau‘ nach deinen Winken,</w:t>
      </w:r>
      <w:r w:rsidRPr="008A75F8">
        <w:rPr>
          <w:rFonts w:eastAsia="Times New Roman"/>
          <w:szCs w:val="24"/>
          <w:lang w:eastAsia="de-DE"/>
        </w:rPr>
        <w:br/>
        <w:t>So wird mein neuer Leib</w:t>
      </w:r>
      <w:r w:rsidRPr="008A75F8">
        <w:rPr>
          <w:rFonts w:eastAsia="Times New Roman"/>
          <w:szCs w:val="24"/>
          <w:lang w:eastAsia="de-DE"/>
        </w:rPr>
        <w:br/>
        <w:t>Ganz Licht und feurig blinken;</w:t>
      </w:r>
      <w:r w:rsidRPr="008A75F8">
        <w:rPr>
          <w:rFonts w:eastAsia="Times New Roman"/>
          <w:szCs w:val="24"/>
          <w:lang w:eastAsia="de-DE"/>
        </w:rPr>
        <w:br/>
        <w:t>Die Einfalt gibt mir Licht,</w:t>
      </w:r>
      <w:r w:rsidRPr="008A75F8">
        <w:rPr>
          <w:rFonts w:eastAsia="Times New Roman"/>
          <w:szCs w:val="24"/>
          <w:lang w:eastAsia="de-DE"/>
        </w:rPr>
        <w:br/>
        <w:t>Die Weisheit Rat und Stärk‘;</w:t>
      </w:r>
      <w:r w:rsidRPr="008A75F8">
        <w:rPr>
          <w:rFonts w:eastAsia="Times New Roman"/>
          <w:szCs w:val="24"/>
          <w:lang w:eastAsia="de-DE"/>
        </w:rPr>
        <w:br/>
        <w:t xml:space="preserve">Mein Kleid wird </w:t>
      </w:r>
      <w:proofErr w:type="spellStart"/>
      <w:r w:rsidRPr="008A75F8">
        <w:rPr>
          <w:rFonts w:eastAsia="Times New Roman"/>
          <w:szCs w:val="24"/>
          <w:lang w:eastAsia="de-DE"/>
        </w:rPr>
        <w:t>zugericht’t</w:t>
      </w:r>
      <w:proofErr w:type="spellEnd"/>
      <w:r w:rsidRPr="008A75F8">
        <w:rPr>
          <w:rFonts w:eastAsia="Times New Roman"/>
          <w:szCs w:val="24"/>
          <w:lang w:eastAsia="de-DE"/>
        </w:rPr>
        <w:br/>
        <w:t>Als ein kristallen Werk.</w:t>
      </w:r>
    </w:p>
    <w:p w14:paraId="128D707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Vereinter Augen Schein</w:t>
      </w:r>
      <w:r w:rsidRPr="008A75F8">
        <w:rPr>
          <w:rFonts w:eastAsia="Times New Roman"/>
          <w:szCs w:val="24"/>
          <w:lang w:eastAsia="de-DE"/>
        </w:rPr>
        <w:br/>
        <w:t>Dringt schärfer in die Gründe</w:t>
      </w:r>
      <w:r w:rsidRPr="008A75F8">
        <w:rPr>
          <w:rFonts w:eastAsia="Times New Roman"/>
          <w:szCs w:val="24"/>
          <w:lang w:eastAsia="de-DE"/>
        </w:rPr>
        <w:br/>
        <w:t>Der tiefsten Gottheit ein,</w:t>
      </w:r>
      <w:r w:rsidRPr="008A75F8">
        <w:rPr>
          <w:rFonts w:eastAsia="Times New Roman"/>
          <w:szCs w:val="24"/>
          <w:lang w:eastAsia="de-DE"/>
        </w:rPr>
        <w:br/>
        <w:t>Und wirft den Strahl geschwinde</w:t>
      </w:r>
      <w:r w:rsidRPr="008A75F8">
        <w:rPr>
          <w:rFonts w:eastAsia="Times New Roman"/>
          <w:szCs w:val="24"/>
          <w:lang w:eastAsia="de-DE"/>
        </w:rPr>
        <w:br/>
        <w:t>Auf alles weit und fern;</w:t>
      </w:r>
      <w:r w:rsidRPr="008A75F8">
        <w:rPr>
          <w:rFonts w:eastAsia="Times New Roman"/>
          <w:szCs w:val="24"/>
          <w:lang w:eastAsia="de-DE"/>
        </w:rPr>
        <w:br/>
        <w:t>Wie sicher lässt sich’s gehn,</w:t>
      </w:r>
      <w:r w:rsidRPr="008A75F8">
        <w:rPr>
          <w:rFonts w:eastAsia="Times New Roman"/>
          <w:szCs w:val="24"/>
          <w:lang w:eastAsia="de-DE"/>
        </w:rPr>
        <w:br/>
        <w:t>Wenn dieser Morgenstern</w:t>
      </w:r>
      <w:r w:rsidRPr="008A75F8">
        <w:rPr>
          <w:rFonts w:eastAsia="Times New Roman"/>
          <w:szCs w:val="24"/>
          <w:lang w:eastAsia="de-DE"/>
        </w:rPr>
        <w:br/>
        <w:t xml:space="preserve">Den vollen Tag lässt </w:t>
      </w:r>
      <w:proofErr w:type="spellStart"/>
      <w:r w:rsidRPr="008A75F8">
        <w:rPr>
          <w:rFonts w:eastAsia="Times New Roman"/>
          <w:szCs w:val="24"/>
          <w:lang w:eastAsia="de-DE"/>
        </w:rPr>
        <w:t>seh’n</w:t>
      </w:r>
      <w:proofErr w:type="spellEnd"/>
      <w:r w:rsidRPr="008A75F8">
        <w:rPr>
          <w:rFonts w:eastAsia="Times New Roman"/>
          <w:szCs w:val="24"/>
          <w:lang w:eastAsia="de-DE"/>
        </w:rPr>
        <w:t>!</w:t>
      </w:r>
    </w:p>
    <w:p w14:paraId="57210D2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Verdopple so mein Aug‘,</w:t>
      </w:r>
      <w:r w:rsidRPr="008A75F8">
        <w:rPr>
          <w:rFonts w:eastAsia="Times New Roman"/>
          <w:szCs w:val="24"/>
          <w:lang w:eastAsia="de-DE"/>
        </w:rPr>
        <w:br/>
        <w:t>Auge sonder Schatten,</w:t>
      </w:r>
      <w:r w:rsidRPr="008A75F8">
        <w:rPr>
          <w:rFonts w:eastAsia="Times New Roman"/>
          <w:szCs w:val="24"/>
          <w:lang w:eastAsia="de-DE"/>
        </w:rPr>
        <w:br/>
        <w:t>Dass es zu sehen taug‘,</w:t>
      </w:r>
      <w:r w:rsidRPr="008A75F8">
        <w:rPr>
          <w:rFonts w:eastAsia="Times New Roman"/>
          <w:szCs w:val="24"/>
          <w:lang w:eastAsia="de-DE"/>
        </w:rPr>
        <w:br/>
        <w:t>Was wir verloren hatten!</w:t>
      </w:r>
      <w:r w:rsidRPr="008A75F8">
        <w:rPr>
          <w:rFonts w:eastAsia="Times New Roman"/>
          <w:szCs w:val="24"/>
          <w:lang w:eastAsia="de-DE"/>
        </w:rPr>
        <w:br/>
        <w:t>Des Lichtes Herrlichkeit,</w:t>
      </w:r>
      <w:r w:rsidRPr="008A75F8">
        <w:rPr>
          <w:rFonts w:eastAsia="Times New Roman"/>
          <w:szCs w:val="24"/>
          <w:lang w:eastAsia="de-DE"/>
        </w:rPr>
        <w:br/>
        <w:t>Darin Du, Sonne, wohnst,</w:t>
      </w:r>
      <w:r w:rsidRPr="008A75F8">
        <w:rPr>
          <w:rFonts w:eastAsia="Times New Roman"/>
          <w:szCs w:val="24"/>
          <w:lang w:eastAsia="de-DE"/>
        </w:rPr>
        <w:br/>
        <w:t>Sei unser Hochzeitkleid,</w:t>
      </w:r>
      <w:r w:rsidRPr="008A75F8">
        <w:rPr>
          <w:rFonts w:eastAsia="Times New Roman"/>
          <w:szCs w:val="24"/>
          <w:lang w:eastAsia="de-DE"/>
        </w:rPr>
        <w:br/>
        <w:t>Womit Du uns belohnst!</w:t>
      </w:r>
    </w:p>
    <w:p w14:paraId="2A017AC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Ach aber, dass ich nicht</w:t>
      </w:r>
      <w:r w:rsidRPr="008A75F8">
        <w:rPr>
          <w:rFonts w:eastAsia="Times New Roman"/>
          <w:szCs w:val="24"/>
          <w:lang w:eastAsia="de-DE"/>
        </w:rPr>
        <w:br/>
        <w:t>So voller Liebe brenne,</w:t>
      </w:r>
      <w:r w:rsidRPr="008A75F8">
        <w:rPr>
          <w:rFonts w:eastAsia="Times New Roman"/>
          <w:szCs w:val="24"/>
          <w:lang w:eastAsia="de-DE"/>
        </w:rPr>
        <w:br/>
        <w:t>Und gegen dein Gesicht</w:t>
      </w:r>
      <w:r w:rsidRPr="008A75F8">
        <w:rPr>
          <w:rFonts w:eastAsia="Times New Roman"/>
          <w:szCs w:val="24"/>
          <w:lang w:eastAsia="de-DE"/>
        </w:rPr>
        <w:br/>
        <w:t>Nicht solche Flammen kenne,</w:t>
      </w:r>
      <w:r w:rsidRPr="008A75F8">
        <w:rPr>
          <w:rFonts w:eastAsia="Times New Roman"/>
          <w:szCs w:val="24"/>
          <w:lang w:eastAsia="de-DE"/>
        </w:rPr>
        <w:br/>
        <w:t>Die mich bewegten, Dich</w:t>
      </w:r>
      <w:r w:rsidRPr="008A75F8">
        <w:rPr>
          <w:rFonts w:eastAsia="Times New Roman"/>
          <w:szCs w:val="24"/>
          <w:lang w:eastAsia="de-DE"/>
        </w:rPr>
        <w:br/>
        <w:t>Zu bitten, dass doch nicht</w:t>
      </w:r>
      <w:r w:rsidRPr="008A75F8">
        <w:rPr>
          <w:rFonts w:eastAsia="Times New Roman"/>
          <w:szCs w:val="24"/>
          <w:lang w:eastAsia="de-DE"/>
        </w:rPr>
        <w:br/>
        <w:t>Dein brennend Aug‘ auf mich</w:t>
      </w:r>
      <w:r w:rsidRPr="008A75F8">
        <w:rPr>
          <w:rFonts w:eastAsia="Times New Roman"/>
          <w:szCs w:val="24"/>
          <w:lang w:eastAsia="de-DE"/>
        </w:rPr>
        <w:br/>
        <w:t xml:space="preserve">So funkelnd sei </w:t>
      </w:r>
      <w:proofErr w:type="spellStart"/>
      <w:r w:rsidRPr="008A75F8">
        <w:rPr>
          <w:rFonts w:eastAsia="Times New Roman"/>
          <w:szCs w:val="24"/>
          <w:lang w:eastAsia="de-DE"/>
        </w:rPr>
        <w:t>gericht‘t</w:t>
      </w:r>
      <w:proofErr w:type="spellEnd"/>
      <w:r w:rsidRPr="008A75F8">
        <w:rPr>
          <w:rFonts w:eastAsia="Times New Roman"/>
          <w:szCs w:val="24"/>
          <w:lang w:eastAsia="de-DE"/>
        </w:rPr>
        <w:t>!</w:t>
      </w:r>
    </w:p>
    <w:p w14:paraId="15D05C0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fühle fein so groß</w:t>
      </w:r>
      <w:r w:rsidRPr="008A75F8">
        <w:rPr>
          <w:rFonts w:eastAsia="Times New Roman"/>
          <w:szCs w:val="24"/>
          <w:lang w:eastAsia="de-DE"/>
        </w:rPr>
        <w:br/>
        <w:t>Und unauslöschlich Feuer</w:t>
      </w:r>
      <w:r w:rsidRPr="008A75F8">
        <w:rPr>
          <w:rFonts w:eastAsia="Times New Roman"/>
          <w:szCs w:val="24"/>
          <w:lang w:eastAsia="de-DE"/>
        </w:rPr>
        <w:br/>
        <w:t>Der Innigkeit, dass bloß</w:t>
      </w:r>
      <w:r w:rsidRPr="008A75F8">
        <w:rPr>
          <w:rFonts w:eastAsia="Times New Roman"/>
          <w:szCs w:val="24"/>
          <w:lang w:eastAsia="de-DE"/>
        </w:rPr>
        <w:br/>
        <w:t>Du über alles teuer</w:t>
      </w:r>
      <w:r w:rsidRPr="008A75F8">
        <w:rPr>
          <w:rFonts w:eastAsia="Times New Roman"/>
          <w:szCs w:val="24"/>
          <w:lang w:eastAsia="de-DE"/>
        </w:rPr>
        <w:br/>
        <w:t>Und köstlich wärest mir.</w:t>
      </w:r>
      <w:r w:rsidRPr="008A75F8">
        <w:rPr>
          <w:rFonts w:eastAsia="Times New Roman"/>
          <w:szCs w:val="24"/>
          <w:lang w:eastAsia="de-DE"/>
        </w:rPr>
        <w:br/>
        <w:t>Weg, schnöde Eigenheit!</w:t>
      </w:r>
      <w:r w:rsidRPr="008A75F8">
        <w:rPr>
          <w:rFonts w:eastAsia="Times New Roman"/>
          <w:szCs w:val="24"/>
          <w:lang w:eastAsia="de-DE"/>
        </w:rPr>
        <w:br/>
        <w:t>O dass ich, liebe, Dir</w:t>
      </w:r>
      <w:r w:rsidRPr="008A75F8">
        <w:rPr>
          <w:rFonts w:eastAsia="Times New Roman"/>
          <w:szCs w:val="24"/>
          <w:lang w:eastAsia="de-DE"/>
        </w:rPr>
        <w:br/>
        <w:t>Anhing‘ in Ewigkeit!</w:t>
      </w:r>
    </w:p>
    <w:p w14:paraId="7566EDFA" w14:textId="77777777" w:rsidR="008E5F26" w:rsidRPr="008A75F8" w:rsidRDefault="008E5F26" w:rsidP="008E5F26">
      <w:pPr>
        <w:pStyle w:val="berschrift2"/>
      </w:pPr>
      <w:r w:rsidRPr="008A75F8">
        <w:t xml:space="preserve">Um ewige </w:t>
      </w:r>
      <w:proofErr w:type="spellStart"/>
      <w:r w:rsidRPr="008A75F8">
        <w:t>Inwohnung</w:t>
      </w:r>
      <w:proofErr w:type="spellEnd"/>
      <w:r w:rsidRPr="008A75F8">
        <w:t xml:space="preserve"> der Liebe Christi.</w:t>
      </w:r>
    </w:p>
    <w:p w14:paraId="08C4789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Bleib‘ hier, o Gottes Sohn!</w:t>
      </w:r>
      <w:r w:rsidRPr="008A75F8">
        <w:rPr>
          <w:rFonts w:eastAsia="Times New Roman"/>
          <w:szCs w:val="24"/>
          <w:lang w:eastAsia="de-DE"/>
        </w:rPr>
        <w:br/>
        <w:t>Bleib‘ in mir immerhin!</w:t>
      </w:r>
      <w:r w:rsidRPr="008A75F8">
        <w:rPr>
          <w:rFonts w:eastAsia="Times New Roman"/>
          <w:szCs w:val="24"/>
          <w:lang w:eastAsia="de-DE"/>
        </w:rPr>
        <w:br/>
        <w:t>Besiege Mut und Sinn!</w:t>
      </w:r>
      <w:r w:rsidRPr="008A75F8">
        <w:rPr>
          <w:rFonts w:eastAsia="Times New Roman"/>
          <w:szCs w:val="24"/>
          <w:lang w:eastAsia="de-DE"/>
        </w:rPr>
        <w:br/>
        <w:t>Entzünde unsre Herzen,</w:t>
      </w:r>
      <w:r w:rsidRPr="008A75F8">
        <w:rPr>
          <w:rFonts w:eastAsia="Times New Roman"/>
          <w:szCs w:val="24"/>
          <w:lang w:eastAsia="de-DE"/>
        </w:rPr>
        <w:br/>
        <w:t>Die in der Liebe schon</w:t>
      </w:r>
      <w:r w:rsidRPr="008A75F8">
        <w:rPr>
          <w:rFonts w:eastAsia="Times New Roman"/>
          <w:szCs w:val="24"/>
          <w:lang w:eastAsia="de-DE"/>
        </w:rPr>
        <w:br/>
        <w:t>An Dich gebunden sind</w:t>
      </w:r>
      <w:r w:rsidRPr="008A75F8">
        <w:rPr>
          <w:rFonts w:eastAsia="Times New Roman"/>
          <w:szCs w:val="24"/>
          <w:lang w:eastAsia="de-DE"/>
        </w:rPr>
        <w:br/>
        <w:t>Mit süßen Liebesschmerzen!</w:t>
      </w:r>
      <w:r w:rsidRPr="008A75F8">
        <w:rPr>
          <w:rFonts w:eastAsia="Times New Roman"/>
          <w:szCs w:val="24"/>
          <w:lang w:eastAsia="de-DE"/>
        </w:rPr>
        <w:br/>
        <w:t>So soll die Liebe nun</w:t>
      </w:r>
      <w:r w:rsidRPr="008A75F8">
        <w:rPr>
          <w:rFonts w:eastAsia="Times New Roman"/>
          <w:szCs w:val="24"/>
          <w:lang w:eastAsia="de-DE"/>
        </w:rPr>
        <w:br/>
        <w:t>Mit ihren Kräften weiden,</w:t>
      </w:r>
      <w:r w:rsidRPr="008A75F8">
        <w:rPr>
          <w:rFonts w:eastAsia="Times New Roman"/>
          <w:szCs w:val="24"/>
          <w:lang w:eastAsia="de-DE"/>
        </w:rPr>
        <w:br/>
        <w:t>Die, so sie hat besiegt!</w:t>
      </w:r>
      <w:r w:rsidRPr="008A75F8">
        <w:rPr>
          <w:rFonts w:eastAsia="Times New Roman"/>
          <w:szCs w:val="24"/>
          <w:lang w:eastAsia="de-DE"/>
        </w:rPr>
        <w:br/>
        <w:t>Was Gott zusammenfügt,</w:t>
      </w:r>
      <w:r w:rsidRPr="008A75F8">
        <w:rPr>
          <w:rFonts w:eastAsia="Times New Roman"/>
          <w:szCs w:val="24"/>
          <w:lang w:eastAsia="de-DE"/>
        </w:rPr>
        <w:br/>
        <w:t>Soll ewig Niemand scheiden</w:t>
      </w:r>
      <w:r w:rsidRPr="008A75F8">
        <w:rPr>
          <w:rFonts w:eastAsia="Times New Roman"/>
          <w:szCs w:val="24"/>
          <w:lang w:eastAsia="de-DE"/>
        </w:rPr>
        <w:br/>
        <w:t xml:space="preserve">In Gott ist’s süß zu </w:t>
      </w:r>
      <w:proofErr w:type="spellStart"/>
      <w:r w:rsidRPr="008A75F8">
        <w:rPr>
          <w:rFonts w:eastAsia="Times New Roman"/>
          <w:szCs w:val="24"/>
          <w:lang w:eastAsia="de-DE"/>
        </w:rPr>
        <w:t>ruh’n</w:t>
      </w:r>
      <w:proofErr w:type="spellEnd"/>
      <w:r w:rsidRPr="008A75F8">
        <w:rPr>
          <w:rFonts w:eastAsia="Times New Roman"/>
          <w:szCs w:val="24"/>
          <w:lang w:eastAsia="de-DE"/>
        </w:rPr>
        <w:t>!</w:t>
      </w:r>
      <w:r w:rsidRPr="008A75F8">
        <w:rPr>
          <w:rFonts w:eastAsia="Times New Roman"/>
          <w:szCs w:val="24"/>
          <w:lang w:eastAsia="de-DE"/>
        </w:rPr>
        <w:br/>
        <w:t>Ja, nichts ist süßer auf der Erden,</w:t>
      </w:r>
      <w:r w:rsidRPr="008A75F8">
        <w:rPr>
          <w:rFonts w:eastAsia="Times New Roman"/>
          <w:szCs w:val="24"/>
          <w:lang w:eastAsia="de-DE"/>
        </w:rPr>
        <w:br/>
        <w:t xml:space="preserve">Als lieben, und </w:t>
      </w:r>
      <w:proofErr w:type="spellStart"/>
      <w:r w:rsidRPr="008A75F8">
        <w:rPr>
          <w:rFonts w:eastAsia="Times New Roman"/>
          <w:szCs w:val="24"/>
          <w:lang w:eastAsia="de-DE"/>
        </w:rPr>
        <w:t>geliebet</w:t>
      </w:r>
      <w:proofErr w:type="spellEnd"/>
      <w:r w:rsidRPr="008A75F8">
        <w:rPr>
          <w:rFonts w:eastAsia="Times New Roman"/>
          <w:szCs w:val="24"/>
          <w:lang w:eastAsia="de-DE"/>
        </w:rPr>
        <w:t xml:space="preserve"> werden! </w:t>
      </w:r>
    </w:p>
    <w:p w14:paraId="7452507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Lass deine Kräfte </w:t>
      </w:r>
      <w:proofErr w:type="spellStart"/>
      <w:r w:rsidRPr="008A75F8">
        <w:rPr>
          <w:rFonts w:eastAsia="Times New Roman"/>
          <w:szCs w:val="24"/>
          <w:lang w:eastAsia="de-DE"/>
        </w:rPr>
        <w:t>seh’n</w:t>
      </w:r>
      <w:proofErr w:type="spellEnd"/>
      <w:r w:rsidRPr="008A75F8">
        <w:rPr>
          <w:rFonts w:eastAsia="Times New Roman"/>
          <w:szCs w:val="24"/>
          <w:lang w:eastAsia="de-DE"/>
        </w:rPr>
        <w:t>,</w:t>
      </w:r>
      <w:r w:rsidRPr="008A75F8">
        <w:rPr>
          <w:rFonts w:eastAsia="Times New Roman"/>
          <w:szCs w:val="24"/>
          <w:lang w:eastAsia="de-DE"/>
        </w:rPr>
        <w:br/>
        <w:t>Liebe, die kein Mann,</w:t>
      </w:r>
      <w:r w:rsidRPr="008A75F8">
        <w:rPr>
          <w:rFonts w:eastAsia="Times New Roman"/>
          <w:szCs w:val="24"/>
          <w:lang w:eastAsia="de-DE"/>
        </w:rPr>
        <w:br/>
        <w:t>Wie Du, verrichten kann!</w:t>
      </w:r>
      <w:r w:rsidRPr="008A75F8">
        <w:rPr>
          <w:rFonts w:eastAsia="Times New Roman"/>
          <w:szCs w:val="24"/>
          <w:lang w:eastAsia="de-DE"/>
        </w:rPr>
        <w:br/>
        <w:t>Was gleichet deinen Flammen?</w:t>
      </w:r>
      <w:r w:rsidRPr="008A75F8">
        <w:rPr>
          <w:rFonts w:eastAsia="Times New Roman"/>
          <w:szCs w:val="24"/>
          <w:lang w:eastAsia="de-DE"/>
        </w:rPr>
        <w:br/>
        <w:t xml:space="preserve">Wie oft ist es </w:t>
      </w:r>
      <w:proofErr w:type="spellStart"/>
      <w:r w:rsidRPr="008A75F8">
        <w:rPr>
          <w:rFonts w:eastAsia="Times New Roman"/>
          <w:szCs w:val="24"/>
          <w:lang w:eastAsia="de-DE"/>
        </w:rPr>
        <w:t>gescheh’n</w:t>
      </w:r>
      <w:proofErr w:type="spellEnd"/>
      <w:r w:rsidRPr="008A75F8">
        <w:rPr>
          <w:rFonts w:eastAsia="Times New Roman"/>
          <w:szCs w:val="24"/>
          <w:lang w:eastAsia="de-DE"/>
        </w:rPr>
        <w:t>,</w:t>
      </w:r>
      <w:r w:rsidRPr="008A75F8">
        <w:rPr>
          <w:rFonts w:eastAsia="Times New Roman"/>
          <w:szCs w:val="24"/>
          <w:lang w:eastAsia="de-DE"/>
        </w:rPr>
        <w:br/>
        <w:t>Dass Du den Bräutigam</w:t>
      </w:r>
      <w:r w:rsidRPr="008A75F8">
        <w:rPr>
          <w:rFonts w:eastAsia="Times New Roman"/>
          <w:szCs w:val="24"/>
          <w:lang w:eastAsia="de-DE"/>
        </w:rPr>
        <w:br/>
        <w:t>Und mich gebracht zusammen!</w:t>
      </w:r>
      <w:r w:rsidRPr="008A75F8">
        <w:rPr>
          <w:rFonts w:eastAsia="Times New Roman"/>
          <w:szCs w:val="24"/>
          <w:lang w:eastAsia="de-DE"/>
        </w:rPr>
        <w:br/>
        <w:t>O soll nicht Tag und Nacht</w:t>
      </w:r>
      <w:r w:rsidRPr="008A75F8">
        <w:rPr>
          <w:rFonts w:eastAsia="Times New Roman"/>
          <w:szCs w:val="24"/>
          <w:lang w:eastAsia="de-DE"/>
        </w:rPr>
        <w:br/>
        <w:t>In Liebe sein verbracht?</w:t>
      </w:r>
      <w:r w:rsidRPr="008A75F8">
        <w:rPr>
          <w:rFonts w:eastAsia="Times New Roman"/>
          <w:szCs w:val="24"/>
          <w:lang w:eastAsia="de-DE"/>
        </w:rPr>
        <w:br/>
        <w:t>Drum hör‘ mein sehnlich Ach!</w:t>
      </w:r>
      <w:r w:rsidRPr="008A75F8">
        <w:rPr>
          <w:rFonts w:eastAsia="Times New Roman"/>
          <w:szCs w:val="24"/>
          <w:lang w:eastAsia="de-DE"/>
        </w:rPr>
        <w:br/>
        <w:t>Und stärk die schwachen Flammen!</w:t>
      </w:r>
      <w:r w:rsidRPr="008A75F8">
        <w:rPr>
          <w:rFonts w:eastAsia="Times New Roman"/>
          <w:szCs w:val="24"/>
          <w:lang w:eastAsia="de-DE"/>
        </w:rPr>
        <w:br/>
        <w:t>Ach, zeuch mich Dir stets nach!</w:t>
      </w:r>
      <w:r w:rsidRPr="008A75F8">
        <w:rPr>
          <w:rFonts w:eastAsia="Times New Roman"/>
          <w:szCs w:val="24"/>
          <w:lang w:eastAsia="de-DE"/>
        </w:rPr>
        <w:br/>
        <w:t>Es ist nichts besser auf der Erden,</w:t>
      </w:r>
      <w:r w:rsidRPr="008A75F8">
        <w:rPr>
          <w:rFonts w:eastAsia="Times New Roman"/>
          <w:szCs w:val="24"/>
          <w:lang w:eastAsia="de-DE"/>
        </w:rPr>
        <w:br/>
        <w:t xml:space="preserve">Als lieben und </w:t>
      </w:r>
      <w:proofErr w:type="spellStart"/>
      <w:r w:rsidRPr="008A75F8">
        <w:rPr>
          <w:rFonts w:eastAsia="Times New Roman"/>
          <w:szCs w:val="24"/>
          <w:lang w:eastAsia="de-DE"/>
        </w:rPr>
        <w:t>geliebet</w:t>
      </w:r>
      <w:proofErr w:type="spellEnd"/>
      <w:r w:rsidRPr="008A75F8">
        <w:rPr>
          <w:rFonts w:eastAsia="Times New Roman"/>
          <w:szCs w:val="24"/>
          <w:lang w:eastAsia="de-DE"/>
        </w:rPr>
        <w:t xml:space="preserve"> werden! </w:t>
      </w:r>
    </w:p>
    <w:p w14:paraId="14E6578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Und weil Du, Gottes Kind,</w:t>
      </w:r>
      <w:r w:rsidRPr="008A75F8">
        <w:rPr>
          <w:rFonts w:eastAsia="Times New Roman"/>
          <w:szCs w:val="24"/>
          <w:lang w:eastAsia="de-DE"/>
        </w:rPr>
        <w:br/>
        <w:t xml:space="preserve">Die Flammen </w:t>
      </w:r>
      <w:proofErr w:type="spellStart"/>
      <w:r w:rsidRPr="008A75F8">
        <w:rPr>
          <w:rFonts w:eastAsia="Times New Roman"/>
          <w:szCs w:val="24"/>
          <w:lang w:eastAsia="de-DE"/>
        </w:rPr>
        <w:t>angezünd’t</w:t>
      </w:r>
      <w:proofErr w:type="spellEnd"/>
      <w:r w:rsidRPr="008A75F8">
        <w:rPr>
          <w:rFonts w:eastAsia="Times New Roman"/>
          <w:szCs w:val="24"/>
          <w:lang w:eastAsia="de-DE"/>
        </w:rPr>
        <w:t>,</w:t>
      </w:r>
      <w:r w:rsidRPr="008A75F8">
        <w:rPr>
          <w:rFonts w:eastAsia="Times New Roman"/>
          <w:szCs w:val="24"/>
          <w:lang w:eastAsia="de-DE"/>
        </w:rPr>
        <w:br/>
        <w:t>Die mir im Herzen sind:</w:t>
      </w:r>
      <w:r w:rsidRPr="008A75F8">
        <w:rPr>
          <w:rFonts w:eastAsia="Times New Roman"/>
          <w:szCs w:val="24"/>
          <w:lang w:eastAsia="de-DE"/>
        </w:rPr>
        <w:br/>
        <w:t xml:space="preserve">So </w:t>
      </w:r>
      <w:proofErr w:type="spellStart"/>
      <w:r w:rsidRPr="008A75F8">
        <w:rPr>
          <w:rFonts w:eastAsia="Times New Roman"/>
          <w:szCs w:val="24"/>
          <w:lang w:eastAsia="de-DE"/>
        </w:rPr>
        <w:t>wollst</w:t>
      </w:r>
      <w:proofErr w:type="spellEnd"/>
      <w:r w:rsidRPr="008A75F8">
        <w:rPr>
          <w:rFonts w:eastAsia="Times New Roman"/>
          <w:szCs w:val="24"/>
          <w:lang w:eastAsia="de-DE"/>
        </w:rPr>
        <w:t xml:space="preserve"> Du sie auch hegen</w:t>
      </w:r>
      <w:r w:rsidRPr="008A75F8">
        <w:rPr>
          <w:rFonts w:eastAsia="Times New Roman"/>
          <w:szCs w:val="24"/>
          <w:lang w:eastAsia="de-DE"/>
        </w:rPr>
        <w:br/>
        <w:t>Mit deines Atems Wind!</w:t>
      </w:r>
      <w:r w:rsidRPr="008A75F8">
        <w:rPr>
          <w:rFonts w:eastAsia="Times New Roman"/>
          <w:szCs w:val="24"/>
          <w:lang w:eastAsia="de-DE"/>
        </w:rPr>
        <w:br/>
        <w:t>Dann werd‘ ich immer mehr</w:t>
      </w:r>
      <w:r w:rsidRPr="008A75F8">
        <w:rPr>
          <w:rFonts w:eastAsia="Times New Roman"/>
          <w:szCs w:val="24"/>
          <w:lang w:eastAsia="de-DE"/>
        </w:rPr>
        <w:br/>
        <w:t>Mich an dein Herze legen.</w:t>
      </w:r>
      <w:r w:rsidRPr="008A75F8">
        <w:rPr>
          <w:rFonts w:eastAsia="Times New Roman"/>
          <w:szCs w:val="24"/>
          <w:lang w:eastAsia="de-DE"/>
        </w:rPr>
        <w:br/>
        <w:t>Du hast ja bis daher</w:t>
      </w:r>
      <w:r w:rsidRPr="008A75F8">
        <w:rPr>
          <w:rFonts w:eastAsia="Times New Roman"/>
          <w:szCs w:val="24"/>
          <w:lang w:eastAsia="de-DE"/>
        </w:rPr>
        <w:br/>
        <w:t xml:space="preserve">In mir so </w:t>
      </w:r>
      <w:proofErr w:type="spellStart"/>
      <w:r w:rsidRPr="008A75F8">
        <w:rPr>
          <w:rFonts w:eastAsia="Times New Roman"/>
          <w:szCs w:val="24"/>
          <w:lang w:eastAsia="de-DE"/>
        </w:rPr>
        <w:t>gewohnet</w:t>
      </w:r>
      <w:proofErr w:type="spellEnd"/>
      <w:r w:rsidRPr="008A75F8">
        <w:rPr>
          <w:rFonts w:eastAsia="Times New Roman"/>
          <w:szCs w:val="24"/>
          <w:lang w:eastAsia="de-DE"/>
        </w:rPr>
        <w:t>;</w:t>
      </w:r>
      <w:r w:rsidRPr="008A75F8">
        <w:rPr>
          <w:rFonts w:eastAsia="Times New Roman"/>
          <w:szCs w:val="24"/>
          <w:lang w:eastAsia="de-DE"/>
        </w:rPr>
        <w:br/>
        <w:t xml:space="preserve">Drum lass mich </w:t>
      </w:r>
      <w:proofErr w:type="spellStart"/>
      <w:r w:rsidRPr="008A75F8">
        <w:rPr>
          <w:rFonts w:eastAsia="Times New Roman"/>
          <w:szCs w:val="24"/>
          <w:lang w:eastAsia="de-DE"/>
        </w:rPr>
        <w:t>fernerweit</w:t>
      </w:r>
      <w:proofErr w:type="spellEnd"/>
      <w:r w:rsidRPr="008A75F8">
        <w:rPr>
          <w:rFonts w:eastAsia="Times New Roman"/>
          <w:szCs w:val="24"/>
          <w:lang w:eastAsia="de-DE"/>
        </w:rPr>
        <w:br/>
        <w:t>Genießen diese Freud‘,</w:t>
      </w:r>
      <w:r w:rsidRPr="008A75F8">
        <w:rPr>
          <w:rFonts w:eastAsia="Times New Roman"/>
          <w:szCs w:val="24"/>
          <w:lang w:eastAsia="de-DE"/>
        </w:rPr>
        <w:br/>
        <w:t>Womit die Liebe lohnet,</w:t>
      </w:r>
      <w:r w:rsidRPr="008A75F8">
        <w:rPr>
          <w:rFonts w:eastAsia="Times New Roman"/>
          <w:szCs w:val="24"/>
          <w:lang w:eastAsia="de-DE"/>
        </w:rPr>
        <w:br/>
        <w:t>Und ewig bricht herfür!</w:t>
      </w:r>
      <w:r w:rsidRPr="008A75F8">
        <w:rPr>
          <w:rFonts w:eastAsia="Times New Roman"/>
          <w:szCs w:val="24"/>
          <w:lang w:eastAsia="de-DE"/>
        </w:rPr>
        <w:br/>
        <w:t>Es ist nichts reicher auf der Erden,</w:t>
      </w:r>
      <w:r w:rsidRPr="008A75F8">
        <w:rPr>
          <w:rFonts w:eastAsia="Times New Roman"/>
          <w:szCs w:val="24"/>
          <w:lang w:eastAsia="de-DE"/>
        </w:rPr>
        <w:br/>
        <w:t xml:space="preserve">Als lieben, und </w:t>
      </w:r>
      <w:proofErr w:type="spellStart"/>
      <w:r w:rsidRPr="008A75F8">
        <w:rPr>
          <w:rFonts w:eastAsia="Times New Roman"/>
          <w:szCs w:val="24"/>
          <w:lang w:eastAsia="de-DE"/>
        </w:rPr>
        <w:t>geliebet</w:t>
      </w:r>
      <w:proofErr w:type="spellEnd"/>
      <w:r w:rsidRPr="008A75F8">
        <w:rPr>
          <w:rFonts w:eastAsia="Times New Roman"/>
          <w:szCs w:val="24"/>
          <w:lang w:eastAsia="de-DE"/>
        </w:rPr>
        <w:t xml:space="preserve"> werden.</w:t>
      </w:r>
    </w:p>
    <w:p w14:paraId="63B9802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Dies ist das Beste noch,</w:t>
      </w:r>
      <w:r w:rsidRPr="008A75F8">
        <w:rPr>
          <w:rFonts w:eastAsia="Times New Roman"/>
          <w:szCs w:val="24"/>
          <w:lang w:eastAsia="de-DE"/>
        </w:rPr>
        <w:br/>
        <w:t>Dass Du bei jeder Pein</w:t>
      </w:r>
      <w:r w:rsidRPr="008A75F8">
        <w:rPr>
          <w:rFonts w:eastAsia="Times New Roman"/>
          <w:szCs w:val="24"/>
          <w:lang w:eastAsia="de-DE"/>
        </w:rPr>
        <w:br/>
        <w:t>Mir Arzt und Arznei willst sein.</w:t>
      </w:r>
      <w:r w:rsidRPr="008A75F8">
        <w:rPr>
          <w:rFonts w:eastAsia="Times New Roman"/>
          <w:szCs w:val="24"/>
          <w:lang w:eastAsia="de-DE"/>
        </w:rPr>
        <w:br/>
        <w:t>So lange ich gezogen</w:t>
      </w:r>
      <w:r w:rsidRPr="008A75F8">
        <w:rPr>
          <w:rFonts w:eastAsia="Times New Roman"/>
          <w:szCs w:val="24"/>
          <w:lang w:eastAsia="de-DE"/>
        </w:rPr>
        <w:br/>
        <w:t>An Deinem Liebesjoch,</w:t>
      </w:r>
      <w:r w:rsidRPr="008A75F8">
        <w:rPr>
          <w:rFonts w:eastAsia="Times New Roman"/>
          <w:szCs w:val="24"/>
          <w:lang w:eastAsia="de-DE"/>
        </w:rPr>
        <w:br/>
        <w:t>Bist Du mir blieben treu,</w:t>
      </w:r>
      <w:r w:rsidRPr="008A75F8">
        <w:rPr>
          <w:rFonts w:eastAsia="Times New Roman"/>
          <w:szCs w:val="24"/>
          <w:lang w:eastAsia="de-DE"/>
        </w:rPr>
        <w:br/>
        <w:t>Und hast mich überwogen.</w:t>
      </w:r>
      <w:r w:rsidRPr="008A75F8">
        <w:rPr>
          <w:rFonts w:eastAsia="Times New Roman"/>
          <w:szCs w:val="24"/>
          <w:lang w:eastAsia="de-DE"/>
        </w:rPr>
        <w:br/>
        <w:t>Drum wünsch‘ ich nimmermehr</w:t>
      </w:r>
      <w:r w:rsidRPr="008A75F8">
        <w:rPr>
          <w:rFonts w:eastAsia="Times New Roman"/>
          <w:szCs w:val="24"/>
          <w:lang w:eastAsia="de-DE"/>
        </w:rPr>
        <w:br/>
        <w:t>Aus diesem Stand‘ zu kommen!</w:t>
      </w:r>
      <w:r w:rsidRPr="008A75F8">
        <w:rPr>
          <w:rFonts w:eastAsia="Times New Roman"/>
          <w:szCs w:val="24"/>
          <w:lang w:eastAsia="de-DE"/>
        </w:rPr>
        <w:br/>
        <w:t>O dass mir Deine Treu‘</w:t>
      </w:r>
      <w:r w:rsidRPr="008A75F8">
        <w:rPr>
          <w:rFonts w:eastAsia="Times New Roman"/>
          <w:szCs w:val="24"/>
          <w:lang w:eastAsia="de-DE"/>
        </w:rPr>
        <w:br/>
        <w:t>Werd‘ alle Tage neu,</w:t>
      </w:r>
      <w:r w:rsidRPr="008A75F8">
        <w:rPr>
          <w:rFonts w:eastAsia="Times New Roman"/>
          <w:szCs w:val="24"/>
          <w:lang w:eastAsia="de-DE"/>
        </w:rPr>
        <w:br/>
        <w:t>Und ewig nicht von mir genommen!</w:t>
      </w:r>
      <w:r w:rsidRPr="008A75F8">
        <w:rPr>
          <w:rFonts w:eastAsia="Times New Roman"/>
          <w:szCs w:val="24"/>
          <w:lang w:eastAsia="de-DE"/>
        </w:rPr>
        <w:br/>
        <w:t>Ja, König, sanft und hehr:</w:t>
      </w:r>
      <w:r w:rsidRPr="008A75F8">
        <w:rPr>
          <w:rFonts w:eastAsia="Times New Roman"/>
          <w:szCs w:val="24"/>
          <w:lang w:eastAsia="de-DE"/>
        </w:rPr>
        <w:br/>
        <w:t>Es ist nichts stärker auf der Erden,</w:t>
      </w:r>
      <w:r w:rsidRPr="008A75F8">
        <w:rPr>
          <w:rFonts w:eastAsia="Times New Roman"/>
          <w:szCs w:val="24"/>
          <w:lang w:eastAsia="de-DE"/>
        </w:rPr>
        <w:br/>
        <w:t xml:space="preserve">Als lieben, und geliebt zu werden! </w:t>
      </w:r>
    </w:p>
    <w:p w14:paraId="5E775B3F" w14:textId="77777777" w:rsidR="008E5F26" w:rsidRPr="008A75F8" w:rsidRDefault="008E5F26" w:rsidP="008E5F26">
      <w:pPr>
        <w:pStyle w:val="berschrift2"/>
      </w:pPr>
      <w:r w:rsidRPr="008A75F8">
        <w:t>Um ewige Liebe zu Jesu</w:t>
      </w:r>
    </w:p>
    <w:p w14:paraId="23F4675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hab‘ Ihn dennoch lieb,</w:t>
      </w:r>
      <w:r w:rsidRPr="008A75F8">
        <w:rPr>
          <w:rFonts w:eastAsia="Times New Roman"/>
          <w:szCs w:val="24"/>
          <w:lang w:eastAsia="de-DE"/>
        </w:rPr>
        <w:br/>
        <w:t>Und bleibe an Ihm hangen;</w:t>
      </w:r>
      <w:r w:rsidRPr="008A75F8">
        <w:rPr>
          <w:rFonts w:eastAsia="Times New Roman"/>
          <w:szCs w:val="24"/>
          <w:lang w:eastAsia="de-DE"/>
        </w:rPr>
        <w:br/>
        <w:t>Er nur ist meine Lust,</w:t>
      </w:r>
      <w:r w:rsidRPr="008A75F8">
        <w:rPr>
          <w:rFonts w:eastAsia="Times New Roman"/>
          <w:szCs w:val="24"/>
          <w:lang w:eastAsia="de-DE"/>
        </w:rPr>
        <w:br/>
        <w:t>Er einzig mein Verlangen!</w:t>
      </w:r>
      <w:r w:rsidRPr="008A75F8">
        <w:rPr>
          <w:rFonts w:eastAsia="Times New Roman"/>
          <w:szCs w:val="24"/>
          <w:lang w:eastAsia="de-DE"/>
        </w:rPr>
        <w:br/>
        <w:t>Fall‘ ich auch öfters noch</w:t>
      </w:r>
      <w:r w:rsidRPr="008A75F8">
        <w:rPr>
          <w:rFonts w:eastAsia="Times New Roman"/>
          <w:szCs w:val="24"/>
          <w:lang w:eastAsia="de-DE"/>
        </w:rPr>
        <w:br/>
        <w:t>Aus meiner Liebespflicht,</w:t>
      </w:r>
      <w:r w:rsidRPr="008A75F8">
        <w:rPr>
          <w:rFonts w:eastAsia="Times New Roman"/>
          <w:szCs w:val="24"/>
          <w:lang w:eastAsia="de-DE"/>
        </w:rPr>
        <w:br/>
        <w:t>So trennet solches doch</w:t>
      </w:r>
      <w:r w:rsidRPr="008A75F8">
        <w:rPr>
          <w:rFonts w:eastAsia="Times New Roman"/>
          <w:szCs w:val="24"/>
          <w:lang w:eastAsia="de-DE"/>
        </w:rPr>
        <w:br/>
        <w:t xml:space="preserve">Die treue Liebe nicht. </w:t>
      </w:r>
    </w:p>
    <w:p w14:paraId="722E2EB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hätt‘ ich stets die Kraft,</w:t>
      </w:r>
      <w:r w:rsidRPr="008A75F8">
        <w:rPr>
          <w:rFonts w:eastAsia="Times New Roman"/>
          <w:szCs w:val="24"/>
          <w:lang w:eastAsia="de-DE"/>
        </w:rPr>
        <w:br/>
        <w:t>Die ich mir wünschen wollte,</w:t>
      </w:r>
      <w:r w:rsidRPr="008A75F8">
        <w:rPr>
          <w:rFonts w:eastAsia="Times New Roman"/>
          <w:szCs w:val="24"/>
          <w:lang w:eastAsia="de-DE"/>
        </w:rPr>
        <w:br/>
        <w:t>Dass ich nur stets in Ihm</w:t>
      </w:r>
      <w:r w:rsidRPr="008A75F8">
        <w:rPr>
          <w:rFonts w:eastAsia="Times New Roman"/>
          <w:szCs w:val="24"/>
          <w:lang w:eastAsia="de-DE"/>
        </w:rPr>
        <w:br/>
        <w:t>Erfunden werden sollte!</w:t>
      </w:r>
      <w:r w:rsidRPr="008A75F8">
        <w:rPr>
          <w:rFonts w:eastAsia="Times New Roman"/>
          <w:szCs w:val="24"/>
          <w:lang w:eastAsia="de-DE"/>
        </w:rPr>
        <w:br/>
        <w:t>Gewiss, ich bliebe treu,</w:t>
      </w:r>
      <w:r w:rsidRPr="008A75F8">
        <w:rPr>
          <w:rFonts w:eastAsia="Times New Roman"/>
          <w:szCs w:val="24"/>
          <w:lang w:eastAsia="de-DE"/>
        </w:rPr>
        <w:br/>
        <w:t>Er sollte noch an mir</w:t>
      </w:r>
      <w:r w:rsidRPr="008A75F8">
        <w:rPr>
          <w:rFonts w:eastAsia="Times New Roman"/>
          <w:szCs w:val="24"/>
          <w:lang w:eastAsia="de-DE"/>
        </w:rPr>
        <w:br/>
        <w:t>Erleben seine Lu</w:t>
      </w:r>
      <w:r>
        <w:rPr>
          <w:rFonts w:eastAsia="Times New Roman"/>
          <w:szCs w:val="24"/>
          <w:lang w:eastAsia="de-DE"/>
        </w:rPr>
        <w:t>s</w:t>
      </w:r>
      <w:r w:rsidRPr="008A75F8">
        <w:rPr>
          <w:rFonts w:eastAsia="Times New Roman"/>
          <w:szCs w:val="24"/>
          <w:lang w:eastAsia="de-DE"/>
        </w:rPr>
        <w:t>t</w:t>
      </w:r>
      <w:r w:rsidRPr="008A75F8">
        <w:rPr>
          <w:rFonts w:eastAsia="Times New Roman"/>
          <w:szCs w:val="24"/>
          <w:lang w:eastAsia="de-DE"/>
        </w:rPr>
        <w:br/>
        <w:t xml:space="preserve">Und seines Namens Zier! </w:t>
      </w:r>
    </w:p>
    <w:p w14:paraId="70C29A0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Das Wollen und der Mut</w:t>
      </w:r>
      <w:r w:rsidRPr="008A75F8">
        <w:rPr>
          <w:rFonts w:eastAsia="Times New Roman"/>
          <w:szCs w:val="24"/>
          <w:lang w:eastAsia="de-DE"/>
        </w:rPr>
        <w:br/>
        <w:t>Sind da, wenn gleich zu Zeiten und</w:t>
      </w:r>
      <w:r w:rsidRPr="008A75F8">
        <w:rPr>
          <w:rFonts w:eastAsia="Times New Roman"/>
          <w:szCs w:val="24"/>
          <w:lang w:eastAsia="de-DE"/>
        </w:rPr>
        <w:br/>
        <w:t>Mir das Vollbringen fehlt;</w:t>
      </w:r>
      <w:r w:rsidRPr="008A75F8">
        <w:rPr>
          <w:rFonts w:eastAsia="Times New Roman"/>
          <w:szCs w:val="24"/>
          <w:lang w:eastAsia="de-DE"/>
        </w:rPr>
        <w:br/>
        <w:t>Ich sehe täglich streiten,</w:t>
      </w:r>
      <w:r w:rsidRPr="008A75F8">
        <w:rPr>
          <w:rFonts w:eastAsia="Times New Roman"/>
          <w:szCs w:val="24"/>
          <w:lang w:eastAsia="de-DE"/>
        </w:rPr>
        <w:br/>
        <w:t>In mir mit Fleisch und Blut</w:t>
      </w:r>
      <w:r w:rsidRPr="008A75F8">
        <w:rPr>
          <w:rFonts w:eastAsia="Times New Roman"/>
          <w:szCs w:val="24"/>
          <w:lang w:eastAsia="de-DE"/>
        </w:rPr>
        <w:br/>
        <w:t>Den stillen Jesussinn,</w:t>
      </w:r>
      <w:r w:rsidRPr="008A75F8">
        <w:rPr>
          <w:rFonts w:eastAsia="Times New Roman"/>
          <w:szCs w:val="24"/>
          <w:lang w:eastAsia="de-DE"/>
        </w:rPr>
        <w:br/>
        <w:t xml:space="preserve">Weil ich </w:t>
      </w:r>
      <w:proofErr w:type="spellStart"/>
      <w:r w:rsidRPr="008A75F8">
        <w:rPr>
          <w:rFonts w:eastAsia="Times New Roman"/>
          <w:szCs w:val="24"/>
          <w:lang w:eastAsia="de-DE"/>
        </w:rPr>
        <w:t>annoch</w:t>
      </w:r>
      <w:proofErr w:type="spellEnd"/>
      <w:r>
        <w:rPr>
          <w:rStyle w:val="Funotenzeichen"/>
          <w:rFonts w:eastAsia="Times New Roman"/>
          <w:szCs w:val="24"/>
          <w:lang w:eastAsia="de-DE"/>
        </w:rPr>
        <w:footnoteReference w:id="3"/>
      </w:r>
      <w:r w:rsidRPr="008A75F8">
        <w:rPr>
          <w:rFonts w:eastAsia="Times New Roman"/>
          <w:szCs w:val="24"/>
          <w:lang w:eastAsia="de-DE"/>
        </w:rPr>
        <w:t xml:space="preserve"> ein Kind</w:t>
      </w:r>
      <w:r w:rsidRPr="008A75F8">
        <w:rPr>
          <w:rFonts w:eastAsia="Times New Roman"/>
          <w:szCs w:val="24"/>
          <w:lang w:eastAsia="de-DE"/>
        </w:rPr>
        <w:br/>
        <w:t xml:space="preserve">In seiner Liebe bin. </w:t>
      </w:r>
    </w:p>
    <w:p w14:paraId="749B513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Doch werd‘ ich dermaleinst</w:t>
      </w:r>
      <w:r w:rsidRPr="008A75F8">
        <w:rPr>
          <w:rFonts w:eastAsia="Times New Roman"/>
          <w:szCs w:val="24"/>
          <w:lang w:eastAsia="de-DE"/>
        </w:rPr>
        <w:br/>
        <w:t>Zu meiner Mannheit kommen</w:t>
      </w:r>
      <w:r w:rsidRPr="008A75F8">
        <w:rPr>
          <w:rFonts w:eastAsia="Times New Roman"/>
          <w:szCs w:val="24"/>
          <w:lang w:eastAsia="de-DE"/>
        </w:rPr>
        <w:br/>
        <w:t>Wie will ich Ihm so treu</w:t>
      </w:r>
      <w:r w:rsidRPr="008A75F8">
        <w:rPr>
          <w:rFonts w:eastAsia="Times New Roman"/>
          <w:szCs w:val="24"/>
          <w:lang w:eastAsia="de-DE"/>
        </w:rPr>
        <w:br/>
        <w:t>Verbleiben, meinem Frommen,</w:t>
      </w:r>
      <w:r w:rsidRPr="008A75F8">
        <w:rPr>
          <w:rFonts w:eastAsia="Times New Roman"/>
          <w:szCs w:val="24"/>
          <w:lang w:eastAsia="de-DE"/>
        </w:rPr>
        <w:br/>
        <w:t>Dem König meines Heils!</w:t>
      </w:r>
      <w:r w:rsidRPr="008A75F8">
        <w:rPr>
          <w:rFonts w:eastAsia="Times New Roman"/>
          <w:szCs w:val="24"/>
          <w:lang w:eastAsia="de-DE"/>
        </w:rPr>
        <w:br/>
        <w:t>Ach, gegen Ihn allein</w:t>
      </w:r>
      <w:r w:rsidRPr="008A75F8">
        <w:rPr>
          <w:rFonts w:eastAsia="Times New Roman"/>
          <w:szCs w:val="24"/>
          <w:lang w:eastAsia="de-DE"/>
        </w:rPr>
        <w:br/>
        <w:t>Soll dann von ew’ger Glut</w:t>
      </w:r>
      <w:r w:rsidRPr="008A75F8">
        <w:rPr>
          <w:rFonts w:eastAsia="Times New Roman"/>
          <w:szCs w:val="24"/>
          <w:lang w:eastAsia="de-DE"/>
        </w:rPr>
        <w:br/>
        <w:t>Mein Herz entzündet sein!</w:t>
      </w:r>
    </w:p>
    <w:p w14:paraId="058762A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Komm, Jesu, zünde an</w:t>
      </w:r>
      <w:r w:rsidRPr="008A75F8">
        <w:rPr>
          <w:rFonts w:eastAsia="Times New Roman"/>
          <w:szCs w:val="24"/>
          <w:lang w:eastAsia="de-DE"/>
        </w:rPr>
        <w:br/>
        <w:t>Den Willen, die Gedanken</w:t>
      </w:r>
      <w:r w:rsidRPr="008A75F8">
        <w:rPr>
          <w:rFonts w:eastAsia="Times New Roman"/>
          <w:szCs w:val="24"/>
          <w:lang w:eastAsia="de-DE"/>
        </w:rPr>
        <w:br/>
        <w:t>Und Alles, was in mir!</w:t>
      </w:r>
      <w:r w:rsidRPr="008A75F8">
        <w:rPr>
          <w:rFonts w:eastAsia="Times New Roman"/>
          <w:szCs w:val="24"/>
          <w:lang w:eastAsia="de-DE"/>
        </w:rPr>
        <w:br/>
        <w:t>Dann werd‘ ich nimmer wanken.</w:t>
      </w:r>
      <w:r w:rsidRPr="008A75F8">
        <w:rPr>
          <w:rFonts w:eastAsia="Times New Roman"/>
          <w:szCs w:val="24"/>
          <w:lang w:eastAsia="de-DE"/>
        </w:rPr>
        <w:br/>
        <w:t>Hilf mir zu meiner Pflicht,</w:t>
      </w:r>
      <w:r w:rsidRPr="008A75F8">
        <w:rPr>
          <w:rFonts w:eastAsia="Times New Roman"/>
          <w:szCs w:val="24"/>
          <w:lang w:eastAsia="de-DE"/>
        </w:rPr>
        <w:br/>
        <w:t>Entflamme gegen Dich</w:t>
      </w:r>
      <w:r w:rsidRPr="008A75F8">
        <w:rPr>
          <w:rFonts w:eastAsia="Times New Roman"/>
          <w:szCs w:val="24"/>
          <w:lang w:eastAsia="de-DE"/>
        </w:rPr>
        <w:br/>
        <w:t>Mein Herz, so bleib‘ ich treu</w:t>
      </w:r>
      <w:r w:rsidRPr="008A75F8">
        <w:rPr>
          <w:rFonts w:eastAsia="Times New Roman"/>
          <w:szCs w:val="24"/>
          <w:lang w:eastAsia="de-DE"/>
        </w:rPr>
        <w:br/>
        <w:t>Dir, liebster, ewiglich!</w:t>
      </w:r>
    </w:p>
    <w:p w14:paraId="35E07902" w14:textId="77777777" w:rsidR="008E5F26" w:rsidRDefault="008E5F26" w:rsidP="008E5F26">
      <w:pPr>
        <w:pStyle w:val="berschrift2"/>
      </w:pPr>
      <w:r w:rsidRPr="00B62494">
        <w:t>Um Jesu Hirtenpflege.</w:t>
      </w:r>
    </w:p>
    <w:p w14:paraId="7F8F217B" w14:textId="77777777" w:rsidR="008E5F26" w:rsidRDefault="008E5F26" w:rsidP="008E5F26">
      <w:pPr>
        <w:pStyle w:val="StandardWeb"/>
      </w:pPr>
      <w:r>
        <w:t>Vergiss mein nicht, dass ich Dein nicht vergesse,</w:t>
      </w:r>
      <w:r>
        <w:br/>
        <w:t>Dass ich beständig meine Pflicht ermesse,</w:t>
      </w:r>
      <w:r>
        <w:br/>
        <w:t>Herr; gegen Dich! – Erinnre stets mein Herz</w:t>
      </w:r>
      <w:r>
        <w:br/>
        <w:t xml:space="preserve">Der unzählbaren, teuren </w:t>
      </w:r>
      <w:proofErr w:type="spellStart"/>
      <w:r>
        <w:t>Lieblichkeiten</w:t>
      </w:r>
      <w:proofErr w:type="spellEnd"/>
      <w:r>
        <w:t>,</w:t>
      </w:r>
      <w:r>
        <w:br/>
        <w:t xml:space="preserve">Die Du mir </w:t>
      </w:r>
      <w:proofErr w:type="spellStart"/>
      <w:r>
        <w:t>ungesucht</w:t>
      </w:r>
      <w:proofErr w:type="spellEnd"/>
      <w:r>
        <w:t xml:space="preserve"> hast wollen zubereiten!</w:t>
      </w:r>
      <w:r>
        <w:br/>
        <w:t>Du wirst, was mir hinfort gebricht,</w:t>
      </w:r>
      <w:r>
        <w:br/>
        <w:t xml:space="preserve">Vergessen nicht. </w:t>
      </w:r>
    </w:p>
    <w:p w14:paraId="31047122" w14:textId="77777777" w:rsidR="008E5F26" w:rsidRDefault="008E5F26" w:rsidP="008E5F26">
      <w:pPr>
        <w:pStyle w:val="StandardWeb"/>
      </w:pPr>
      <w:r>
        <w:t>Verlier‘ mich nicht, mein Hirt, aus deinen Armen,</w:t>
      </w:r>
      <w:r>
        <w:br/>
        <w:t>Aus deinem Schoß, aus deiner Huld Erbarmen,</w:t>
      </w:r>
      <w:r>
        <w:br/>
        <w:t>Von deiner Weide, die mein Herz erquickt!</w:t>
      </w:r>
      <w:r>
        <w:br/>
        <w:t>Aus deinem Führen, Locken, Warnen, Sorgen,</w:t>
      </w:r>
      <w:r>
        <w:br/>
        <w:t>Das ich bei Dir genieß‘ vom Abend bis zum Morgen,</w:t>
      </w:r>
      <w:r>
        <w:br/>
        <w:t xml:space="preserve">So lang dein Stab sein Amt </w:t>
      </w:r>
      <w:proofErr w:type="spellStart"/>
      <w:r>
        <w:t>verricht’t</w:t>
      </w:r>
      <w:proofErr w:type="spellEnd"/>
      <w:r>
        <w:t>!</w:t>
      </w:r>
      <w:r>
        <w:br/>
        <w:t>Verlier‘ mich nicht!</w:t>
      </w:r>
    </w:p>
    <w:p w14:paraId="1274EC29" w14:textId="77777777" w:rsidR="008E5F26" w:rsidRDefault="008E5F26" w:rsidP="008E5F26">
      <w:pPr>
        <w:pStyle w:val="StandardWeb"/>
      </w:pPr>
      <w:r>
        <w:t>Verlass mich nicht, mein Herr und bester Lehrer,</w:t>
      </w:r>
      <w:r>
        <w:br/>
        <w:t>Bei der Gefahr so vieler Friedensstörer!</w:t>
      </w:r>
      <w:r>
        <w:br/>
        <w:t>O wache selbst und lass dein Liebspanier</w:t>
      </w:r>
      <w:r>
        <w:br/>
        <w:t>Mich rings umher mit tausend Schilden decken,</w:t>
      </w:r>
      <w:r>
        <w:br/>
        <w:t>Dass keines Feindes Macht und Heer mich kann erschrecken!</w:t>
      </w:r>
      <w:r>
        <w:br/>
        <w:t>Dein Auge leite mich im Licht;</w:t>
      </w:r>
      <w:r>
        <w:br/>
        <w:t>Verlass mich nicht!</w:t>
      </w:r>
    </w:p>
    <w:p w14:paraId="2A94AD53" w14:textId="77777777" w:rsidR="008E5F26" w:rsidRDefault="008E5F26" w:rsidP="008E5F26">
      <w:pPr>
        <w:pStyle w:val="StandardWeb"/>
      </w:pPr>
      <w:r>
        <w:t xml:space="preserve">Verstoß mich nicht! doch wie </w:t>
      </w:r>
      <w:proofErr w:type="spellStart"/>
      <w:r>
        <w:t>fannft</w:t>
      </w:r>
      <w:proofErr w:type="spellEnd"/>
      <w:r>
        <w:t xml:space="preserve"> Du verstoßen,</w:t>
      </w:r>
      <w:r>
        <w:br/>
        <w:t>Du, dessen Augen für die Sünder flossen,</w:t>
      </w:r>
      <w:r>
        <w:br/>
        <w:t>Du, dessen Herz für uns am Kreuze brach?</w:t>
      </w:r>
      <w:r>
        <w:br/>
        <w:t>Dein Mitleid heißt Dich gern die Schwachen tragen;</w:t>
      </w:r>
      <w:r>
        <w:br/>
        <w:t>Wer wollte, Herr, bei Dir an der Vollendung zagen,</w:t>
      </w:r>
      <w:r>
        <w:br/>
        <w:t>Da Dir dein Herz vor Liebe bricht?</w:t>
      </w:r>
      <w:r>
        <w:br/>
        <w:t>Verstoß mich nicht!</w:t>
      </w:r>
    </w:p>
    <w:p w14:paraId="24CA071F" w14:textId="77777777" w:rsidR="008E5F26" w:rsidRDefault="008E5F26" w:rsidP="008E5F26">
      <w:pPr>
        <w:pStyle w:val="StandardWeb"/>
      </w:pPr>
      <w:r>
        <w:t>Vergiss auch nicht, Herr, deine Reichsgenossen,</w:t>
      </w:r>
      <w:r>
        <w:br/>
        <w:t>für die dein Blut in voller Kraft geflossen;</w:t>
      </w:r>
      <w:r>
        <w:br/>
        <w:t>O fasse sie mit deiner Liebesmacht!</w:t>
      </w:r>
      <w:r>
        <w:br/>
        <w:t>Gib dass dein Volk sich deiner bald erfreue,</w:t>
      </w:r>
      <w:r>
        <w:br/>
        <w:t xml:space="preserve">Und Jeglicher Dir </w:t>
      </w:r>
      <w:proofErr w:type="spellStart"/>
      <w:r>
        <w:t>stift</w:t>
      </w:r>
      <w:proofErr w:type="spellEnd"/>
      <w:r>
        <w:t xml:space="preserve"> ein Denkmal deiner Treue!</w:t>
      </w:r>
      <w:r>
        <w:br/>
        <w:t>Ja, lass uns unsre teure Pflicht</w:t>
      </w:r>
      <w:r>
        <w:br/>
        <w:t xml:space="preserve">Vergessen nicht! </w:t>
      </w:r>
    </w:p>
    <w:p w14:paraId="757FEC0D" w14:textId="77777777" w:rsidR="008E5F26" w:rsidRDefault="008E5F26" w:rsidP="008E5F26">
      <w:pPr>
        <w:pStyle w:val="StandardWeb"/>
      </w:pPr>
      <w:r>
        <w:t>Vergiss mein nicht! und wer kann Dich vergessen?</w:t>
      </w:r>
      <w:r>
        <w:br/>
        <w:t>Man kann ja das Geheimnis nicht ermessen!</w:t>
      </w:r>
      <w:r>
        <w:br/>
        <w:t>Das wir in Dir, und Du in uns willst sein!</w:t>
      </w:r>
      <w:r>
        <w:br/>
        <w:t>Wie sollt ich nicht an Dich, Du an mich denken,</w:t>
      </w:r>
      <w:r>
        <w:br/>
        <w:t>Da Du mich willst in Dich, und Dich in mich versenken?</w:t>
      </w:r>
      <w:r>
        <w:br/>
        <w:t>Du wirst mich ewiglich, mein Licht,</w:t>
      </w:r>
      <w:r>
        <w:br/>
        <w:t>Vergessen nicht!</w:t>
      </w:r>
    </w:p>
    <w:p w14:paraId="478FACFA" w14:textId="77777777" w:rsidR="008E5F26" w:rsidRPr="008A75F8" w:rsidRDefault="008E5F26" w:rsidP="008E5F26">
      <w:pPr>
        <w:pStyle w:val="berschrift2"/>
      </w:pPr>
      <w:r w:rsidRPr="008A75F8">
        <w:t>Um Leitung durch die Liebe Christi.</w:t>
      </w:r>
    </w:p>
    <w:p w14:paraId="6DEBCF3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Dass ich voll Sehnsucht bin,</w:t>
      </w:r>
      <w:r w:rsidRPr="008A75F8">
        <w:rPr>
          <w:rFonts w:eastAsia="Times New Roman"/>
          <w:szCs w:val="24"/>
          <w:lang w:eastAsia="de-DE"/>
        </w:rPr>
        <w:br/>
        <w:t>Das wirkest Du in meinem Sinn,</w:t>
      </w:r>
      <w:r w:rsidRPr="008A75F8">
        <w:rPr>
          <w:rFonts w:eastAsia="Times New Roman"/>
          <w:szCs w:val="24"/>
          <w:lang w:eastAsia="de-DE"/>
        </w:rPr>
        <w:br/>
        <w:t>Herr, Himmels und der Erden!</w:t>
      </w:r>
      <w:r w:rsidRPr="008A75F8">
        <w:rPr>
          <w:rFonts w:eastAsia="Times New Roman"/>
          <w:szCs w:val="24"/>
          <w:lang w:eastAsia="de-DE"/>
        </w:rPr>
        <w:br/>
        <w:t xml:space="preserve">Durch dich hab‘ ich </w:t>
      </w:r>
      <w:proofErr w:type="spellStart"/>
      <w:r w:rsidRPr="008A75F8">
        <w:rPr>
          <w:rFonts w:eastAsia="Times New Roman"/>
          <w:szCs w:val="24"/>
          <w:lang w:eastAsia="de-DE"/>
        </w:rPr>
        <w:t>gelocket</w:t>
      </w:r>
      <w:proofErr w:type="spellEnd"/>
      <w:r w:rsidRPr="008A75F8">
        <w:rPr>
          <w:rFonts w:eastAsia="Times New Roman"/>
          <w:szCs w:val="24"/>
          <w:lang w:eastAsia="de-DE"/>
        </w:rPr>
        <w:t xml:space="preserve"> müssen werden.</w:t>
      </w:r>
      <w:r w:rsidRPr="008A75F8">
        <w:rPr>
          <w:rFonts w:eastAsia="Times New Roman"/>
          <w:szCs w:val="24"/>
          <w:lang w:eastAsia="de-DE"/>
        </w:rPr>
        <w:br/>
        <w:t>O Liebe hilf und steh‘ mir bei,</w:t>
      </w:r>
      <w:r w:rsidRPr="008A75F8">
        <w:rPr>
          <w:rFonts w:eastAsia="Times New Roman"/>
          <w:szCs w:val="24"/>
          <w:lang w:eastAsia="de-DE"/>
        </w:rPr>
        <w:br/>
        <w:t>Hör‘, wie ich schrei‘!</w:t>
      </w:r>
      <w:r w:rsidRPr="008A75F8">
        <w:rPr>
          <w:rFonts w:eastAsia="Times New Roman"/>
          <w:szCs w:val="24"/>
          <w:lang w:eastAsia="de-DE"/>
        </w:rPr>
        <w:br/>
        <w:t xml:space="preserve">Du </w:t>
      </w:r>
      <w:proofErr w:type="spellStart"/>
      <w:r w:rsidRPr="008A75F8">
        <w:rPr>
          <w:rFonts w:eastAsia="Times New Roman"/>
          <w:szCs w:val="24"/>
          <w:lang w:eastAsia="de-DE"/>
        </w:rPr>
        <w:t>wirfest</w:t>
      </w:r>
      <w:proofErr w:type="spellEnd"/>
      <w:r w:rsidRPr="008A75F8">
        <w:rPr>
          <w:rFonts w:eastAsia="Times New Roman"/>
          <w:szCs w:val="24"/>
          <w:lang w:eastAsia="de-DE"/>
        </w:rPr>
        <w:t xml:space="preserve"> es in meinem Sinn,</w:t>
      </w:r>
      <w:r w:rsidRPr="008A75F8">
        <w:rPr>
          <w:rFonts w:eastAsia="Times New Roman"/>
          <w:szCs w:val="24"/>
          <w:lang w:eastAsia="de-DE"/>
        </w:rPr>
        <w:br/>
        <w:t xml:space="preserve">Dass ich voll Sehnsucht bin! </w:t>
      </w:r>
    </w:p>
    <w:p w14:paraId="0A78FCA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Wie manchen Tag und Nacht</w:t>
      </w:r>
      <w:r w:rsidRPr="008A75F8">
        <w:rPr>
          <w:rFonts w:eastAsia="Times New Roman"/>
          <w:szCs w:val="24"/>
          <w:lang w:eastAsia="de-DE"/>
        </w:rPr>
        <w:br/>
        <w:t>Hab‘ ich voll Sehnens zugebracht</w:t>
      </w:r>
      <w:r w:rsidRPr="008A75F8">
        <w:rPr>
          <w:rFonts w:eastAsia="Times New Roman"/>
          <w:szCs w:val="24"/>
          <w:lang w:eastAsia="de-DE"/>
        </w:rPr>
        <w:br/>
        <w:t>Mit Flehen und mit Tränen,</w:t>
      </w:r>
      <w:r w:rsidRPr="008A75F8">
        <w:rPr>
          <w:rFonts w:eastAsia="Times New Roman"/>
          <w:szCs w:val="24"/>
          <w:lang w:eastAsia="de-DE"/>
        </w:rPr>
        <w:br/>
        <w:t>Du, dessen Lieb ich immer muss ersehnen!</w:t>
      </w:r>
      <w:r w:rsidRPr="008A75F8">
        <w:rPr>
          <w:rFonts w:eastAsia="Times New Roman"/>
          <w:szCs w:val="24"/>
          <w:lang w:eastAsia="de-DE"/>
        </w:rPr>
        <w:br/>
        <w:t xml:space="preserve">Es kann kein </w:t>
      </w:r>
      <w:proofErr w:type="spellStart"/>
      <w:r w:rsidRPr="008A75F8">
        <w:rPr>
          <w:rFonts w:eastAsia="Times New Roman"/>
          <w:szCs w:val="24"/>
          <w:lang w:eastAsia="de-DE"/>
        </w:rPr>
        <w:t>größ’rer</w:t>
      </w:r>
      <w:proofErr w:type="spellEnd"/>
      <w:r w:rsidRPr="008A75F8">
        <w:rPr>
          <w:rFonts w:eastAsia="Times New Roman"/>
          <w:szCs w:val="24"/>
          <w:lang w:eastAsia="de-DE"/>
        </w:rPr>
        <w:t xml:space="preserve"> Kummer sein,</w:t>
      </w:r>
      <w:r w:rsidRPr="008A75F8">
        <w:rPr>
          <w:rFonts w:eastAsia="Times New Roman"/>
          <w:szCs w:val="24"/>
          <w:lang w:eastAsia="de-DE"/>
        </w:rPr>
        <w:br/>
        <w:t>Als Sehnsuchtspein,</w:t>
      </w:r>
      <w:r w:rsidRPr="008A75F8">
        <w:rPr>
          <w:rFonts w:eastAsia="Times New Roman"/>
          <w:szCs w:val="24"/>
          <w:lang w:eastAsia="de-DE"/>
        </w:rPr>
        <w:br/>
        <w:t xml:space="preserve">Die mich zum </w:t>
      </w:r>
      <w:proofErr w:type="spellStart"/>
      <w:r w:rsidRPr="008A75F8">
        <w:rPr>
          <w:rFonts w:eastAsia="Times New Roman"/>
          <w:szCs w:val="24"/>
          <w:lang w:eastAsia="de-DE"/>
        </w:rPr>
        <w:t>Knie’n</w:t>
      </w:r>
      <w:proofErr w:type="spellEnd"/>
      <w:r w:rsidRPr="008A75F8">
        <w:rPr>
          <w:rFonts w:eastAsia="Times New Roman"/>
          <w:szCs w:val="24"/>
          <w:lang w:eastAsia="de-DE"/>
        </w:rPr>
        <w:t xml:space="preserve"> und Weinen bracht</w:t>
      </w:r>
      <w:r w:rsidRPr="008A75F8">
        <w:rPr>
          <w:rFonts w:eastAsia="Times New Roman"/>
          <w:szCs w:val="24"/>
          <w:lang w:eastAsia="de-DE"/>
        </w:rPr>
        <w:br/>
        <w:t xml:space="preserve">So manchen Tag und Nacht! </w:t>
      </w:r>
    </w:p>
    <w:p w14:paraId="5E8212D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Nimm, Jesu, nimm mich an,</w:t>
      </w:r>
      <w:r w:rsidRPr="008A75F8">
        <w:rPr>
          <w:rFonts w:eastAsia="Times New Roman"/>
          <w:szCs w:val="24"/>
          <w:lang w:eastAsia="de-DE"/>
        </w:rPr>
        <w:br/>
        <w:t>Und zeige mir die Lebensbahn,</w:t>
      </w:r>
      <w:r w:rsidRPr="008A75F8">
        <w:rPr>
          <w:rFonts w:eastAsia="Times New Roman"/>
          <w:szCs w:val="24"/>
          <w:lang w:eastAsia="de-DE"/>
        </w:rPr>
        <w:br/>
        <w:t>Die mich zu Dir kann wenden!</w:t>
      </w:r>
      <w:r w:rsidRPr="008A75F8">
        <w:rPr>
          <w:rFonts w:eastAsia="Times New Roman"/>
          <w:szCs w:val="24"/>
          <w:lang w:eastAsia="de-DE"/>
        </w:rPr>
        <w:br/>
        <w:t>Wirst du in Gnaden deinen Geist mir senden,</w:t>
      </w:r>
      <w:r w:rsidRPr="008A75F8">
        <w:rPr>
          <w:rFonts w:eastAsia="Times New Roman"/>
          <w:szCs w:val="24"/>
          <w:lang w:eastAsia="de-DE"/>
        </w:rPr>
        <w:br/>
        <w:t>So sollst Du meine Liebe sein,</w:t>
      </w:r>
      <w:r w:rsidRPr="008A75F8">
        <w:rPr>
          <w:rFonts w:eastAsia="Times New Roman"/>
          <w:szCs w:val="24"/>
          <w:lang w:eastAsia="de-DE"/>
        </w:rPr>
        <w:br/>
        <w:t>Und zwar allein!</w:t>
      </w:r>
      <w:r w:rsidRPr="008A75F8">
        <w:rPr>
          <w:rFonts w:eastAsia="Times New Roman"/>
          <w:szCs w:val="24"/>
          <w:lang w:eastAsia="de-DE"/>
        </w:rPr>
        <w:br/>
        <w:t>O zeige mir die Liebesbahn,</w:t>
      </w:r>
      <w:r w:rsidRPr="008A75F8">
        <w:rPr>
          <w:rFonts w:eastAsia="Times New Roman"/>
          <w:szCs w:val="24"/>
          <w:lang w:eastAsia="de-DE"/>
        </w:rPr>
        <w:br/>
        <w:t xml:space="preserve">Und nimm mich gnädig an! </w:t>
      </w:r>
    </w:p>
    <w:p w14:paraId="3F19E9C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Herr ich bekenne Dir,</w:t>
      </w:r>
      <w:r w:rsidRPr="008A75F8">
        <w:rPr>
          <w:rFonts w:eastAsia="Times New Roman"/>
          <w:szCs w:val="24"/>
          <w:lang w:eastAsia="de-DE"/>
        </w:rPr>
        <w:br/>
        <w:t>Dass ich in Hoffnung Dich schon hier</w:t>
      </w:r>
      <w:r w:rsidRPr="008A75F8">
        <w:rPr>
          <w:rFonts w:eastAsia="Times New Roman"/>
          <w:szCs w:val="24"/>
          <w:lang w:eastAsia="de-DE"/>
        </w:rPr>
        <w:br/>
        <w:t>Vor allem andern liebe!</w:t>
      </w:r>
      <w:r w:rsidRPr="008A75F8">
        <w:rPr>
          <w:rFonts w:eastAsia="Times New Roman"/>
          <w:szCs w:val="24"/>
          <w:lang w:eastAsia="de-DE"/>
        </w:rPr>
        <w:br/>
        <w:t>Ich weiß, wenn ich dies eine übe,</w:t>
      </w:r>
      <w:r w:rsidRPr="008A75F8">
        <w:rPr>
          <w:rFonts w:eastAsia="Times New Roman"/>
          <w:szCs w:val="24"/>
          <w:lang w:eastAsia="de-DE"/>
        </w:rPr>
        <w:br/>
        <w:t>Dass mir’s ein neuer Lebensschein</w:t>
      </w:r>
      <w:r w:rsidRPr="008A75F8">
        <w:rPr>
          <w:rFonts w:eastAsia="Times New Roman"/>
          <w:szCs w:val="24"/>
          <w:lang w:eastAsia="de-DE"/>
        </w:rPr>
        <w:br/>
        <w:t>Wird täglich sein.</w:t>
      </w:r>
      <w:r w:rsidRPr="008A75F8">
        <w:rPr>
          <w:rFonts w:eastAsia="Times New Roman"/>
          <w:szCs w:val="24"/>
          <w:lang w:eastAsia="de-DE"/>
        </w:rPr>
        <w:br/>
        <w:t>Drum bitt‘ ich: mehr und stille mir</w:t>
      </w:r>
      <w:r w:rsidRPr="008A75F8">
        <w:rPr>
          <w:rFonts w:eastAsia="Times New Roman"/>
          <w:szCs w:val="24"/>
          <w:lang w:eastAsia="de-DE"/>
        </w:rPr>
        <w:br/>
        <w:t xml:space="preserve">Die liebende Begier! </w:t>
      </w:r>
    </w:p>
    <w:p w14:paraId="602AFE37" w14:textId="77777777" w:rsidR="008E5F26" w:rsidRPr="008A75F8" w:rsidRDefault="008E5F26" w:rsidP="008E5F26">
      <w:pPr>
        <w:pStyle w:val="berschrift2"/>
      </w:pPr>
      <w:r w:rsidRPr="008A75F8">
        <w:t xml:space="preserve">Um </w:t>
      </w:r>
      <w:proofErr w:type="spellStart"/>
      <w:r w:rsidRPr="008A75F8">
        <w:t>Unsträflichkeit</w:t>
      </w:r>
      <w:proofErr w:type="spellEnd"/>
      <w:r w:rsidRPr="008A75F8">
        <w:t xml:space="preserve"> in der Liebe.</w:t>
      </w:r>
    </w:p>
    <w:p w14:paraId="6C676C4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Mein König, schreib mir dein Gesetz</w:t>
      </w:r>
      <w:r w:rsidRPr="008A75F8">
        <w:rPr>
          <w:rFonts w:eastAsia="Times New Roman"/>
          <w:szCs w:val="24"/>
          <w:lang w:eastAsia="de-DE"/>
        </w:rPr>
        <w:br/>
        <w:t>Ins Herz, dass es den Geist ergötz;</w:t>
      </w:r>
      <w:r w:rsidRPr="008A75F8">
        <w:rPr>
          <w:rFonts w:eastAsia="Times New Roman"/>
          <w:szCs w:val="24"/>
          <w:lang w:eastAsia="de-DE"/>
        </w:rPr>
        <w:br/>
        <w:t>Dein königlicher Trieb</w:t>
      </w:r>
      <w:r w:rsidRPr="008A75F8">
        <w:rPr>
          <w:rFonts w:eastAsia="Times New Roman"/>
          <w:szCs w:val="24"/>
          <w:lang w:eastAsia="de-DE"/>
        </w:rPr>
        <w:br/>
        <w:t>Zünd‘ mir das sanfte Feuer an,</w:t>
      </w:r>
      <w:r w:rsidRPr="008A75F8">
        <w:rPr>
          <w:rFonts w:eastAsia="Times New Roman"/>
          <w:szCs w:val="24"/>
          <w:lang w:eastAsia="de-DE"/>
        </w:rPr>
        <w:br/>
        <w:t>Und führ‘ mich auf der Lebensbahn</w:t>
      </w:r>
      <w:r w:rsidRPr="008A75F8">
        <w:rPr>
          <w:rFonts w:eastAsia="Times New Roman"/>
          <w:szCs w:val="24"/>
          <w:lang w:eastAsia="de-DE"/>
        </w:rPr>
        <w:br/>
        <w:t>Durch engelgleiche Lieb‘!</w:t>
      </w:r>
    </w:p>
    <w:p w14:paraId="56B1DA0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Die Liebe kommt vom Himmel her,</w:t>
      </w:r>
      <w:r w:rsidRPr="008A75F8">
        <w:rPr>
          <w:rFonts w:eastAsia="Times New Roman"/>
          <w:szCs w:val="24"/>
          <w:lang w:eastAsia="de-DE"/>
        </w:rPr>
        <w:br/>
        <w:t>Sie schwebet aus der Engel Heer</w:t>
      </w:r>
      <w:r w:rsidRPr="008A75F8">
        <w:rPr>
          <w:rFonts w:eastAsia="Times New Roman"/>
          <w:szCs w:val="24"/>
          <w:lang w:eastAsia="de-DE"/>
        </w:rPr>
        <w:br/>
        <w:t>Auf dieses Erdenrund.</w:t>
      </w:r>
      <w:r w:rsidRPr="008A75F8">
        <w:rPr>
          <w:rFonts w:eastAsia="Times New Roman"/>
          <w:szCs w:val="24"/>
          <w:lang w:eastAsia="de-DE"/>
        </w:rPr>
        <w:br/>
        <w:t>Doch fasset dieses Kleinod nicht,</w:t>
      </w:r>
      <w:r w:rsidRPr="008A75F8">
        <w:rPr>
          <w:rFonts w:eastAsia="Times New Roman"/>
          <w:szCs w:val="24"/>
          <w:lang w:eastAsia="de-DE"/>
        </w:rPr>
        <w:br/>
        <w:t xml:space="preserve">Wem nicht des Herrn </w:t>
      </w:r>
      <w:proofErr w:type="spellStart"/>
      <w:r w:rsidRPr="008A75F8">
        <w:rPr>
          <w:rFonts w:eastAsia="Times New Roman"/>
          <w:szCs w:val="24"/>
          <w:lang w:eastAsia="de-DE"/>
        </w:rPr>
        <w:t>lebend’ges</w:t>
      </w:r>
      <w:proofErr w:type="spellEnd"/>
      <w:r w:rsidRPr="008A75F8">
        <w:rPr>
          <w:rFonts w:eastAsia="Times New Roman"/>
          <w:szCs w:val="24"/>
          <w:lang w:eastAsia="de-DE"/>
        </w:rPr>
        <w:t xml:space="preserve"> Licht</w:t>
      </w:r>
      <w:r w:rsidRPr="008A75F8">
        <w:rPr>
          <w:rFonts w:eastAsia="Times New Roman"/>
          <w:szCs w:val="24"/>
          <w:lang w:eastAsia="de-DE"/>
        </w:rPr>
        <w:br/>
        <w:t>Für Wesen machet kund.</w:t>
      </w:r>
    </w:p>
    <w:p w14:paraId="000515B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Dann wird erweicht der harte Sinn,</w:t>
      </w:r>
      <w:r w:rsidRPr="008A75F8">
        <w:rPr>
          <w:rFonts w:eastAsia="Times New Roman"/>
          <w:szCs w:val="24"/>
          <w:lang w:eastAsia="de-DE"/>
        </w:rPr>
        <w:br/>
        <w:t>Er schmilzt wie Wachs im Feuer hin,</w:t>
      </w:r>
      <w:r w:rsidRPr="008A75F8">
        <w:rPr>
          <w:rFonts w:eastAsia="Times New Roman"/>
          <w:szCs w:val="24"/>
          <w:lang w:eastAsia="de-DE"/>
        </w:rPr>
        <w:br/>
        <w:t xml:space="preserve">Verlernt all </w:t>
      </w:r>
      <w:proofErr w:type="spellStart"/>
      <w:r w:rsidRPr="008A75F8">
        <w:rPr>
          <w:rFonts w:eastAsia="Times New Roman"/>
          <w:szCs w:val="24"/>
          <w:lang w:eastAsia="de-DE"/>
        </w:rPr>
        <w:t>eig’ne</w:t>
      </w:r>
      <w:proofErr w:type="spellEnd"/>
      <w:r w:rsidRPr="008A75F8">
        <w:rPr>
          <w:rFonts w:eastAsia="Times New Roman"/>
          <w:szCs w:val="24"/>
          <w:lang w:eastAsia="de-DE"/>
        </w:rPr>
        <w:t xml:space="preserve"> Kunst;</w:t>
      </w:r>
      <w:r w:rsidRPr="008A75F8">
        <w:rPr>
          <w:rFonts w:eastAsia="Times New Roman"/>
          <w:szCs w:val="24"/>
          <w:lang w:eastAsia="de-DE"/>
        </w:rPr>
        <w:br/>
        <w:t>Die Demutsflügel fallen hin,</w:t>
      </w:r>
      <w:r w:rsidRPr="008A75F8">
        <w:rPr>
          <w:rFonts w:eastAsia="Times New Roman"/>
          <w:szCs w:val="24"/>
          <w:lang w:eastAsia="de-DE"/>
        </w:rPr>
        <w:br/>
        <w:t>Es dringt ein freier Liebessinn</w:t>
      </w:r>
      <w:r w:rsidRPr="008A75F8">
        <w:rPr>
          <w:rFonts w:eastAsia="Times New Roman"/>
          <w:szCs w:val="24"/>
          <w:lang w:eastAsia="de-DE"/>
        </w:rPr>
        <w:br/>
        <w:t>Durch allen Hochmutsdunst.</w:t>
      </w:r>
    </w:p>
    <w:p w14:paraId="5E1F77B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 lacht das frohe Angesicht;</w:t>
      </w:r>
      <w:r w:rsidRPr="008A75F8">
        <w:rPr>
          <w:rFonts w:eastAsia="Times New Roman"/>
          <w:szCs w:val="24"/>
          <w:lang w:eastAsia="de-DE"/>
        </w:rPr>
        <w:br/>
        <w:t>Der Augen unverfälschtes Licht,</w:t>
      </w:r>
      <w:r w:rsidRPr="008A75F8">
        <w:rPr>
          <w:rFonts w:eastAsia="Times New Roman"/>
          <w:szCs w:val="24"/>
          <w:lang w:eastAsia="de-DE"/>
        </w:rPr>
        <w:br/>
        <w:t>Es leuchtet vor Begier,</w:t>
      </w:r>
      <w:r w:rsidRPr="008A75F8">
        <w:rPr>
          <w:rFonts w:eastAsia="Times New Roman"/>
          <w:szCs w:val="24"/>
          <w:lang w:eastAsia="de-DE"/>
        </w:rPr>
        <w:br/>
        <w:t>Dem Himmelsfreunde Guts zu tun;</w:t>
      </w:r>
      <w:r w:rsidRPr="008A75F8">
        <w:rPr>
          <w:rFonts w:eastAsia="Times New Roman"/>
          <w:szCs w:val="24"/>
          <w:lang w:eastAsia="de-DE"/>
        </w:rPr>
        <w:br/>
        <w:t xml:space="preserve">Die Liebe will im Dienst nicht </w:t>
      </w:r>
      <w:proofErr w:type="spellStart"/>
      <w:r w:rsidRPr="008A75F8">
        <w:rPr>
          <w:rFonts w:eastAsia="Times New Roman"/>
          <w:szCs w:val="24"/>
          <w:lang w:eastAsia="de-DE"/>
        </w:rPr>
        <w:t>ruh’n</w:t>
      </w:r>
      <w:proofErr w:type="spellEnd"/>
      <w:r w:rsidRPr="008A75F8">
        <w:rPr>
          <w:rFonts w:eastAsia="Times New Roman"/>
          <w:szCs w:val="24"/>
          <w:lang w:eastAsia="de-DE"/>
        </w:rPr>
        <w:t>;</w:t>
      </w:r>
      <w:r w:rsidRPr="008A75F8">
        <w:rPr>
          <w:rFonts w:eastAsia="Times New Roman"/>
          <w:szCs w:val="24"/>
          <w:lang w:eastAsia="de-DE"/>
        </w:rPr>
        <w:br/>
        <w:t>Die Flamme bricht herfür.</w:t>
      </w:r>
    </w:p>
    <w:p w14:paraId="78402D4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Dann steht in Gottes Lieblichkeit</w:t>
      </w:r>
      <w:r w:rsidRPr="008A75F8">
        <w:rPr>
          <w:rFonts w:eastAsia="Times New Roman"/>
          <w:szCs w:val="24"/>
          <w:lang w:eastAsia="de-DE"/>
        </w:rPr>
        <w:br/>
        <w:t>Zur Lieb‘ ein Gottesmensch bereit,</w:t>
      </w:r>
      <w:r w:rsidRPr="008A75F8">
        <w:rPr>
          <w:rFonts w:eastAsia="Times New Roman"/>
          <w:szCs w:val="24"/>
          <w:lang w:eastAsia="de-DE"/>
        </w:rPr>
        <w:br/>
        <w:t>Besiegend den Verdruss</w:t>
      </w:r>
      <w:r w:rsidRPr="008A75F8">
        <w:rPr>
          <w:rFonts w:eastAsia="Times New Roman"/>
          <w:szCs w:val="24"/>
          <w:lang w:eastAsia="de-DE"/>
        </w:rPr>
        <w:br/>
        <w:t>Den Wollust, Neid, Verdacht und Streit,</w:t>
      </w:r>
      <w:r w:rsidRPr="008A75F8">
        <w:rPr>
          <w:rFonts w:eastAsia="Times New Roman"/>
          <w:szCs w:val="24"/>
          <w:lang w:eastAsia="de-DE"/>
        </w:rPr>
        <w:br/>
        <w:t>Geiz, Hoffart und die Eigenheit</w:t>
      </w:r>
      <w:r w:rsidRPr="008A75F8">
        <w:rPr>
          <w:rFonts w:eastAsia="Times New Roman"/>
          <w:szCs w:val="24"/>
          <w:lang w:eastAsia="de-DE"/>
        </w:rPr>
        <w:br/>
        <w:t>So kläglich leiden muss.</w:t>
      </w:r>
    </w:p>
    <w:p w14:paraId="5114D76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Es spielt der Unschuld Lauterkeit,</w:t>
      </w:r>
      <w:r w:rsidRPr="008A75F8">
        <w:rPr>
          <w:rFonts w:eastAsia="Times New Roman"/>
          <w:szCs w:val="24"/>
          <w:lang w:eastAsia="de-DE"/>
        </w:rPr>
        <w:br/>
        <w:t>Wenn in getreuem Liebesstreit</w:t>
      </w:r>
      <w:r w:rsidRPr="008A75F8">
        <w:rPr>
          <w:rFonts w:eastAsia="Times New Roman"/>
          <w:szCs w:val="24"/>
          <w:lang w:eastAsia="de-DE"/>
        </w:rPr>
        <w:br/>
        <w:t xml:space="preserve">Die reinen Geister </w:t>
      </w:r>
      <w:proofErr w:type="spellStart"/>
      <w:r w:rsidRPr="008A75F8">
        <w:rPr>
          <w:rFonts w:eastAsia="Times New Roman"/>
          <w:szCs w:val="24"/>
          <w:lang w:eastAsia="de-DE"/>
        </w:rPr>
        <w:t>steh’n</w:t>
      </w:r>
      <w:proofErr w:type="spellEnd"/>
      <w:r w:rsidRPr="008A75F8">
        <w:rPr>
          <w:rFonts w:eastAsia="Times New Roman"/>
          <w:szCs w:val="24"/>
          <w:lang w:eastAsia="de-DE"/>
        </w:rPr>
        <w:t>,</w:t>
      </w:r>
      <w:r w:rsidRPr="008A75F8">
        <w:rPr>
          <w:rFonts w:eastAsia="Times New Roman"/>
          <w:szCs w:val="24"/>
          <w:lang w:eastAsia="de-DE"/>
        </w:rPr>
        <w:br/>
        <w:t>Und ledig von Parteilichkeit,</w:t>
      </w:r>
      <w:r w:rsidRPr="008A75F8">
        <w:rPr>
          <w:rFonts w:eastAsia="Times New Roman"/>
          <w:szCs w:val="24"/>
          <w:lang w:eastAsia="de-DE"/>
        </w:rPr>
        <w:br/>
        <w:t>Von Meinungen und Zank befreit,</w:t>
      </w:r>
      <w:r w:rsidRPr="008A75F8">
        <w:rPr>
          <w:rFonts w:eastAsia="Times New Roman"/>
          <w:szCs w:val="24"/>
          <w:lang w:eastAsia="de-DE"/>
        </w:rPr>
        <w:br/>
        <w:t xml:space="preserve">Mit Gott aufs Eine </w:t>
      </w:r>
      <w:proofErr w:type="spellStart"/>
      <w:r w:rsidRPr="008A75F8">
        <w:rPr>
          <w:rFonts w:eastAsia="Times New Roman"/>
          <w:szCs w:val="24"/>
          <w:lang w:eastAsia="de-DE"/>
        </w:rPr>
        <w:t>geh’n</w:t>
      </w:r>
      <w:proofErr w:type="spellEnd"/>
      <w:r w:rsidRPr="008A75F8">
        <w:rPr>
          <w:rFonts w:eastAsia="Times New Roman"/>
          <w:szCs w:val="24"/>
          <w:lang w:eastAsia="de-DE"/>
        </w:rPr>
        <w:t>.</w:t>
      </w:r>
    </w:p>
    <w:p w14:paraId="27994F1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Bei solcher Eintracht gleichem Lauf</w:t>
      </w:r>
      <w:r w:rsidRPr="008A75F8">
        <w:rPr>
          <w:rFonts w:eastAsia="Times New Roman"/>
          <w:szCs w:val="24"/>
          <w:lang w:eastAsia="de-DE"/>
        </w:rPr>
        <w:br/>
        <w:t>Hält sie ein falscher Trieb nicht auf,</w:t>
      </w:r>
      <w:r w:rsidRPr="008A75F8">
        <w:rPr>
          <w:rFonts w:eastAsia="Times New Roman"/>
          <w:szCs w:val="24"/>
          <w:lang w:eastAsia="de-DE"/>
        </w:rPr>
        <w:br/>
        <w:t>Die Lust bleibt ungestört;</w:t>
      </w:r>
      <w:r w:rsidRPr="008A75F8">
        <w:rPr>
          <w:rFonts w:eastAsia="Times New Roman"/>
          <w:szCs w:val="24"/>
          <w:lang w:eastAsia="de-DE"/>
        </w:rPr>
        <w:br/>
        <w:t>Und was entflammt vom Himmelshauch,</w:t>
      </w:r>
      <w:r w:rsidRPr="008A75F8">
        <w:rPr>
          <w:rFonts w:eastAsia="Times New Roman"/>
          <w:szCs w:val="24"/>
          <w:lang w:eastAsia="de-DE"/>
        </w:rPr>
        <w:br/>
        <w:t>Das findet seinen Ursprung auch</w:t>
      </w:r>
      <w:r w:rsidRPr="008A75F8">
        <w:rPr>
          <w:rFonts w:eastAsia="Times New Roman"/>
          <w:szCs w:val="24"/>
          <w:lang w:eastAsia="de-DE"/>
        </w:rPr>
        <w:br/>
        <w:t xml:space="preserve">Da, wo es hingehört. </w:t>
      </w:r>
    </w:p>
    <w:p w14:paraId="3F7BB45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Vater aller Lichter Du!</w:t>
      </w:r>
      <w:r w:rsidRPr="008A75F8">
        <w:rPr>
          <w:rFonts w:eastAsia="Times New Roman"/>
          <w:szCs w:val="24"/>
          <w:lang w:eastAsia="de-DE"/>
        </w:rPr>
        <w:br/>
        <w:t>Gib diese allgemeine Ruh‘</w:t>
      </w:r>
      <w:r w:rsidRPr="008A75F8">
        <w:rPr>
          <w:rFonts w:eastAsia="Times New Roman"/>
          <w:szCs w:val="24"/>
          <w:lang w:eastAsia="de-DE"/>
        </w:rPr>
        <w:br/>
        <w:t>Doch Allen insgemein!</w:t>
      </w:r>
      <w:r w:rsidRPr="008A75F8">
        <w:rPr>
          <w:rFonts w:eastAsia="Times New Roman"/>
          <w:szCs w:val="24"/>
          <w:lang w:eastAsia="de-DE"/>
        </w:rPr>
        <w:br/>
        <w:t xml:space="preserve">Noch </w:t>
      </w:r>
      <w:proofErr w:type="spellStart"/>
      <w:r w:rsidRPr="008A75F8">
        <w:rPr>
          <w:rFonts w:eastAsia="Times New Roman"/>
          <w:szCs w:val="24"/>
          <w:lang w:eastAsia="de-DE"/>
        </w:rPr>
        <w:t>seh’n</w:t>
      </w:r>
      <w:proofErr w:type="spellEnd"/>
      <w:r w:rsidRPr="008A75F8">
        <w:rPr>
          <w:rFonts w:eastAsia="Times New Roman"/>
          <w:szCs w:val="24"/>
          <w:lang w:eastAsia="de-DE"/>
        </w:rPr>
        <w:t xml:space="preserve"> wir nicht die Seligkeit,</w:t>
      </w:r>
      <w:r w:rsidRPr="008A75F8">
        <w:rPr>
          <w:rFonts w:eastAsia="Times New Roman"/>
          <w:szCs w:val="24"/>
          <w:lang w:eastAsia="de-DE"/>
        </w:rPr>
        <w:br/>
        <w:t xml:space="preserve">Darinnen durch dein </w:t>
      </w:r>
      <w:proofErr w:type="spellStart"/>
      <w:r w:rsidRPr="008A75F8">
        <w:rPr>
          <w:rFonts w:eastAsia="Times New Roman"/>
          <w:szCs w:val="24"/>
          <w:lang w:eastAsia="de-DE"/>
        </w:rPr>
        <w:t>Liebsgeleit</w:t>
      </w:r>
      <w:proofErr w:type="spellEnd"/>
      <w:r w:rsidRPr="008A75F8">
        <w:rPr>
          <w:rFonts w:eastAsia="Times New Roman"/>
          <w:szCs w:val="24"/>
          <w:lang w:eastAsia="de-DE"/>
        </w:rPr>
        <w:br/>
        <w:t xml:space="preserve">Die Deinen werden sein. </w:t>
      </w:r>
    </w:p>
    <w:p w14:paraId="07C2540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Was störet uns noch diesen Trost?</w:t>
      </w:r>
      <w:r w:rsidRPr="008A75F8">
        <w:rPr>
          <w:rFonts w:eastAsia="Times New Roman"/>
          <w:szCs w:val="24"/>
          <w:lang w:eastAsia="de-DE"/>
        </w:rPr>
        <w:br/>
        <w:t>Was hindert für ein harter Frost</w:t>
      </w:r>
      <w:r w:rsidRPr="008A75F8">
        <w:rPr>
          <w:rFonts w:eastAsia="Times New Roman"/>
          <w:szCs w:val="24"/>
          <w:lang w:eastAsia="de-DE"/>
        </w:rPr>
        <w:br/>
        <w:t xml:space="preserve">Der Knospen </w:t>
      </w:r>
      <w:proofErr w:type="spellStart"/>
      <w:r w:rsidRPr="008A75F8">
        <w:rPr>
          <w:rFonts w:eastAsia="Times New Roman"/>
          <w:szCs w:val="24"/>
          <w:lang w:eastAsia="de-DE"/>
        </w:rPr>
        <w:t>offne</w:t>
      </w:r>
      <w:proofErr w:type="spellEnd"/>
      <w:r w:rsidRPr="008A75F8">
        <w:rPr>
          <w:rFonts w:eastAsia="Times New Roman"/>
          <w:szCs w:val="24"/>
          <w:lang w:eastAsia="de-DE"/>
        </w:rPr>
        <w:t xml:space="preserve"> </w:t>
      </w:r>
      <w:proofErr w:type="spellStart"/>
      <w:r w:rsidRPr="008A75F8">
        <w:rPr>
          <w:rFonts w:eastAsia="Times New Roman"/>
          <w:szCs w:val="24"/>
          <w:lang w:eastAsia="de-DE"/>
        </w:rPr>
        <w:t>Blüt</w:t>
      </w:r>
      <w:proofErr w:type="spellEnd"/>
      <w:r w:rsidRPr="008A75F8">
        <w:rPr>
          <w:rFonts w:eastAsia="Times New Roman"/>
          <w:szCs w:val="24"/>
          <w:lang w:eastAsia="de-DE"/>
        </w:rPr>
        <w:t>‘?</w:t>
      </w:r>
      <w:r w:rsidRPr="008A75F8">
        <w:rPr>
          <w:rFonts w:eastAsia="Times New Roman"/>
          <w:szCs w:val="24"/>
          <w:lang w:eastAsia="de-DE"/>
        </w:rPr>
        <w:br/>
        <w:t>Wann bricht der grüne Frühling an,</w:t>
      </w:r>
      <w:r w:rsidRPr="008A75F8">
        <w:rPr>
          <w:rFonts w:eastAsia="Times New Roman"/>
          <w:szCs w:val="24"/>
          <w:lang w:eastAsia="de-DE"/>
        </w:rPr>
        <w:br/>
        <w:t>Da alles auf der Liebe Bahn</w:t>
      </w:r>
      <w:r w:rsidRPr="008A75F8">
        <w:rPr>
          <w:rFonts w:eastAsia="Times New Roman"/>
          <w:szCs w:val="24"/>
          <w:lang w:eastAsia="de-DE"/>
        </w:rPr>
        <w:br/>
        <w:t xml:space="preserve">Zur </w:t>
      </w:r>
      <w:proofErr w:type="spellStart"/>
      <w:r w:rsidRPr="008A75F8">
        <w:rPr>
          <w:rFonts w:eastAsia="Times New Roman"/>
          <w:szCs w:val="24"/>
          <w:lang w:eastAsia="de-DE"/>
        </w:rPr>
        <w:t>ew’gen</w:t>
      </w:r>
      <w:proofErr w:type="spellEnd"/>
      <w:r w:rsidRPr="008A75F8">
        <w:rPr>
          <w:rFonts w:eastAsia="Times New Roman"/>
          <w:szCs w:val="24"/>
          <w:lang w:eastAsia="de-DE"/>
        </w:rPr>
        <w:t xml:space="preserve"> Freude zieht? </w:t>
      </w:r>
    </w:p>
    <w:p w14:paraId="451E9C5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Das Vorspiel muss </w:t>
      </w:r>
      <w:proofErr w:type="spellStart"/>
      <w:r w:rsidRPr="008A75F8">
        <w:rPr>
          <w:rFonts w:eastAsia="Times New Roman"/>
          <w:szCs w:val="24"/>
          <w:lang w:eastAsia="de-DE"/>
        </w:rPr>
        <w:t>gespielet</w:t>
      </w:r>
      <w:proofErr w:type="spellEnd"/>
      <w:r w:rsidRPr="008A75F8">
        <w:rPr>
          <w:rFonts w:eastAsia="Times New Roman"/>
          <w:szCs w:val="24"/>
          <w:lang w:eastAsia="de-DE"/>
        </w:rPr>
        <w:t xml:space="preserve"> sein</w:t>
      </w:r>
      <w:r w:rsidRPr="008A75F8">
        <w:rPr>
          <w:rFonts w:eastAsia="Times New Roman"/>
          <w:szCs w:val="24"/>
          <w:lang w:eastAsia="de-DE"/>
        </w:rPr>
        <w:br/>
        <w:t>Der Liebe, die vollkommen rein</w:t>
      </w:r>
      <w:r w:rsidRPr="008A75F8">
        <w:rPr>
          <w:rFonts w:eastAsia="Times New Roman"/>
          <w:szCs w:val="24"/>
          <w:lang w:eastAsia="de-DE"/>
        </w:rPr>
        <w:br/>
        <w:t>In jener Welt regiert.</w:t>
      </w:r>
      <w:r w:rsidRPr="008A75F8">
        <w:rPr>
          <w:rFonts w:eastAsia="Times New Roman"/>
          <w:szCs w:val="24"/>
          <w:lang w:eastAsia="de-DE"/>
        </w:rPr>
        <w:br/>
        <w:t>O selig, wenn ein starker Zug,</w:t>
      </w:r>
      <w:r w:rsidRPr="008A75F8">
        <w:rPr>
          <w:rFonts w:eastAsia="Times New Roman"/>
          <w:szCs w:val="24"/>
          <w:lang w:eastAsia="de-DE"/>
        </w:rPr>
        <w:br/>
        <w:t xml:space="preserve">Befreit von Welt und </w:t>
      </w:r>
      <w:proofErr w:type="spellStart"/>
      <w:r w:rsidRPr="008A75F8">
        <w:rPr>
          <w:rFonts w:eastAsia="Times New Roman"/>
          <w:szCs w:val="24"/>
          <w:lang w:eastAsia="de-DE"/>
        </w:rPr>
        <w:t>Heucheltrug</w:t>
      </w:r>
      <w:proofErr w:type="spellEnd"/>
      <w:r w:rsidRPr="008A75F8">
        <w:rPr>
          <w:rFonts w:eastAsia="Times New Roman"/>
          <w:szCs w:val="24"/>
          <w:lang w:eastAsia="de-DE"/>
        </w:rPr>
        <w:t>,</w:t>
      </w:r>
      <w:r w:rsidRPr="008A75F8">
        <w:rPr>
          <w:rFonts w:eastAsia="Times New Roman"/>
          <w:szCs w:val="24"/>
          <w:lang w:eastAsia="de-DE"/>
        </w:rPr>
        <w:br/>
        <w:t>Zu diesem Schmucke führt!</w:t>
      </w:r>
    </w:p>
    <w:p w14:paraId="42614D0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lieb‘, ich kenne deine Gab‘;</w:t>
      </w:r>
      <w:r w:rsidRPr="008A75F8">
        <w:rPr>
          <w:rFonts w:eastAsia="Times New Roman"/>
          <w:szCs w:val="24"/>
          <w:lang w:eastAsia="de-DE"/>
        </w:rPr>
        <w:br/>
        <w:t xml:space="preserve">O Gott, schick mir dein </w:t>
      </w:r>
      <w:proofErr w:type="spellStart"/>
      <w:r w:rsidRPr="008A75F8">
        <w:rPr>
          <w:rFonts w:eastAsia="Times New Roman"/>
          <w:szCs w:val="24"/>
          <w:lang w:eastAsia="de-DE"/>
        </w:rPr>
        <w:t>Feu’r</w:t>
      </w:r>
      <w:proofErr w:type="spellEnd"/>
      <w:r w:rsidRPr="008A75F8">
        <w:rPr>
          <w:rFonts w:eastAsia="Times New Roman"/>
          <w:szCs w:val="24"/>
          <w:lang w:eastAsia="de-DE"/>
        </w:rPr>
        <w:t xml:space="preserve"> herab</w:t>
      </w:r>
      <w:r w:rsidRPr="008A75F8">
        <w:rPr>
          <w:rFonts w:eastAsia="Times New Roman"/>
          <w:szCs w:val="24"/>
          <w:lang w:eastAsia="de-DE"/>
        </w:rPr>
        <w:br/>
        <w:t>Durch deinen Liebesgeist,</w:t>
      </w:r>
      <w:r w:rsidRPr="008A75F8">
        <w:rPr>
          <w:rFonts w:eastAsia="Times New Roman"/>
          <w:szCs w:val="24"/>
          <w:lang w:eastAsia="de-DE"/>
        </w:rPr>
        <w:br/>
        <w:t>Und lass mich brennen für und für</w:t>
      </w:r>
      <w:r w:rsidRPr="008A75F8">
        <w:rPr>
          <w:rFonts w:eastAsia="Times New Roman"/>
          <w:szCs w:val="24"/>
          <w:lang w:eastAsia="de-DE"/>
        </w:rPr>
        <w:br/>
        <w:t>Zum Opfer, das, geheiligt Dir,</w:t>
      </w:r>
      <w:r w:rsidRPr="008A75F8">
        <w:rPr>
          <w:rFonts w:eastAsia="Times New Roman"/>
          <w:szCs w:val="24"/>
          <w:lang w:eastAsia="de-DE"/>
        </w:rPr>
        <w:br/>
        <w:t>Nur deinen Willen preist!</w:t>
      </w:r>
    </w:p>
    <w:p w14:paraId="29D452E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Mein Name soll nur Liebe sein;</w:t>
      </w:r>
      <w:r w:rsidRPr="008A75F8">
        <w:rPr>
          <w:rFonts w:eastAsia="Times New Roman"/>
          <w:szCs w:val="24"/>
          <w:lang w:eastAsia="de-DE"/>
        </w:rPr>
        <w:br/>
        <w:t>Ihr Sinne lernet stimmen ein,</w:t>
      </w:r>
      <w:r w:rsidRPr="008A75F8">
        <w:rPr>
          <w:rFonts w:eastAsia="Times New Roman"/>
          <w:szCs w:val="24"/>
          <w:lang w:eastAsia="de-DE"/>
        </w:rPr>
        <w:br/>
        <w:t>Du Mund, bekenn‘ nur Lieb‘!</w:t>
      </w:r>
      <w:r w:rsidRPr="008A75F8">
        <w:rPr>
          <w:rFonts w:eastAsia="Times New Roman"/>
          <w:szCs w:val="24"/>
          <w:lang w:eastAsia="de-DE"/>
        </w:rPr>
        <w:br/>
        <w:t>Ihr Hände, wirkt in Liebe nur!</w:t>
      </w:r>
      <w:r w:rsidRPr="008A75F8">
        <w:rPr>
          <w:rFonts w:eastAsia="Times New Roman"/>
          <w:szCs w:val="24"/>
          <w:lang w:eastAsia="de-DE"/>
        </w:rPr>
        <w:br/>
        <w:t>Ihr Füße, folgt der Liebesspur! –</w:t>
      </w:r>
      <w:r w:rsidRPr="008A75F8">
        <w:rPr>
          <w:rFonts w:eastAsia="Times New Roman"/>
          <w:szCs w:val="24"/>
          <w:lang w:eastAsia="de-DE"/>
        </w:rPr>
        <w:br/>
        <w:t>Dann herrscht des Königs Trieb!</w:t>
      </w:r>
    </w:p>
    <w:p w14:paraId="517CD6C2" w14:textId="77777777" w:rsidR="008E5F26" w:rsidRDefault="008E5F26" w:rsidP="008E5F26">
      <w:pPr>
        <w:pStyle w:val="berschrift2"/>
      </w:pPr>
      <w:r w:rsidRPr="00B62494">
        <w:t>Um völlige Herzensübergabe.</w:t>
      </w:r>
    </w:p>
    <w:p w14:paraId="3D47B9D4" w14:textId="77777777" w:rsidR="008E5F26" w:rsidRDefault="008E5F26" w:rsidP="008E5F26">
      <w:pPr>
        <w:pStyle w:val="StandardWeb"/>
      </w:pPr>
      <w:r>
        <w:t>Jehovah! nimm all‘ meine Kräfte bin,</w:t>
      </w:r>
      <w:r>
        <w:br/>
        <w:t>Weil ich von Deinem Geist gezogen bin!</w:t>
      </w:r>
      <w:r>
        <w:br/>
        <w:t>Dir muss mein Herz und Sinn ergeben sein,</w:t>
      </w:r>
      <w:r>
        <w:br/>
        <w:t xml:space="preserve">Sonst werd‘ ich nicht für deinen Himmel rein. </w:t>
      </w:r>
    </w:p>
    <w:p w14:paraId="03B0BC55" w14:textId="77777777" w:rsidR="008E5F26" w:rsidRDefault="008E5F26" w:rsidP="008E5F26">
      <w:pPr>
        <w:pStyle w:val="StandardWeb"/>
      </w:pPr>
      <w:r>
        <w:t>Lass wachsen in der neuen Kreatur</w:t>
      </w:r>
      <w:r>
        <w:br/>
        <w:t>Mein ganz Gemüt zur göttlichen Natur,</w:t>
      </w:r>
      <w:r>
        <w:br/>
        <w:t>Die nichts vom alten Sündentand der Welt,</w:t>
      </w:r>
      <w:r>
        <w:br/>
        <w:t xml:space="preserve">Nein, Dich allein mit zarter Liebe hält! </w:t>
      </w:r>
    </w:p>
    <w:p w14:paraId="2E35B2D7" w14:textId="77777777" w:rsidR="008E5F26" w:rsidRDefault="008E5F26" w:rsidP="008E5F26">
      <w:pPr>
        <w:pStyle w:val="StandardWeb"/>
      </w:pPr>
      <w:r>
        <w:t>Ich opfre, Herr, zu diesem Werk Dir auf</w:t>
      </w:r>
      <w:r>
        <w:br/>
        <w:t>Den Sinn, das Herz und den Gedankenlauf.</w:t>
      </w:r>
      <w:r>
        <w:br/>
        <w:t>O gib mir ungeteilte Liebeskraft</w:t>
      </w:r>
      <w:r>
        <w:br/>
        <w:t xml:space="preserve">Für alles Neue, was dein Geist mir schafft! </w:t>
      </w:r>
    </w:p>
    <w:p w14:paraId="5D1AB127" w14:textId="77777777" w:rsidR="008E5F26" w:rsidRDefault="008E5F26" w:rsidP="008E5F26">
      <w:pPr>
        <w:pStyle w:val="StandardWeb"/>
      </w:pPr>
      <w:r>
        <w:t xml:space="preserve">Die Seele kann vom Denken niemals </w:t>
      </w:r>
      <w:proofErr w:type="spellStart"/>
      <w:r>
        <w:t>ruh’n</w:t>
      </w:r>
      <w:proofErr w:type="spellEnd"/>
      <w:r>
        <w:t>,</w:t>
      </w:r>
      <w:r>
        <w:br/>
        <w:t>Ihr Wille hat mit Etwas stets zu tun:</w:t>
      </w:r>
      <w:r>
        <w:br/>
        <w:t>Drum sollt er stets mit ungeteiltem Mut</w:t>
      </w:r>
      <w:r>
        <w:br/>
        <w:t xml:space="preserve">Einsenken sich in Dich, Du höchstes Gut. </w:t>
      </w:r>
    </w:p>
    <w:p w14:paraId="640B1735" w14:textId="77777777" w:rsidR="008E5F26" w:rsidRDefault="008E5F26" w:rsidP="008E5F26">
      <w:pPr>
        <w:pStyle w:val="StandardWeb"/>
      </w:pPr>
      <w:r>
        <w:t>O wurzle tief, du neues Leben, ein,</w:t>
      </w:r>
      <w:r>
        <w:br/>
        <w:t>Und lass dein Wachstum nie gehindert sein!</w:t>
      </w:r>
      <w:r>
        <w:br/>
        <w:t>Der neue Mensch lebt von der Liebe nur,</w:t>
      </w:r>
      <w:r>
        <w:br/>
        <w:t xml:space="preserve">Wenn er, o Jesu, nachgeht deiner Spur. </w:t>
      </w:r>
    </w:p>
    <w:p w14:paraId="188637A1" w14:textId="77777777" w:rsidR="008E5F26" w:rsidRDefault="008E5F26" w:rsidP="008E5F26">
      <w:pPr>
        <w:pStyle w:val="StandardWeb"/>
      </w:pPr>
      <w:r>
        <w:t>Dann wird geheim dein Reichtum ihm vertraut,</w:t>
      </w:r>
      <w:r>
        <w:br/>
        <w:t>Dann wird er still zum Tempel aufgebaut,</w:t>
      </w:r>
      <w:r>
        <w:br/>
        <w:t xml:space="preserve">Darin der Schöpfer sein Geschöpf </w:t>
      </w:r>
      <w:proofErr w:type="spellStart"/>
      <w:r>
        <w:t>umfäht</w:t>
      </w:r>
      <w:proofErr w:type="spellEnd"/>
      <w:r>
        <w:t>,</w:t>
      </w:r>
      <w:r>
        <w:br/>
        <w:t xml:space="preserve">und sich verklärt mit Huld und Majestät. </w:t>
      </w:r>
    </w:p>
    <w:p w14:paraId="7010DA20" w14:textId="77777777" w:rsidR="008E5F26" w:rsidRDefault="008E5F26" w:rsidP="008E5F26">
      <w:pPr>
        <w:pStyle w:val="StandardWeb"/>
      </w:pPr>
      <w:r>
        <w:t>Da bieten sich die Lebensfrüchte dar,</w:t>
      </w:r>
      <w:r>
        <w:br/>
        <w:t xml:space="preserve">Da wird der Geist des </w:t>
      </w:r>
      <w:proofErr w:type="spellStart"/>
      <w:r>
        <w:t>ew’gen</w:t>
      </w:r>
      <w:proofErr w:type="spellEnd"/>
      <w:r>
        <w:t xml:space="preserve"> Guts gewahr;</w:t>
      </w:r>
      <w:r>
        <w:br/>
      </w:r>
      <w:proofErr w:type="spellStart"/>
      <w:r>
        <w:t>Jemehr</w:t>
      </w:r>
      <w:proofErr w:type="spellEnd"/>
      <w:r>
        <w:t xml:space="preserve"> er gibt, </w:t>
      </w:r>
      <w:proofErr w:type="spellStart"/>
      <w:r>
        <w:t>jemehr</w:t>
      </w:r>
      <w:proofErr w:type="spellEnd"/>
      <w:r>
        <w:t xml:space="preserve"> wird ihm geschenkt,</w:t>
      </w:r>
      <w:r>
        <w:br/>
        <w:t xml:space="preserve">Und all sein Trieb wird himmelwärts gelenkt. </w:t>
      </w:r>
    </w:p>
    <w:p w14:paraId="518CF822" w14:textId="77777777" w:rsidR="008E5F26" w:rsidRDefault="008E5F26" w:rsidP="008E5F26">
      <w:pPr>
        <w:pStyle w:val="StandardWeb"/>
      </w:pPr>
      <w:r>
        <w:t>Zeuch uns nach Dir, o Herr der Herrlichkeit!</w:t>
      </w:r>
      <w:r>
        <w:br/>
        <w:t>Sieh‘, unsre Seelen stehen Dir bereit;</w:t>
      </w:r>
      <w:r>
        <w:br/>
        <w:t>Nimm jeden neuen Lebenskeim in Schutz,</w:t>
      </w:r>
      <w:r>
        <w:br/>
        <w:t xml:space="preserve">Dass er bewahrt sei vor des Argen Trutz! </w:t>
      </w:r>
    </w:p>
    <w:p w14:paraId="28180998" w14:textId="77777777" w:rsidR="008E5F26" w:rsidRDefault="008E5F26" w:rsidP="008E5F26">
      <w:pPr>
        <w:pStyle w:val="StandardWeb"/>
      </w:pPr>
      <w:r>
        <w:t>Schließ‘ auf uns deines Jesu-Namens Grund,</w:t>
      </w:r>
      <w:r>
        <w:br/>
        <w:t xml:space="preserve">Wo </w:t>
      </w:r>
      <w:proofErr w:type="spellStart"/>
      <w:r>
        <w:t>ew’ges</w:t>
      </w:r>
      <w:proofErr w:type="spellEnd"/>
      <w:r>
        <w:t xml:space="preserve"> Ja ausgeht vom </w:t>
      </w:r>
      <w:proofErr w:type="spellStart"/>
      <w:r>
        <w:t>ew’gen</w:t>
      </w:r>
      <w:proofErr w:type="spellEnd"/>
      <w:r>
        <w:t xml:space="preserve"> Bund!</w:t>
      </w:r>
      <w:r>
        <w:br/>
        <w:t xml:space="preserve">Du </w:t>
      </w:r>
      <w:proofErr w:type="spellStart"/>
      <w:r>
        <w:t>offne</w:t>
      </w:r>
      <w:proofErr w:type="spellEnd"/>
      <w:r>
        <w:t xml:space="preserve"> Lieb‘, uneingeschränkte Treu‘,</w:t>
      </w:r>
      <w:r>
        <w:br/>
        <w:t xml:space="preserve">Mach‘ dein Versprechen jeden Tag uns neu! </w:t>
      </w:r>
    </w:p>
    <w:p w14:paraId="3D34CC82" w14:textId="77777777" w:rsidR="008E5F26" w:rsidRDefault="008E5F26" w:rsidP="008E5F26">
      <w:pPr>
        <w:pStyle w:val="StandardWeb"/>
      </w:pPr>
      <w:r>
        <w:t>Schaff‘ Alles in uns neu, du Lebenswort!</w:t>
      </w:r>
      <w:r>
        <w:br/>
        <w:t xml:space="preserve">Halt‘ offen die einmal gesprengte </w:t>
      </w:r>
      <w:proofErr w:type="spellStart"/>
      <w:r>
        <w:t>Pfort</w:t>
      </w:r>
      <w:proofErr w:type="spellEnd"/>
      <w:r>
        <w:br/>
        <w:t>Jerusalems, dass die erkaufte Zahl</w:t>
      </w:r>
      <w:r>
        <w:br/>
        <w:t xml:space="preserve">In jenen Mauern halt dein Abendmahl! </w:t>
      </w:r>
    </w:p>
    <w:p w14:paraId="2D966B39" w14:textId="77777777" w:rsidR="008E5F26" w:rsidRDefault="008E5F26" w:rsidP="008E5F26">
      <w:pPr>
        <w:pStyle w:val="StandardWeb"/>
      </w:pPr>
      <w:r>
        <w:t>Dringt nicht der Ruf aus deinem Tempel vor:</w:t>
      </w:r>
      <w:r>
        <w:br/>
        <w:t>„Ich komme bald! o halt‘ dein Herz empor!</w:t>
      </w:r>
      <w:r>
        <w:br/>
      </w:r>
      <w:proofErr w:type="spellStart"/>
      <w:r>
        <w:t>Bewahr</w:t>
      </w:r>
      <w:proofErr w:type="spellEnd"/>
      <w:r>
        <w:t xml:space="preserve"> dein Kleid, samt Herz und Sinnen rein,</w:t>
      </w:r>
      <w:r>
        <w:br/>
        <w:t>Und eil‘ unendlich in mein Herz hinein!“</w:t>
      </w:r>
    </w:p>
    <w:p w14:paraId="7E9C34EE" w14:textId="77777777" w:rsidR="008E5F26" w:rsidRDefault="008E5F26" w:rsidP="008E5F26">
      <w:pPr>
        <w:pStyle w:val="StandardWeb"/>
      </w:pPr>
      <w:r>
        <w:t>Ja, komm‘, Herr Jesu, nimm uns stets zu,</w:t>
      </w:r>
      <w:r>
        <w:br/>
        <w:t>Und lass uns sonst, in keinen Dingen Ruh‘!</w:t>
      </w:r>
      <w:r>
        <w:br/>
        <w:t>Zeuch uns nach Dir, so laufen wir mit Dir,</w:t>
      </w:r>
      <w:r>
        <w:br/>
        <w:t xml:space="preserve">Und </w:t>
      </w:r>
      <w:proofErr w:type="spellStart"/>
      <w:r>
        <w:t>steh’n</w:t>
      </w:r>
      <w:proofErr w:type="spellEnd"/>
      <w:r>
        <w:t xml:space="preserve"> einst dort in unbefleckter Zier!</w:t>
      </w:r>
    </w:p>
    <w:p w14:paraId="49A79CC0" w14:textId="77777777" w:rsidR="008E5F26" w:rsidRPr="00093083" w:rsidRDefault="008E5F26" w:rsidP="008E5F26">
      <w:pPr>
        <w:pStyle w:val="berschrift2"/>
      </w:pPr>
      <w:r w:rsidRPr="00093083">
        <w:t>Um völlige Jesusliebe.</w:t>
      </w:r>
    </w:p>
    <w:p w14:paraId="3E354931" w14:textId="77777777" w:rsidR="008E5F26" w:rsidRPr="00093083" w:rsidRDefault="008E5F26" w:rsidP="008E5F26">
      <w:r w:rsidRPr="00093083">
        <w:t>Mein Heiland, lehre mich recht lieben Dich!</w:t>
      </w:r>
      <w:r w:rsidRPr="00093083">
        <w:br/>
        <w:t>Ach, ohne Dich lebt man gar jämmerlich;</w:t>
      </w:r>
      <w:r w:rsidRPr="00093083">
        <w:br/>
        <w:t>Du aber hast ja Lust zum Leben nur,</w:t>
      </w:r>
      <w:r w:rsidRPr="00093083">
        <w:br/>
        <w:t xml:space="preserve">Drum führe mich auf deine Liebesspur! </w:t>
      </w:r>
    </w:p>
    <w:p w14:paraId="1D45B5AB" w14:textId="77777777" w:rsidR="008E5F26" w:rsidRPr="00093083" w:rsidRDefault="008E5F26" w:rsidP="008E5F26">
      <w:r w:rsidRPr="00093083">
        <w:t>Ich kann ja von mir selbst Dich lieben nicht;</w:t>
      </w:r>
      <w:r w:rsidRPr="00093083">
        <w:br/>
        <w:t>Drum gib mir Du den rechten Unterricht,</w:t>
      </w:r>
      <w:r w:rsidRPr="00093083">
        <w:br/>
        <w:t>Dass ich Dich lieb‘, dein Lieben fasse recht,</w:t>
      </w:r>
      <w:r w:rsidRPr="00093083">
        <w:br/>
        <w:t>Und bleib‘ in deiner Liebe recht und schlecht.</w:t>
      </w:r>
    </w:p>
    <w:p w14:paraId="165724EF" w14:textId="77777777" w:rsidR="008E5F26" w:rsidRPr="00093083" w:rsidRDefault="008E5F26" w:rsidP="008E5F26">
      <w:r w:rsidRPr="00093083">
        <w:t>Dies ist dein größtes Wert; das schaff in mir,</w:t>
      </w:r>
      <w:r w:rsidRPr="00093083">
        <w:br/>
        <w:t>Dass ich, o Herr, Dich liebe für und für!</w:t>
      </w:r>
      <w:r w:rsidRPr="00093083">
        <w:br/>
        <w:t>Ach lass mich ohne Dich nicht leben mehr,</w:t>
      </w:r>
      <w:r w:rsidRPr="00093083">
        <w:br/>
        <w:t>Gib mir Dich ganz mit deiner Liebe her!</w:t>
      </w:r>
    </w:p>
    <w:p w14:paraId="2830A710" w14:textId="77777777" w:rsidR="008E5F26" w:rsidRPr="00093083" w:rsidRDefault="008E5F26" w:rsidP="008E5F26">
      <w:r w:rsidRPr="00093083">
        <w:t xml:space="preserve">In fremden Dingen kann das Herz nicht </w:t>
      </w:r>
      <w:proofErr w:type="spellStart"/>
      <w:r w:rsidRPr="00093083">
        <w:t>ruh’n</w:t>
      </w:r>
      <w:proofErr w:type="spellEnd"/>
      <w:r w:rsidRPr="00093083">
        <w:t>,</w:t>
      </w:r>
      <w:r w:rsidRPr="00093083">
        <w:br/>
        <w:t>Ohn‘ deine Liebe kann’s nur Sünde tun;</w:t>
      </w:r>
      <w:r w:rsidRPr="00093083">
        <w:br/>
        <w:t>Drum leid‘ es nicht, o Liebe, dass in mir</w:t>
      </w:r>
      <w:r w:rsidRPr="00093083">
        <w:br/>
        <w:t>Zur Liebe sich was rege außer Dir!</w:t>
      </w:r>
    </w:p>
    <w:p w14:paraId="6D85DA2A" w14:textId="77777777" w:rsidR="008E5F26" w:rsidRPr="00093083" w:rsidRDefault="008E5F26" w:rsidP="008E5F26">
      <w:r w:rsidRPr="00093083">
        <w:t>Gibst Du Dich mir, o große Liebesmacht,</w:t>
      </w:r>
      <w:r w:rsidRPr="00093083">
        <w:br/>
        <w:t>So liebst Du Dich in mir selbst Tag und Nacht!</w:t>
      </w:r>
      <w:r w:rsidRPr="00093083">
        <w:br/>
        <w:t>Aus mir, o Herr, kommt falsche Liebe her;</w:t>
      </w:r>
      <w:r w:rsidRPr="00093083">
        <w:br/>
        <w:t>In Dir ich wahre Liebe nur begehr‘.</w:t>
      </w:r>
    </w:p>
    <w:p w14:paraId="430F76CB" w14:textId="77777777" w:rsidR="008E5F26" w:rsidRPr="00093083" w:rsidRDefault="008E5F26" w:rsidP="008E5F26">
      <w:r w:rsidRPr="00093083">
        <w:t>Ach gib Dich mir, weil Du die liebe bist!</w:t>
      </w:r>
      <w:r w:rsidRPr="00093083">
        <w:br/>
        <w:t>Sei Du das Brot, das meine Seele isst!</w:t>
      </w:r>
      <w:r w:rsidRPr="00093083">
        <w:br/>
        <w:t>lass keine andre Kraft mich nehmen ein,</w:t>
      </w:r>
      <w:r w:rsidRPr="00093083">
        <w:br/>
        <w:t xml:space="preserve">Als jene Macht, Dich stets zu lieben rein! </w:t>
      </w:r>
    </w:p>
    <w:p w14:paraId="434D1533" w14:textId="77777777" w:rsidR="008E5F26" w:rsidRPr="00093083" w:rsidRDefault="008E5F26" w:rsidP="008E5F26">
      <w:r w:rsidRPr="00093083">
        <w:t>Komm, schaff in mir, dass ich Dich lieben kann,</w:t>
      </w:r>
      <w:r w:rsidRPr="00093083">
        <w:br/>
        <w:t>O Jesu Christ, Du bist der rechte Mann!</w:t>
      </w:r>
      <w:r w:rsidRPr="00093083">
        <w:br/>
        <w:t>Du, der zuerst so zärtlich mich geliebt,</w:t>
      </w:r>
      <w:r w:rsidRPr="00093083">
        <w:br/>
        <w:t>Bist würdig, dass die Seele Dir sich gibt!</w:t>
      </w:r>
    </w:p>
    <w:p w14:paraId="7F331BFE" w14:textId="77777777" w:rsidR="008E5F26" w:rsidRPr="00093083" w:rsidRDefault="008E5F26" w:rsidP="008E5F26">
      <w:pPr>
        <w:pStyle w:val="berschrift2"/>
      </w:pPr>
      <w:r w:rsidRPr="00093083">
        <w:t>Um völlige Liebe.</w:t>
      </w:r>
    </w:p>
    <w:p w14:paraId="66C5D0A3" w14:textId="77777777" w:rsidR="008E5F26" w:rsidRPr="00093083" w:rsidRDefault="008E5F26" w:rsidP="008E5F26">
      <w:r w:rsidRPr="00093083">
        <w:t>O stilles Lamm, o sanftes Wesen!</w:t>
      </w:r>
      <w:r w:rsidRPr="00093083">
        <w:br/>
        <w:t>Wann wird‘ ich Dir doch ähnlich sein,</w:t>
      </w:r>
      <w:r w:rsidRPr="00093083">
        <w:br/>
        <w:t>Dass meine Seel in Dir genesen</w:t>
      </w:r>
      <w:r w:rsidRPr="00093083">
        <w:br/>
        <w:t xml:space="preserve">Und durch dein Blut kann werden rein? </w:t>
      </w:r>
    </w:p>
    <w:p w14:paraId="4DE1F6AC" w14:textId="77777777" w:rsidR="008E5F26" w:rsidRPr="00093083" w:rsidRDefault="008E5F26" w:rsidP="008E5F26">
      <w:r w:rsidRPr="00093083">
        <w:t>Ach lass mich seine Kraft durchdringen!</w:t>
      </w:r>
      <w:r w:rsidRPr="00093083">
        <w:br/>
        <w:t>Ach, zeuch mich in dein Herz hinein!</w:t>
      </w:r>
      <w:r w:rsidRPr="00093083">
        <w:br/>
        <w:t>Lass mir’s den tiefsten Frieden bringen,</w:t>
      </w:r>
      <w:r w:rsidRPr="00093083">
        <w:br/>
        <w:t xml:space="preserve">Darin ich mag verwahret sein! </w:t>
      </w:r>
    </w:p>
    <w:p w14:paraId="70C10F2E" w14:textId="77777777" w:rsidR="008E5F26" w:rsidRPr="00093083" w:rsidRDefault="008E5F26" w:rsidP="008E5F26">
      <w:r w:rsidRPr="00093083">
        <w:t>Tilg‘ meines wilden Feuers Toben!</w:t>
      </w:r>
      <w:r w:rsidRPr="00093083">
        <w:br/>
        <w:t>Nimm hin des Grimmes Heftigkeit,</w:t>
      </w:r>
      <w:r w:rsidRPr="00093083">
        <w:br/>
        <w:t>Und lass mich Dich im Stillen loben</w:t>
      </w:r>
      <w:r w:rsidRPr="00093083">
        <w:br/>
        <w:t xml:space="preserve">Mit göttlicher Gelassenheit! </w:t>
      </w:r>
    </w:p>
    <w:p w14:paraId="39704ABA" w14:textId="77777777" w:rsidR="008E5F26" w:rsidRPr="00093083" w:rsidRDefault="008E5F26" w:rsidP="008E5F26">
      <w:r w:rsidRPr="00093083">
        <w:t>Sanftmütig, still und eingezogen,</w:t>
      </w:r>
      <w:r w:rsidRPr="00093083">
        <w:br/>
        <w:t>Bescheiden und in Einfalt weis,</w:t>
      </w:r>
      <w:r w:rsidRPr="00093083">
        <w:br/>
        <w:t>Von Herzen niedrig und gebogen,</w:t>
      </w:r>
      <w:r w:rsidRPr="00093083">
        <w:br/>
        <w:t>Bedachtsam mach‘ mich, Dir zum Preis!</w:t>
      </w:r>
    </w:p>
    <w:p w14:paraId="23EF9485" w14:textId="77777777" w:rsidR="008E5F26" w:rsidRPr="00093083" w:rsidRDefault="008E5F26" w:rsidP="008E5F26">
      <w:r w:rsidRPr="00093083">
        <w:t xml:space="preserve">Bin ich von deiner Hand </w:t>
      </w:r>
      <w:proofErr w:type="spellStart"/>
      <w:r w:rsidRPr="00093083">
        <w:t>gesetzet</w:t>
      </w:r>
      <w:proofErr w:type="spellEnd"/>
      <w:r w:rsidRPr="00093083">
        <w:t>,</w:t>
      </w:r>
      <w:r w:rsidRPr="00093083">
        <w:br/>
        <w:t>So ist der Erdkreis völlig mein,</w:t>
      </w:r>
      <w:r w:rsidRPr="00093083">
        <w:br/>
        <w:t>Weil mich kein Sterben mehr verletzet,</w:t>
      </w:r>
      <w:r w:rsidRPr="00093083">
        <w:br/>
        <w:t xml:space="preserve">Und Friedenspalmen mir </w:t>
      </w:r>
      <w:proofErr w:type="spellStart"/>
      <w:r w:rsidRPr="00093083">
        <w:t>gedeih’n</w:t>
      </w:r>
      <w:proofErr w:type="spellEnd"/>
      <w:r w:rsidRPr="00093083">
        <w:t xml:space="preserve">. </w:t>
      </w:r>
    </w:p>
    <w:p w14:paraId="392168B7" w14:textId="77777777" w:rsidR="008E5F26" w:rsidRPr="00093083" w:rsidRDefault="008E5F26" w:rsidP="008E5F26">
      <w:r w:rsidRPr="00093083">
        <w:t>Ach, holde Sanftmut! mach‘ doch süße</w:t>
      </w:r>
      <w:r w:rsidRPr="00093083">
        <w:br/>
        <w:t xml:space="preserve">Mein </w:t>
      </w:r>
      <w:proofErr w:type="spellStart"/>
      <w:r w:rsidRPr="00093083">
        <w:t>bittres</w:t>
      </w:r>
      <w:proofErr w:type="spellEnd"/>
      <w:r w:rsidRPr="00093083">
        <w:t xml:space="preserve"> Herz, damit noch hier</w:t>
      </w:r>
      <w:r w:rsidRPr="00093083">
        <w:br/>
        <w:t>Ich deine Leidensfrucht genieße</w:t>
      </w:r>
      <w:r w:rsidRPr="00093083">
        <w:br/>
        <w:t>Und rein in Liebe steh‘ vor Dir!</w:t>
      </w:r>
    </w:p>
    <w:p w14:paraId="51BB0960" w14:textId="77777777" w:rsidR="008E5F26" w:rsidRDefault="008E5F26" w:rsidP="008E5F26">
      <w:pPr>
        <w:pStyle w:val="StandardWeb"/>
      </w:pPr>
    </w:p>
    <w:p w14:paraId="0F637A00" w14:textId="77777777" w:rsidR="008E5F26" w:rsidRPr="008A75F8" w:rsidRDefault="008E5F26" w:rsidP="008E5F26">
      <w:pPr>
        <w:pStyle w:val="berschrift2"/>
      </w:pPr>
      <w:r w:rsidRPr="008A75F8">
        <w:t>Um völlige Liebe Gottes.</w:t>
      </w:r>
    </w:p>
    <w:p w14:paraId="764C087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Gott ist ganz mein, und ich bin Sein;</w:t>
      </w:r>
      <w:r w:rsidRPr="008A75F8">
        <w:rPr>
          <w:rFonts w:eastAsia="Times New Roman"/>
          <w:szCs w:val="24"/>
          <w:lang w:eastAsia="de-DE"/>
        </w:rPr>
        <w:br/>
        <w:t>Den Einen lieb‘ ich ganz allein;</w:t>
      </w:r>
      <w:r w:rsidRPr="008A75F8">
        <w:rPr>
          <w:rFonts w:eastAsia="Times New Roman"/>
          <w:szCs w:val="24"/>
          <w:lang w:eastAsia="de-DE"/>
        </w:rPr>
        <w:br/>
        <w:t>Und was ich also liebe,</w:t>
      </w:r>
      <w:r w:rsidRPr="008A75F8">
        <w:rPr>
          <w:rFonts w:eastAsia="Times New Roman"/>
          <w:szCs w:val="24"/>
          <w:lang w:eastAsia="de-DE"/>
        </w:rPr>
        <w:br/>
        <w:t>Das liebt auch unaussprechlich mich,</w:t>
      </w:r>
      <w:r w:rsidRPr="008A75F8">
        <w:rPr>
          <w:rFonts w:eastAsia="Times New Roman"/>
          <w:szCs w:val="24"/>
          <w:lang w:eastAsia="de-DE"/>
        </w:rPr>
        <w:br/>
        <w:t>Und zieht mich mit Gewalt in sich,</w:t>
      </w:r>
      <w:r w:rsidRPr="008A75F8">
        <w:rPr>
          <w:rFonts w:eastAsia="Times New Roman"/>
          <w:szCs w:val="24"/>
          <w:lang w:eastAsia="de-DE"/>
        </w:rPr>
        <w:br/>
        <w:t>Wie wenn ein Strom mich triebe.</w:t>
      </w:r>
      <w:r w:rsidRPr="008A75F8">
        <w:rPr>
          <w:rFonts w:eastAsia="Times New Roman"/>
          <w:szCs w:val="24"/>
          <w:lang w:eastAsia="de-DE"/>
        </w:rPr>
        <w:br/>
        <w:t>Ja, was mich also ziehet hin,</w:t>
      </w:r>
      <w:r w:rsidRPr="008A75F8">
        <w:rPr>
          <w:rFonts w:eastAsia="Times New Roman"/>
          <w:szCs w:val="24"/>
          <w:lang w:eastAsia="de-DE"/>
        </w:rPr>
        <w:br/>
        <w:t xml:space="preserve">Des bin ich mehr, als ich mein bin. </w:t>
      </w:r>
    </w:p>
    <w:p w14:paraId="5DEDE5D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Drum, wer von Gott die Lieb‘ erlangt,</w:t>
      </w:r>
      <w:r w:rsidRPr="008A75F8">
        <w:rPr>
          <w:rFonts w:eastAsia="Times New Roman"/>
          <w:szCs w:val="24"/>
          <w:lang w:eastAsia="de-DE"/>
        </w:rPr>
        <w:br/>
        <w:t>Dass er Ihm wesentlich anhangt,</w:t>
      </w:r>
      <w:r w:rsidRPr="008A75F8">
        <w:rPr>
          <w:rFonts w:eastAsia="Times New Roman"/>
          <w:szCs w:val="24"/>
          <w:lang w:eastAsia="de-DE"/>
        </w:rPr>
        <w:br/>
        <w:t>Der wird ein Kind der liebe</w:t>
      </w:r>
      <w:r w:rsidRPr="008A75F8">
        <w:rPr>
          <w:rFonts w:eastAsia="Times New Roman"/>
          <w:szCs w:val="24"/>
          <w:lang w:eastAsia="de-DE"/>
        </w:rPr>
        <w:br/>
        <w:t>Durch Ihn, der selbst die Liebe heißt</w:t>
      </w:r>
      <w:r w:rsidRPr="008A75F8">
        <w:rPr>
          <w:rFonts w:eastAsia="Times New Roman"/>
          <w:szCs w:val="24"/>
          <w:lang w:eastAsia="de-DE"/>
        </w:rPr>
        <w:br/>
        <w:t>Und ihn mit seinem Leben speist;</w:t>
      </w:r>
      <w:r w:rsidRPr="008A75F8">
        <w:rPr>
          <w:rFonts w:eastAsia="Times New Roman"/>
          <w:szCs w:val="24"/>
          <w:lang w:eastAsia="de-DE"/>
        </w:rPr>
        <w:br/>
        <w:t>Was ist’s, das den betrübe?</w:t>
      </w:r>
      <w:r w:rsidRPr="008A75F8">
        <w:rPr>
          <w:rFonts w:eastAsia="Times New Roman"/>
          <w:szCs w:val="24"/>
          <w:lang w:eastAsia="de-DE"/>
        </w:rPr>
        <w:br/>
        <w:t>Er ist ja mein, sobald ich Ihn</w:t>
      </w:r>
      <w:r w:rsidRPr="008A75F8">
        <w:rPr>
          <w:rFonts w:eastAsia="Times New Roman"/>
          <w:szCs w:val="24"/>
          <w:lang w:eastAsia="de-DE"/>
        </w:rPr>
        <w:br/>
        <w:t xml:space="preserve">Erwähl‘, und nicht mein eigen bin! </w:t>
      </w:r>
    </w:p>
    <w:p w14:paraId="0A96777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Ach, wer hat wahre Seligkeit,</w:t>
      </w:r>
      <w:r w:rsidRPr="008A75F8">
        <w:rPr>
          <w:rFonts w:eastAsia="Times New Roman"/>
          <w:szCs w:val="24"/>
          <w:lang w:eastAsia="de-DE"/>
        </w:rPr>
        <w:br/>
        <w:t xml:space="preserve">Als, den die Liebe </w:t>
      </w:r>
      <w:proofErr w:type="spellStart"/>
      <w:r w:rsidRPr="008A75F8">
        <w:rPr>
          <w:rFonts w:eastAsia="Times New Roman"/>
          <w:szCs w:val="24"/>
          <w:lang w:eastAsia="de-DE"/>
        </w:rPr>
        <w:t>zubereit’t</w:t>
      </w:r>
      <w:proofErr w:type="spellEnd"/>
      <w:r w:rsidRPr="008A75F8">
        <w:rPr>
          <w:rFonts w:eastAsia="Times New Roman"/>
          <w:szCs w:val="24"/>
          <w:lang w:eastAsia="de-DE"/>
        </w:rPr>
        <w:br/>
        <w:t>Und göttlich überwunden;</w:t>
      </w:r>
      <w:r w:rsidRPr="008A75F8">
        <w:rPr>
          <w:rFonts w:eastAsia="Times New Roman"/>
          <w:szCs w:val="24"/>
          <w:lang w:eastAsia="de-DE"/>
        </w:rPr>
        <w:br/>
        <w:t>Wo Liebe von der Liebe Stärk</w:t>
      </w:r>
      <w:r w:rsidRPr="008A75F8">
        <w:rPr>
          <w:rFonts w:eastAsia="Times New Roman"/>
          <w:szCs w:val="24"/>
          <w:lang w:eastAsia="de-DE"/>
        </w:rPr>
        <w:br/>
        <w:t>Erobert ist, und Gottes Werk</w:t>
      </w:r>
      <w:r w:rsidRPr="008A75F8">
        <w:rPr>
          <w:rFonts w:eastAsia="Times New Roman"/>
          <w:szCs w:val="24"/>
          <w:lang w:eastAsia="de-DE"/>
        </w:rPr>
        <w:br/>
        <w:t>Die Seel‘ in sich gefunden?</w:t>
      </w:r>
      <w:r w:rsidRPr="008A75F8">
        <w:rPr>
          <w:rFonts w:eastAsia="Times New Roman"/>
          <w:szCs w:val="24"/>
          <w:lang w:eastAsia="de-DE"/>
        </w:rPr>
        <w:br/>
        <w:t>O reine, wesentliche Lieb‘,</w:t>
      </w:r>
      <w:r w:rsidRPr="008A75F8">
        <w:rPr>
          <w:rFonts w:eastAsia="Times New Roman"/>
          <w:szCs w:val="24"/>
          <w:lang w:eastAsia="de-DE"/>
        </w:rPr>
        <w:br/>
        <w:t xml:space="preserve">Ich fleh‘ um deinen </w:t>
      </w:r>
      <w:proofErr w:type="spellStart"/>
      <w:r w:rsidRPr="008A75F8">
        <w:rPr>
          <w:rFonts w:eastAsia="Times New Roman"/>
          <w:szCs w:val="24"/>
          <w:lang w:eastAsia="de-DE"/>
        </w:rPr>
        <w:t>ew’gen</w:t>
      </w:r>
      <w:proofErr w:type="spellEnd"/>
      <w:r w:rsidRPr="008A75F8">
        <w:rPr>
          <w:rFonts w:eastAsia="Times New Roman"/>
          <w:szCs w:val="24"/>
          <w:lang w:eastAsia="de-DE"/>
        </w:rPr>
        <w:t xml:space="preserve"> Trieb! </w:t>
      </w:r>
    </w:p>
    <w:p w14:paraId="4970EED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 wird nichts mehr, als lieb‘ allein</w:t>
      </w:r>
      <w:r w:rsidRPr="008A75F8">
        <w:rPr>
          <w:rFonts w:eastAsia="Times New Roman"/>
          <w:szCs w:val="24"/>
          <w:lang w:eastAsia="de-DE"/>
        </w:rPr>
        <w:br/>
        <w:t>Und Herz mit Herz vereinigt sein</w:t>
      </w:r>
      <w:r w:rsidRPr="008A75F8">
        <w:rPr>
          <w:rFonts w:eastAsia="Times New Roman"/>
          <w:szCs w:val="24"/>
          <w:lang w:eastAsia="de-DE"/>
        </w:rPr>
        <w:br/>
        <w:t>In stolzer Gottesruhe.</w:t>
      </w:r>
      <w:r w:rsidRPr="008A75F8">
        <w:rPr>
          <w:rFonts w:eastAsia="Times New Roman"/>
          <w:szCs w:val="24"/>
          <w:lang w:eastAsia="de-DE"/>
        </w:rPr>
        <w:br/>
        <w:t>Da wird nur Jesus in der Brust</w:t>
      </w:r>
      <w:r w:rsidRPr="008A75F8">
        <w:rPr>
          <w:rFonts w:eastAsia="Times New Roman"/>
          <w:szCs w:val="24"/>
          <w:lang w:eastAsia="de-DE"/>
        </w:rPr>
        <w:br/>
        <w:t>Gebieten, dass Sein Geist mit Lust</w:t>
      </w:r>
      <w:r w:rsidRPr="008A75F8">
        <w:rPr>
          <w:rFonts w:eastAsia="Times New Roman"/>
          <w:szCs w:val="24"/>
          <w:lang w:eastAsia="de-DE"/>
        </w:rPr>
        <w:br/>
        <w:t xml:space="preserve">Mir </w:t>
      </w:r>
      <w:proofErr w:type="spellStart"/>
      <w:r w:rsidRPr="008A75F8">
        <w:rPr>
          <w:rFonts w:eastAsia="Times New Roman"/>
          <w:szCs w:val="24"/>
          <w:lang w:eastAsia="de-DE"/>
        </w:rPr>
        <w:t>Gut’s</w:t>
      </w:r>
      <w:proofErr w:type="spellEnd"/>
      <w:r w:rsidRPr="008A75F8">
        <w:rPr>
          <w:rFonts w:eastAsia="Times New Roman"/>
          <w:szCs w:val="24"/>
          <w:lang w:eastAsia="de-DE"/>
        </w:rPr>
        <w:t xml:space="preserve"> um Gutes tue.</w:t>
      </w:r>
      <w:r w:rsidRPr="008A75F8">
        <w:rPr>
          <w:rFonts w:eastAsia="Times New Roman"/>
          <w:szCs w:val="24"/>
          <w:lang w:eastAsia="de-DE"/>
        </w:rPr>
        <w:br/>
        <w:t>O Jesu! möchten Alle dein,</w:t>
      </w:r>
      <w:r w:rsidRPr="008A75F8">
        <w:rPr>
          <w:rFonts w:eastAsia="Times New Roman"/>
          <w:szCs w:val="24"/>
          <w:lang w:eastAsia="de-DE"/>
        </w:rPr>
        <w:br/>
        <w:t>Und Du in Allen Alles sein!</w:t>
      </w:r>
    </w:p>
    <w:p w14:paraId="0C8757D8" w14:textId="77777777" w:rsidR="008E5F26" w:rsidRPr="008A75F8" w:rsidRDefault="008E5F26" w:rsidP="008E5F26">
      <w:pPr>
        <w:pStyle w:val="berschrift2"/>
      </w:pPr>
      <w:r w:rsidRPr="008A75F8">
        <w:t>Um völlige Wiedergeburt.</w:t>
      </w:r>
    </w:p>
    <w:p w14:paraId="3F41B39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höchstes Kleinod reiner Seelen,</w:t>
      </w:r>
      <w:r w:rsidRPr="008A75F8">
        <w:rPr>
          <w:rFonts w:eastAsia="Times New Roman"/>
          <w:szCs w:val="24"/>
          <w:lang w:eastAsia="de-DE"/>
        </w:rPr>
        <w:br/>
        <w:t>Erlöser voller Licht und Lieb‘!</w:t>
      </w:r>
      <w:r w:rsidRPr="008A75F8">
        <w:rPr>
          <w:rFonts w:eastAsia="Times New Roman"/>
          <w:szCs w:val="24"/>
          <w:lang w:eastAsia="de-DE"/>
        </w:rPr>
        <w:br/>
        <w:t>Der Du Dich denen willst vermählen,</w:t>
      </w:r>
      <w:r w:rsidRPr="008A75F8">
        <w:rPr>
          <w:rFonts w:eastAsia="Times New Roman"/>
          <w:szCs w:val="24"/>
          <w:lang w:eastAsia="de-DE"/>
        </w:rPr>
        <w:br/>
        <w:t>Die folgen deinem Geistestrieb:</w:t>
      </w:r>
      <w:r w:rsidRPr="008A75F8">
        <w:rPr>
          <w:rFonts w:eastAsia="Times New Roman"/>
          <w:szCs w:val="24"/>
          <w:lang w:eastAsia="de-DE"/>
        </w:rPr>
        <w:br/>
        <w:t>Wie gerne möcht‘ ich auch im Reihen</w:t>
      </w:r>
      <w:r w:rsidRPr="008A75F8">
        <w:rPr>
          <w:rFonts w:eastAsia="Times New Roman"/>
          <w:szCs w:val="24"/>
          <w:lang w:eastAsia="de-DE"/>
        </w:rPr>
        <w:br/>
        <w:t xml:space="preserve">Der reinsten Auserwählten </w:t>
      </w:r>
      <w:proofErr w:type="spellStart"/>
      <w:r w:rsidRPr="008A75F8">
        <w:rPr>
          <w:rFonts w:eastAsia="Times New Roman"/>
          <w:szCs w:val="24"/>
          <w:lang w:eastAsia="de-DE"/>
        </w:rPr>
        <w:t>steh’n</w:t>
      </w:r>
      <w:proofErr w:type="spellEnd"/>
      <w:r w:rsidRPr="008A75F8">
        <w:rPr>
          <w:rFonts w:eastAsia="Times New Roman"/>
          <w:szCs w:val="24"/>
          <w:lang w:eastAsia="de-DE"/>
        </w:rPr>
        <w:t>,</w:t>
      </w:r>
      <w:r w:rsidRPr="008A75F8">
        <w:rPr>
          <w:rFonts w:eastAsia="Times New Roman"/>
          <w:szCs w:val="24"/>
          <w:lang w:eastAsia="de-DE"/>
        </w:rPr>
        <w:br/>
        <w:t>Und, statt mich anderer lieb‘ zu weihen,</w:t>
      </w:r>
      <w:r w:rsidRPr="008A75F8">
        <w:rPr>
          <w:rFonts w:eastAsia="Times New Roman"/>
          <w:szCs w:val="24"/>
          <w:lang w:eastAsia="de-DE"/>
        </w:rPr>
        <w:br/>
        <w:t xml:space="preserve">Dir einzig, o mein Heil, </w:t>
      </w:r>
      <w:proofErr w:type="spellStart"/>
      <w:r w:rsidRPr="008A75F8">
        <w:rPr>
          <w:rFonts w:eastAsia="Times New Roman"/>
          <w:szCs w:val="24"/>
          <w:lang w:eastAsia="de-DE"/>
        </w:rPr>
        <w:t>nachgeh’n</w:t>
      </w:r>
      <w:proofErr w:type="spellEnd"/>
      <w:r w:rsidRPr="008A75F8">
        <w:rPr>
          <w:rFonts w:eastAsia="Times New Roman"/>
          <w:szCs w:val="24"/>
          <w:lang w:eastAsia="de-DE"/>
        </w:rPr>
        <w:t xml:space="preserve">! </w:t>
      </w:r>
    </w:p>
    <w:p w14:paraId="5694661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forderst von uns reine Herzen;</w:t>
      </w:r>
      <w:r w:rsidRPr="008A75F8">
        <w:rPr>
          <w:rFonts w:eastAsia="Times New Roman"/>
          <w:szCs w:val="24"/>
          <w:lang w:eastAsia="de-DE"/>
        </w:rPr>
        <w:br/>
        <w:t>Wer aber schafft ein solches mir,</w:t>
      </w:r>
      <w:r w:rsidRPr="008A75F8">
        <w:rPr>
          <w:rFonts w:eastAsia="Times New Roman"/>
          <w:szCs w:val="24"/>
          <w:lang w:eastAsia="de-DE"/>
        </w:rPr>
        <w:br/>
        <w:t>Dass es, gleich lichten Himmelskerzen,</w:t>
      </w:r>
      <w:r w:rsidRPr="008A75F8">
        <w:rPr>
          <w:rFonts w:eastAsia="Times New Roman"/>
          <w:szCs w:val="24"/>
          <w:lang w:eastAsia="de-DE"/>
        </w:rPr>
        <w:br/>
        <w:t>Stets brennt in Liebestreu‘ zu Dir?</w:t>
      </w:r>
      <w:r w:rsidRPr="008A75F8">
        <w:rPr>
          <w:rFonts w:eastAsia="Times New Roman"/>
          <w:szCs w:val="24"/>
          <w:lang w:eastAsia="de-DE"/>
        </w:rPr>
        <w:br/>
        <w:t>Ich weiß: hier kann kein Sünder taugen,</w:t>
      </w:r>
      <w:r w:rsidRPr="008A75F8">
        <w:rPr>
          <w:rFonts w:eastAsia="Times New Roman"/>
          <w:szCs w:val="24"/>
          <w:lang w:eastAsia="de-DE"/>
        </w:rPr>
        <w:br/>
        <w:t>Wenn Du nicht deine Weisheit schenkst,</w:t>
      </w:r>
      <w:r w:rsidRPr="008A75F8">
        <w:rPr>
          <w:rFonts w:eastAsia="Times New Roman"/>
          <w:szCs w:val="24"/>
          <w:lang w:eastAsia="de-DE"/>
        </w:rPr>
        <w:br/>
        <w:t>Und uns mit deines Geistes Augen</w:t>
      </w:r>
      <w:r w:rsidRPr="008A75F8">
        <w:rPr>
          <w:rFonts w:eastAsia="Times New Roman"/>
          <w:szCs w:val="24"/>
          <w:lang w:eastAsia="de-DE"/>
        </w:rPr>
        <w:br/>
        <w:t>Zu reiner Freud‘ und liebe lenkst.</w:t>
      </w:r>
    </w:p>
    <w:p w14:paraId="161CD12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Das ist das Heil für Adams Schaden;</w:t>
      </w:r>
      <w:r w:rsidRPr="008A75F8">
        <w:rPr>
          <w:rFonts w:eastAsia="Times New Roman"/>
          <w:szCs w:val="24"/>
          <w:lang w:eastAsia="de-DE"/>
        </w:rPr>
        <w:br/>
        <w:t xml:space="preserve">Lieb‘ ist die beste </w:t>
      </w:r>
      <w:proofErr w:type="spellStart"/>
      <w:r w:rsidRPr="008A75F8">
        <w:rPr>
          <w:rFonts w:eastAsia="Times New Roman"/>
          <w:szCs w:val="24"/>
          <w:lang w:eastAsia="de-DE"/>
        </w:rPr>
        <w:t>Arzenei</w:t>
      </w:r>
      <w:proofErr w:type="spellEnd"/>
      <w:r w:rsidRPr="008A75F8">
        <w:rPr>
          <w:rFonts w:eastAsia="Times New Roman"/>
          <w:szCs w:val="24"/>
          <w:lang w:eastAsia="de-DE"/>
        </w:rPr>
        <w:t>!</w:t>
      </w:r>
      <w:r w:rsidRPr="008A75F8">
        <w:rPr>
          <w:rFonts w:eastAsia="Times New Roman"/>
          <w:szCs w:val="24"/>
          <w:lang w:eastAsia="de-DE"/>
        </w:rPr>
        <w:br/>
        <w:t>Gib Du mir Gottes Lieb‘ aus Gnaden,</w:t>
      </w:r>
      <w:r w:rsidRPr="008A75F8">
        <w:rPr>
          <w:rFonts w:eastAsia="Times New Roman"/>
          <w:szCs w:val="24"/>
          <w:lang w:eastAsia="de-DE"/>
        </w:rPr>
        <w:br/>
        <w:t>So weiß ich, dass ich sicher sei</w:t>
      </w:r>
      <w:r w:rsidRPr="008A75F8">
        <w:rPr>
          <w:rFonts w:eastAsia="Times New Roman"/>
          <w:szCs w:val="24"/>
          <w:lang w:eastAsia="de-DE"/>
        </w:rPr>
        <w:br/>
        <w:t>Vor aller falschen Liebe Kräften,</w:t>
      </w:r>
      <w:r w:rsidRPr="008A75F8">
        <w:rPr>
          <w:rFonts w:eastAsia="Times New Roman"/>
          <w:szCs w:val="24"/>
          <w:lang w:eastAsia="de-DE"/>
        </w:rPr>
        <w:br/>
        <w:t xml:space="preserve">Die nur auf Sünd‘ und Schande </w:t>
      </w:r>
      <w:proofErr w:type="spellStart"/>
      <w:r w:rsidRPr="008A75F8">
        <w:rPr>
          <w:rFonts w:eastAsia="Times New Roman"/>
          <w:szCs w:val="24"/>
          <w:lang w:eastAsia="de-DE"/>
        </w:rPr>
        <w:t>geh’n</w:t>
      </w:r>
      <w:proofErr w:type="spellEnd"/>
      <w:r w:rsidRPr="008A75F8">
        <w:rPr>
          <w:rFonts w:eastAsia="Times New Roman"/>
          <w:szCs w:val="24"/>
          <w:lang w:eastAsia="de-DE"/>
        </w:rPr>
        <w:t>,</w:t>
      </w:r>
      <w:r w:rsidRPr="008A75F8">
        <w:rPr>
          <w:rFonts w:eastAsia="Times New Roman"/>
          <w:szCs w:val="24"/>
          <w:lang w:eastAsia="de-DE"/>
        </w:rPr>
        <w:br/>
        <w:t>Und vor des Feindes Mordgeschäften,</w:t>
      </w:r>
      <w:r w:rsidRPr="008A75F8">
        <w:rPr>
          <w:rFonts w:eastAsia="Times New Roman"/>
          <w:szCs w:val="24"/>
          <w:lang w:eastAsia="de-DE"/>
        </w:rPr>
        <w:br/>
        <w:t xml:space="preserve">Die Tod ins neue Leben </w:t>
      </w:r>
      <w:proofErr w:type="spellStart"/>
      <w:r w:rsidRPr="008A75F8">
        <w:rPr>
          <w:rFonts w:eastAsia="Times New Roman"/>
          <w:szCs w:val="24"/>
          <w:lang w:eastAsia="de-DE"/>
        </w:rPr>
        <w:t>sä’n</w:t>
      </w:r>
      <w:proofErr w:type="spellEnd"/>
      <w:r w:rsidRPr="008A75F8">
        <w:rPr>
          <w:rFonts w:eastAsia="Times New Roman"/>
          <w:szCs w:val="24"/>
          <w:lang w:eastAsia="de-DE"/>
        </w:rPr>
        <w:t>.</w:t>
      </w:r>
    </w:p>
    <w:p w14:paraId="6A908E5F" w14:textId="77777777" w:rsidR="008E5F26" w:rsidRPr="008A75F8" w:rsidRDefault="008E5F26" w:rsidP="008E5F26">
      <w:pPr>
        <w:spacing w:before="100" w:beforeAutospacing="1" w:after="100" w:afterAutospacing="1" w:line="240" w:lineRule="auto"/>
        <w:rPr>
          <w:rFonts w:eastAsia="Times New Roman"/>
          <w:szCs w:val="24"/>
          <w:lang w:eastAsia="de-DE"/>
        </w:rPr>
      </w:pPr>
      <w:proofErr w:type="spellStart"/>
      <w:r w:rsidRPr="008A75F8">
        <w:rPr>
          <w:rFonts w:eastAsia="Times New Roman"/>
          <w:szCs w:val="24"/>
          <w:lang w:eastAsia="de-DE"/>
        </w:rPr>
        <w:t>Geuß</w:t>
      </w:r>
      <w:proofErr w:type="spellEnd"/>
      <w:r w:rsidRPr="008A75F8">
        <w:rPr>
          <w:rFonts w:eastAsia="Times New Roman"/>
          <w:szCs w:val="24"/>
          <w:lang w:eastAsia="de-DE"/>
        </w:rPr>
        <w:t xml:space="preserve"> diesen Balsam in mein Leben!</w:t>
      </w:r>
      <w:r w:rsidRPr="008A75F8">
        <w:rPr>
          <w:rFonts w:eastAsia="Times New Roman"/>
          <w:szCs w:val="24"/>
          <w:lang w:eastAsia="de-DE"/>
        </w:rPr>
        <w:br/>
        <w:t>Durchdring‘ mit deiner Feuerkraft.</w:t>
      </w:r>
      <w:r w:rsidRPr="008A75F8">
        <w:rPr>
          <w:rFonts w:eastAsia="Times New Roman"/>
          <w:szCs w:val="24"/>
          <w:lang w:eastAsia="de-DE"/>
        </w:rPr>
        <w:br/>
        <w:t xml:space="preserve">Mein </w:t>
      </w:r>
      <w:proofErr w:type="spellStart"/>
      <w:r w:rsidRPr="008A75F8">
        <w:rPr>
          <w:rFonts w:eastAsia="Times New Roman"/>
          <w:szCs w:val="24"/>
          <w:lang w:eastAsia="de-DE"/>
        </w:rPr>
        <w:t>Inn’res</w:t>
      </w:r>
      <w:proofErr w:type="spellEnd"/>
      <w:r w:rsidRPr="008A75F8">
        <w:rPr>
          <w:rFonts w:eastAsia="Times New Roman"/>
          <w:szCs w:val="24"/>
          <w:lang w:eastAsia="de-DE"/>
        </w:rPr>
        <w:t>, Liebe mir zu geben,</w:t>
      </w:r>
      <w:r w:rsidRPr="008A75F8">
        <w:rPr>
          <w:rFonts w:eastAsia="Times New Roman"/>
          <w:szCs w:val="24"/>
          <w:lang w:eastAsia="de-DE"/>
        </w:rPr>
        <w:br/>
        <w:t>Die alles tote Werk wegschafft,</w:t>
      </w:r>
      <w:r w:rsidRPr="008A75F8">
        <w:rPr>
          <w:rFonts w:eastAsia="Times New Roman"/>
          <w:szCs w:val="24"/>
          <w:lang w:eastAsia="de-DE"/>
        </w:rPr>
        <w:br/>
        <w:t>Die in mir tötet arge Lüste,</w:t>
      </w:r>
      <w:r w:rsidRPr="008A75F8">
        <w:rPr>
          <w:rFonts w:eastAsia="Times New Roman"/>
          <w:szCs w:val="24"/>
          <w:lang w:eastAsia="de-DE"/>
        </w:rPr>
        <w:br/>
        <w:t>Und in ein göttlich Licht ausbricht!</w:t>
      </w:r>
      <w:r w:rsidRPr="008A75F8">
        <w:rPr>
          <w:rFonts w:eastAsia="Times New Roman"/>
          <w:szCs w:val="24"/>
          <w:lang w:eastAsia="de-DE"/>
        </w:rPr>
        <w:br/>
        <w:t>O wer die reine Liebe wüsste,</w:t>
      </w:r>
      <w:r w:rsidRPr="008A75F8">
        <w:rPr>
          <w:rFonts w:eastAsia="Times New Roman"/>
          <w:szCs w:val="24"/>
          <w:lang w:eastAsia="de-DE"/>
        </w:rPr>
        <w:br/>
        <w:t xml:space="preserve">Der hungerte nach </w:t>
      </w:r>
      <w:proofErr w:type="spellStart"/>
      <w:r w:rsidRPr="008A75F8">
        <w:rPr>
          <w:rFonts w:eastAsia="Times New Roman"/>
          <w:szCs w:val="24"/>
          <w:lang w:eastAsia="de-DE"/>
        </w:rPr>
        <w:t>And’rem</w:t>
      </w:r>
      <w:proofErr w:type="spellEnd"/>
      <w:r w:rsidRPr="008A75F8">
        <w:rPr>
          <w:rFonts w:eastAsia="Times New Roman"/>
          <w:szCs w:val="24"/>
          <w:lang w:eastAsia="de-DE"/>
        </w:rPr>
        <w:t xml:space="preserve"> nicht!</w:t>
      </w:r>
    </w:p>
    <w:p w14:paraId="46B2BE1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Greifst Du die </w:t>
      </w:r>
      <w:proofErr w:type="spellStart"/>
      <w:r w:rsidRPr="008A75F8">
        <w:rPr>
          <w:rFonts w:eastAsia="Times New Roman"/>
          <w:szCs w:val="24"/>
          <w:lang w:eastAsia="de-DE"/>
        </w:rPr>
        <w:t>angeborne</w:t>
      </w:r>
      <w:proofErr w:type="spellEnd"/>
      <w:r w:rsidRPr="008A75F8">
        <w:rPr>
          <w:rFonts w:eastAsia="Times New Roman"/>
          <w:szCs w:val="24"/>
          <w:lang w:eastAsia="de-DE"/>
        </w:rPr>
        <w:t xml:space="preserve"> Seuche,</w:t>
      </w:r>
      <w:r w:rsidRPr="008A75F8">
        <w:rPr>
          <w:rFonts w:eastAsia="Times New Roman"/>
          <w:szCs w:val="24"/>
          <w:lang w:eastAsia="de-DE"/>
        </w:rPr>
        <w:br/>
        <w:t>Nicht in der tiefsten Wurzel an,</w:t>
      </w:r>
      <w:r w:rsidRPr="008A75F8">
        <w:rPr>
          <w:rFonts w:eastAsia="Times New Roman"/>
          <w:szCs w:val="24"/>
          <w:lang w:eastAsia="de-DE"/>
        </w:rPr>
        <w:br/>
        <w:t>So bleibt’s, dass sie im Finstern schleiche,</w:t>
      </w:r>
      <w:r w:rsidRPr="008A75F8">
        <w:rPr>
          <w:rFonts w:eastAsia="Times New Roman"/>
          <w:szCs w:val="24"/>
          <w:lang w:eastAsia="de-DE"/>
        </w:rPr>
        <w:br/>
        <w:t xml:space="preserve">Und </w:t>
      </w:r>
      <w:proofErr w:type="spellStart"/>
      <w:r w:rsidRPr="008A75F8">
        <w:rPr>
          <w:rFonts w:eastAsia="Times New Roman"/>
          <w:szCs w:val="24"/>
          <w:lang w:eastAsia="de-DE"/>
        </w:rPr>
        <w:t>hinter’s</w:t>
      </w:r>
      <w:proofErr w:type="spellEnd"/>
      <w:r w:rsidRPr="008A75F8">
        <w:rPr>
          <w:rFonts w:eastAsia="Times New Roman"/>
          <w:szCs w:val="24"/>
          <w:lang w:eastAsia="de-DE"/>
        </w:rPr>
        <w:t xml:space="preserve"> Licht sich stecken kann.</w:t>
      </w:r>
      <w:r w:rsidRPr="008A75F8">
        <w:rPr>
          <w:rFonts w:eastAsia="Times New Roman"/>
          <w:szCs w:val="24"/>
          <w:lang w:eastAsia="de-DE"/>
        </w:rPr>
        <w:br/>
        <w:t xml:space="preserve">Das </w:t>
      </w:r>
      <w:proofErr w:type="spellStart"/>
      <w:r w:rsidRPr="008A75F8">
        <w:rPr>
          <w:rFonts w:eastAsia="Times New Roman"/>
          <w:szCs w:val="24"/>
          <w:lang w:eastAsia="de-DE"/>
        </w:rPr>
        <w:t>zärtste</w:t>
      </w:r>
      <w:proofErr w:type="spellEnd"/>
      <w:r w:rsidRPr="008A75F8">
        <w:rPr>
          <w:rFonts w:eastAsia="Times New Roman"/>
          <w:szCs w:val="24"/>
          <w:lang w:eastAsia="de-DE"/>
        </w:rPr>
        <w:t>, geistigste Bewegen</w:t>
      </w:r>
      <w:r w:rsidRPr="008A75F8">
        <w:rPr>
          <w:rFonts w:eastAsia="Times New Roman"/>
          <w:szCs w:val="24"/>
          <w:lang w:eastAsia="de-DE"/>
        </w:rPr>
        <w:br/>
        <w:t>Wird unvermerkt ins Fleisch geführt</w:t>
      </w:r>
      <w:r w:rsidRPr="008A75F8">
        <w:rPr>
          <w:rFonts w:eastAsia="Times New Roman"/>
          <w:szCs w:val="24"/>
          <w:lang w:eastAsia="de-DE"/>
        </w:rPr>
        <w:br/>
        <w:t>Wenn nicht des Geistes starkes Regen</w:t>
      </w:r>
      <w:r w:rsidRPr="008A75F8">
        <w:rPr>
          <w:rFonts w:eastAsia="Times New Roman"/>
          <w:szCs w:val="24"/>
          <w:lang w:eastAsia="de-DE"/>
        </w:rPr>
        <w:br/>
        <w:t>Uns zum Gebet und Wachen rührt.</w:t>
      </w:r>
    </w:p>
    <w:p w14:paraId="52340BB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Was kann uns der Gefahr entnehmen,</w:t>
      </w:r>
      <w:r w:rsidRPr="008A75F8">
        <w:rPr>
          <w:rFonts w:eastAsia="Times New Roman"/>
          <w:szCs w:val="24"/>
          <w:lang w:eastAsia="de-DE"/>
        </w:rPr>
        <w:br/>
        <w:t>Als deines Geistes reine Lieb‘?</w:t>
      </w:r>
      <w:r w:rsidRPr="008A75F8">
        <w:rPr>
          <w:rFonts w:eastAsia="Times New Roman"/>
          <w:szCs w:val="24"/>
          <w:lang w:eastAsia="de-DE"/>
        </w:rPr>
        <w:br/>
        <w:t xml:space="preserve">Will sich das Herz </w:t>
      </w:r>
      <w:proofErr w:type="spellStart"/>
      <w:r w:rsidRPr="008A75F8">
        <w:rPr>
          <w:rFonts w:eastAsia="Times New Roman"/>
          <w:szCs w:val="24"/>
          <w:lang w:eastAsia="de-DE"/>
        </w:rPr>
        <w:t>hiezu</w:t>
      </w:r>
      <w:proofErr w:type="spellEnd"/>
      <w:r w:rsidRPr="008A75F8">
        <w:rPr>
          <w:rFonts w:eastAsia="Times New Roman"/>
          <w:szCs w:val="24"/>
          <w:lang w:eastAsia="de-DE"/>
        </w:rPr>
        <w:t xml:space="preserve"> bequemen,</w:t>
      </w:r>
      <w:r w:rsidRPr="008A75F8">
        <w:rPr>
          <w:rFonts w:eastAsia="Times New Roman"/>
          <w:szCs w:val="24"/>
          <w:lang w:eastAsia="de-DE"/>
        </w:rPr>
        <w:br/>
        <w:t xml:space="preserve">Dann fühlt es einen </w:t>
      </w:r>
      <w:proofErr w:type="spellStart"/>
      <w:r w:rsidRPr="008A75F8">
        <w:rPr>
          <w:rFonts w:eastAsia="Times New Roman"/>
          <w:szCs w:val="24"/>
          <w:lang w:eastAsia="de-DE"/>
        </w:rPr>
        <w:t>höhern</w:t>
      </w:r>
      <w:proofErr w:type="spellEnd"/>
      <w:r w:rsidRPr="008A75F8">
        <w:rPr>
          <w:rFonts w:eastAsia="Times New Roman"/>
          <w:szCs w:val="24"/>
          <w:lang w:eastAsia="de-DE"/>
        </w:rPr>
        <w:t xml:space="preserve"> Trieb;</w:t>
      </w:r>
      <w:r w:rsidRPr="008A75F8">
        <w:rPr>
          <w:rFonts w:eastAsia="Times New Roman"/>
          <w:szCs w:val="24"/>
          <w:lang w:eastAsia="de-DE"/>
        </w:rPr>
        <w:br/>
        <w:t>Der führet den gefangenen Willen</w:t>
      </w:r>
      <w:r w:rsidRPr="008A75F8">
        <w:rPr>
          <w:rFonts w:eastAsia="Times New Roman"/>
          <w:szCs w:val="24"/>
          <w:lang w:eastAsia="de-DE"/>
        </w:rPr>
        <w:br/>
        <w:t>In unbekannte Freuden ein,</w:t>
      </w:r>
      <w:r w:rsidRPr="008A75F8">
        <w:rPr>
          <w:rFonts w:eastAsia="Times New Roman"/>
          <w:szCs w:val="24"/>
          <w:lang w:eastAsia="de-DE"/>
        </w:rPr>
        <w:br/>
        <w:t>Und kann das Herz so reichlich stillen,</w:t>
      </w:r>
      <w:r w:rsidRPr="008A75F8">
        <w:rPr>
          <w:rFonts w:eastAsia="Times New Roman"/>
          <w:szCs w:val="24"/>
          <w:lang w:eastAsia="de-DE"/>
        </w:rPr>
        <w:br/>
        <w:t>Dass Weltlust ihm muss Ekel sein.</w:t>
      </w:r>
    </w:p>
    <w:p w14:paraId="31B259A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Lässt Du, mein Gott, kein Bild mehr stehen</w:t>
      </w:r>
      <w:r w:rsidRPr="008A75F8">
        <w:rPr>
          <w:rFonts w:eastAsia="Times New Roman"/>
          <w:szCs w:val="24"/>
          <w:lang w:eastAsia="de-DE"/>
        </w:rPr>
        <w:br/>
        <w:t>Im Herzen neben deinem Bild,</w:t>
      </w:r>
      <w:r w:rsidRPr="008A75F8">
        <w:rPr>
          <w:rFonts w:eastAsia="Times New Roman"/>
          <w:szCs w:val="24"/>
          <w:lang w:eastAsia="de-DE"/>
        </w:rPr>
        <w:br/>
        <w:t>So muss der eitle Sinn vergehen,</w:t>
      </w:r>
      <w:r w:rsidRPr="008A75F8">
        <w:rPr>
          <w:rFonts w:eastAsia="Times New Roman"/>
          <w:szCs w:val="24"/>
          <w:lang w:eastAsia="de-DE"/>
        </w:rPr>
        <w:br/>
        <w:t>Weil Gott den ganzen Menschen füllt!</w:t>
      </w:r>
      <w:r w:rsidRPr="008A75F8">
        <w:rPr>
          <w:rFonts w:eastAsia="Times New Roman"/>
          <w:szCs w:val="24"/>
          <w:lang w:eastAsia="de-DE"/>
        </w:rPr>
        <w:br/>
        <w:t>Da wird tief nach dem Schatz gegraben,</w:t>
      </w:r>
      <w:r w:rsidRPr="008A75F8">
        <w:rPr>
          <w:rFonts w:eastAsia="Times New Roman"/>
          <w:szCs w:val="24"/>
          <w:lang w:eastAsia="de-DE"/>
        </w:rPr>
        <w:br/>
        <w:t>Die Perle sorglich beigelegt.</w:t>
      </w:r>
      <w:r w:rsidRPr="008A75F8">
        <w:rPr>
          <w:rFonts w:eastAsia="Times New Roman"/>
          <w:szCs w:val="24"/>
          <w:lang w:eastAsia="de-DE"/>
        </w:rPr>
        <w:br/>
        <w:t>Kein Sünder kann solch Kleinod haben,</w:t>
      </w:r>
      <w:r w:rsidRPr="008A75F8">
        <w:rPr>
          <w:rFonts w:eastAsia="Times New Roman"/>
          <w:szCs w:val="24"/>
          <w:lang w:eastAsia="de-DE"/>
        </w:rPr>
        <w:br/>
        <w:t>Das Fromme nur zur Lust bewegt.</w:t>
      </w:r>
    </w:p>
    <w:p w14:paraId="2225296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Wird Jesus selbst zum Grund </w:t>
      </w:r>
      <w:proofErr w:type="spellStart"/>
      <w:r w:rsidRPr="008A75F8">
        <w:rPr>
          <w:rFonts w:eastAsia="Times New Roman"/>
          <w:szCs w:val="24"/>
          <w:lang w:eastAsia="de-DE"/>
        </w:rPr>
        <w:t>gesetzet</w:t>
      </w:r>
      <w:proofErr w:type="spellEnd"/>
      <w:r w:rsidRPr="008A75F8">
        <w:rPr>
          <w:rFonts w:eastAsia="Times New Roman"/>
          <w:szCs w:val="24"/>
          <w:lang w:eastAsia="de-DE"/>
        </w:rPr>
        <w:t>,</w:t>
      </w:r>
      <w:r w:rsidRPr="008A75F8">
        <w:rPr>
          <w:rFonts w:eastAsia="Times New Roman"/>
          <w:szCs w:val="24"/>
          <w:lang w:eastAsia="de-DE"/>
        </w:rPr>
        <w:br/>
        <w:t>Ist er der Eckstein von dem Bau:</w:t>
      </w:r>
      <w:r w:rsidRPr="008A75F8">
        <w:rPr>
          <w:rFonts w:eastAsia="Times New Roman"/>
          <w:szCs w:val="24"/>
          <w:lang w:eastAsia="de-DE"/>
        </w:rPr>
        <w:br/>
        <w:t>Wer ist’s, der diesen Grund verletzet,</w:t>
      </w:r>
      <w:r w:rsidRPr="008A75F8">
        <w:rPr>
          <w:rFonts w:eastAsia="Times New Roman"/>
          <w:szCs w:val="24"/>
          <w:lang w:eastAsia="de-DE"/>
        </w:rPr>
        <w:br/>
        <w:t>Dass man das Herz nicht wachsend schau?</w:t>
      </w:r>
      <w:r w:rsidRPr="008A75F8">
        <w:rPr>
          <w:rFonts w:eastAsia="Times New Roman"/>
          <w:szCs w:val="24"/>
          <w:lang w:eastAsia="de-DE"/>
        </w:rPr>
        <w:br/>
        <w:t>Wenn Lust und Furcht den Geist bestreiten,</w:t>
      </w:r>
      <w:r w:rsidRPr="008A75F8">
        <w:rPr>
          <w:rFonts w:eastAsia="Times New Roman"/>
          <w:szCs w:val="24"/>
          <w:lang w:eastAsia="de-DE"/>
        </w:rPr>
        <w:br/>
        <w:t>Wird Er der Preis vom treuen Kampf,</w:t>
      </w:r>
      <w:r w:rsidRPr="008A75F8">
        <w:rPr>
          <w:rFonts w:eastAsia="Times New Roman"/>
          <w:szCs w:val="24"/>
          <w:lang w:eastAsia="de-DE"/>
        </w:rPr>
        <w:br/>
        <w:t>Weil dieses Licht die Eitelkeiten</w:t>
      </w:r>
      <w:r w:rsidRPr="008A75F8">
        <w:rPr>
          <w:rFonts w:eastAsia="Times New Roman"/>
          <w:szCs w:val="24"/>
          <w:lang w:eastAsia="de-DE"/>
        </w:rPr>
        <w:br/>
        <w:t>Vertreibt, so schnell als einen Dampf.</w:t>
      </w:r>
    </w:p>
    <w:p w14:paraId="06B29CA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So triumphiert das Gottesleben</w:t>
      </w:r>
      <w:r w:rsidRPr="008A75F8">
        <w:rPr>
          <w:rFonts w:eastAsia="Times New Roman"/>
          <w:szCs w:val="24"/>
          <w:lang w:eastAsia="de-DE"/>
        </w:rPr>
        <w:br/>
        <w:t>Noch in dem Leib der Sterblichkeit;</w:t>
      </w:r>
      <w:r w:rsidRPr="008A75F8">
        <w:rPr>
          <w:rFonts w:eastAsia="Times New Roman"/>
          <w:szCs w:val="24"/>
          <w:lang w:eastAsia="de-DE"/>
        </w:rPr>
        <w:br/>
        <w:t>Kein Kleinod wird ja Dem gegeben,</w:t>
      </w:r>
      <w:r w:rsidRPr="008A75F8">
        <w:rPr>
          <w:rFonts w:eastAsia="Times New Roman"/>
          <w:szCs w:val="24"/>
          <w:lang w:eastAsia="de-DE"/>
        </w:rPr>
        <w:br/>
        <w:t>Der nicht obsieget in dem Streit.</w:t>
      </w:r>
      <w:r w:rsidRPr="008A75F8">
        <w:rPr>
          <w:rFonts w:eastAsia="Times New Roman"/>
          <w:szCs w:val="24"/>
          <w:lang w:eastAsia="de-DE"/>
        </w:rPr>
        <w:br/>
        <w:t>Wo bliebe sonst die Kunst im Siegen?</w:t>
      </w:r>
      <w:r w:rsidRPr="008A75F8">
        <w:rPr>
          <w:rFonts w:eastAsia="Times New Roman"/>
          <w:szCs w:val="24"/>
          <w:lang w:eastAsia="de-DE"/>
        </w:rPr>
        <w:br/>
        <w:t>Wie hielte man im Beten an,</w:t>
      </w:r>
      <w:r w:rsidRPr="008A75F8">
        <w:rPr>
          <w:rFonts w:eastAsia="Times New Roman"/>
          <w:szCs w:val="24"/>
          <w:lang w:eastAsia="de-DE"/>
        </w:rPr>
        <w:br/>
        <w:t>Wenn nicht auch in den schwersten Kriegen</w:t>
      </w:r>
      <w:r w:rsidRPr="008A75F8">
        <w:rPr>
          <w:rFonts w:eastAsia="Times New Roman"/>
          <w:szCs w:val="24"/>
          <w:lang w:eastAsia="de-DE"/>
        </w:rPr>
        <w:br/>
        <w:t>Der Liebeseifer siegen kann?</w:t>
      </w:r>
    </w:p>
    <w:p w14:paraId="0D2F8D2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Die kleine Müh‘, das kurze Streiten</w:t>
      </w:r>
      <w:r w:rsidRPr="008A75F8">
        <w:rPr>
          <w:rFonts w:eastAsia="Times New Roman"/>
          <w:szCs w:val="24"/>
          <w:lang w:eastAsia="de-DE"/>
        </w:rPr>
        <w:br/>
        <w:t>Bringt unaussprechlich süße Ruh!</w:t>
      </w:r>
      <w:r w:rsidRPr="008A75F8">
        <w:rPr>
          <w:rFonts w:eastAsia="Times New Roman"/>
          <w:szCs w:val="24"/>
          <w:lang w:eastAsia="de-DE"/>
        </w:rPr>
        <w:br/>
        <w:t xml:space="preserve">Die tiefsten </w:t>
      </w:r>
      <w:proofErr w:type="spellStart"/>
      <w:r w:rsidRPr="008A75F8">
        <w:rPr>
          <w:rFonts w:eastAsia="Times New Roman"/>
          <w:szCs w:val="24"/>
          <w:lang w:eastAsia="de-DE"/>
        </w:rPr>
        <w:t>Gotteslieblichkeiten</w:t>
      </w:r>
      <w:proofErr w:type="spellEnd"/>
      <w:r w:rsidRPr="008A75F8">
        <w:rPr>
          <w:rFonts w:eastAsia="Times New Roman"/>
          <w:szCs w:val="24"/>
          <w:lang w:eastAsia="de-DE"/>
        </w:rPr>
        <w:br/>
        <w:t>Von oben fließen Denen zu,</w:t>
      </w:r>
      <w:r w:rsidRPr="008A75F8">
        <w:rPr>
          <w:rFonts w:eastAsia="Times New Roman"/>
          <w:szCs w:val="24"/>
          <w:lang w:eastAsia="de-DE"/>
        </w:rPr>
        <w:br/>
        <w:t>Die alles Dinges sich enthalten</w:t>
      </w:r>
      <w:r w:rsidRPr="008A75F8">
        <w:rPr>
          <w:rFonts w:eastAsia="Times New Roman"/>
          <w:szCs w:val="24"/>
          <w:lang w:eastAsia="de-DE"/>
        </w:rPr>
        <w:br/>
        <w:t xml:space="preserve">Und nichts </w:t>
      </w:r>
      <w:proofErr w:type="spellStart"/>
      <w:r w:rsidRPr="008A75F8">
        <w:rPr>
          <w:rFonts w:eastAsia="Times New Roman"/>
          <w:szCs w:val="24"/>
          <w:lang w:eastAsia="de-DE"/>
        </w:rPr>
        <w:t>Verdächt’ges</w:t>
      </w:r>
      <w:proofErr w:type="spellEnd"/>
      <w:r w:rsidRPr="008A75F8">
        <w:rPr>
          <w:rFonts w:eastAsia="Times New Roman"/>
          <w:szCs w:val="24"/>
          <w:lang w:eastAsia="de-DE"/>
        </w:rPr>
        <w:t xml:space="preserve"> rühren an;</w:t>
      </w:r>
      <w:r w:rsidRPr="008A75F8">
        <w:rPr>
          <w:rFonts w:eastAsia="Times New Roman"/>
          <w:szCs w:val="24"/>
          <w:lang w:eastAsia="de-DE"/>
        </w:rPr>
        <w:br/>
        <w:t>Wer Jesum nur lässt in sich walten,</w:t>
      </w:r>
      <w:r w:rsidRPr="008A75F8">
        <w:rPr>
          <w:rFonts w:eastAsia="Times New Roman"/>
          <w:szCs w:val="24"/>
          <w:lang w:eastAsia="de-DE"/>
        </w:rPr>
        <w:br/>
        <w:t xml:space="preserve">Der </w:t>
      </w:r>
      <w:proofErr w:type="spellStart"/>
      <w:r w:rsidRPr="008A75F8">
        <w:rPr>
          <w:rFonts w:eastAsia="Times New Roman"/>
          <w:szCs w:val="24"/>
          <w:lang w:eastAsia="de-DE"/>
        </w:rPr>
        <w:t>siehet</w:t>
      </w:r>
      <w:proofErr w:type="spellEnd"/>
      <w:r w:rsidRPr="008A75F8">
        <w:rPr>
          <w:rFonts w:eastAsia="Times New Roman"/>
          <w:szCs w:val="24"/>
          <w:lang w:eastAsia="de-DE"/>
        </w:rPr>
        <w:t>, was die Liebe kann.</w:t>
      </w:r>
    </w:p>
    <w:p w14:paraId="7446E1A3" w14:textId="77777777" w:rsidR="008E5F26"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Die Liebe krönt die Auserwählten,</w:t>
      </w:r>
      <w:r w:rsidRPr="008A75F8">
        <w:rPr>
          <w:rFonts w:eastAsia="Times New Roman"/>
          <w:szCs w:val="24"/>
          <w:lang w:eastAsia="de-DE"/>
        </w:rPr>
        <w:br/>
        <w:t>Und führt sie vor des Vaters Thron;</w:t>
      </w:r>
      <w:r w:rsidRPr="008A75F8">
        <w:rPr>
          <w:rFonts w:eastAsia="Times New Roman"/>
          <w:szCs w:val="24"/>
          <w:lang w:eastAsia="de-DE"/>
        </w:rPr>
        <w:br/>
        <w:t>Nur die vom heil’gen Geist Beseelten</w:t>
      </w:r>
      <w:r w:rsidRPr="008A75F8">
        <w:rPr>
          <w:rFonts w:eastAsia="Times New Roman"/>
          <w:szCs w:val="24"/>
          <w:lang w:eastAsia="de-DE"/>
        </w:rPr>
        <w:br/>
      </w:r>
      <w:proofErr w:type="spellStart"/>
      <w:r w:rsidRPr="008A75F8">
        <w:rPr>
          <w:rFonts w:eastAsia="Times New Roman"/>
          <w:szCs w:val="24"/>
          <w:lang w:eastAsia="de-DE"/>
        </w:rPr>
        <w:t>Besteh’n</w:t>
      </w:r>
      <w:proofErr w:type="spellEnd"/>
      <w:r w:rsidRPr="008A75F8">
        <w:rPr>
          <w:rFonts w:eastAsia="Times New Roman"/>
          <w:szCs w:val="24"/>
          <w:lang w:eastAsia="de-DE"/>
        </w:rPr>
        <w:t xml:space="preserve"> </w:t>
      </w:r>
      <w:proofErr w:type="spellStart"/>
      <w:r w:rsidRPr="008A75F8">
        <w:rPr>
          <w:rFonts w:eastAsia="Times New Roman"/>
          <w:szCs w:val="24"/>
          <w:lang w:eastAsia="de-DE"/>
        </w:rPr>
        <w:t>vor’m</w:t>
      </w:r>
      <w:proofErr w:type="spellEnd"/>
      <w:r w:rsidRPr="008A75F8">
        <w:rPr>
          <w:rFonts w:eastAsia="Times New Roman"/>
          <w:szCs w:val="24"/>
          <w:lang w:eastAsia="de-DE"/>
        </w:rPr>
        <w:t xml:space="preserve"> Vater durch den Sohn.</w:t>
      </w:r>
      <w:r w:rsidRPr="008A75F8">
        <w:rPr>
          <w:rFonts w:eastAsia="Times New Roman"/>
          <w:szCs w:val="24"/>
          <w:lang w:eastAsia="de-DE"/>
        </w:rPr>
        <w:br/>
        <w:t>O wen nur Jesu Liebe treibet,</w:t>
      </w:r>
      <w:r w:rsidRPr="008A75F8">
        <w:rPr>
          <w:rFonts w:eastAsia="Times New Roman"/>
          <w:szCs w:val="24"/>
          <w:lang w:eastAsia="de-DE"/>
        </w:rPr>
        <w:br/>
        <w:t xml:space="preserve">Der bat auf ewig </w:t>
      </w:r>
      <w:proofErr w:type="spellStart"/>
      <w:r w:rsidRPr="008A75F8">
        <w:rPr>
          <w:rFonts w:eastAsia="Times New Roman"/>
          <w:szCs w:val="24"/>
          <w:lang w:eastAsia="de-DE"/>
        </w:rPr>
        <w:t>g’nug</w:t>
      </w:r>
      <w:proofErr w:type="spellEnd"/>
      <w:r w:rsidRPr="008A75F8">
        <w:rPr>
          <w:rFonts w:eastAsia="Times New Roman"/>
          <w:szCs w:val="24"/>
          <w:lang w:eastAsia="de-DE"/>
        </w:rPr>
        <w:t xml:space="preserve"> an ihr,</w:t>
      </w:r>
      <w:r w:rsidRPr="008A75F8">
        <w:rPr>
          <w:rFonts w:eastAsia="Times New Roman"/>
          <w:szCs w:val="24"/>
          <w:lang w:eastAsia="de-DE"/>
        </w:rPr>
        <w:br/>
        <w:t>Und wer als Reb‘ am Weinstock bleibet,</w:t>
      </w:r>
      <w:r w:rsidRPr="008A75F8">
        <w:rPr>
          <w:rFonts w:eastAsia="Times New Roman"/>
          <w:szCs w:val="24"/>
          <w:lang w:eastAsia="de-DE"/>
        </w:rPr>
        <w:br/>
        <w:t>Trägt Lebensfrüchte dort und hier!</w:t>
      </w:r>
    </w:p>
    <w:p w14:paraId="5E4B2D90" w14:textId="77777777" w:rsidR="008E5F26" w:rsidRPr="00093083" w:rsidRDefault="008E5F26" w:rsidP="008E5F26">
      <w:pPr>
        <w:pStyle w:val="berschrift2"/>
      </w:pPr>
      <w:r w:rsidRPr="00093083">
        <w:t>Um Vollbringung des Willens Christi.</w:t>
      </w:r>
    </w:p>
    <w:p w14:paraId="051FD731" w14:textId="77777777" w:rsidR="008E5F26" w:rsidRPr="00093083" w:rsidRDefault="008E5F26" w:rsidP="008E5F26">
      <w:r w:rsidRPr="00093083">
        <w:t>Jesu, meiner Seele Leben,</w:t>
      </w:r>
      <w:r w:rsidRPr="00093083">
        <w:br/>
        <w:t>Dem ich mich zum Dienst ergeben,</w:t>
      </w:r>
      <w:r w:rsidRPr="00093083">
        <w:br/>
        <w:t>Dem auch der geheimste Grund</w:t>
      </w:r>
      <w:r w:rsidRPr="00093083">
        <w:br/>
        <w:t>Aller Menschenherzen kund:</w:t>
      </w:r>
      <w:r w:rsidRPr="00093083">
        <w:br/>
        <w:t>Herr! Du prüfest meine Sinnen,</w:t>
      </w:r>
      <w:r w:rsidRPr="00093083">
        <w:br/>
        <w:t>Reden, Schweigen und Beginnen;</w:t>
      </w:r>
      <w:r w:rsidRPr="00093083">
        <w:br/>
        <w:t>Was ich vor und nachmals tu,</w:t>
      </w:r>
      <w:r w:rsidRPr="00093083">
        <w:br/>
        <w:t xml:space="preserve">Alles überblickest Du! </w:t>
      </w:r>
    </w:p>
    <w:p w14:paraId="318F192A" w14:textId="77777777" w:rsidR="008E5F26" w:rsidRPr="00093083" w:rsidRDefault="008E5F26" w:rsidP="008E5F26">
      <w:r w:rsidRPr="00093083">
        <w:t>Ach, ich wünsche deinen Willen</w:t>
      </w:r>
      <w:r w:rsidRPr="00093083">
        <w:br/>
        <w:t>Ganz in Allem zu erfüllen!</w:t>
      </w:r>
      <w:r w:rsidRPr="00093083">
        <w:br/>
        <w:t>Stehe diesem Vorsatz bei,</w:t>
      </w:r>
      <w:r w:rsidRPr="00093083">
        <w:br/>
        <w:t xml:space="preserve">Mach‘ mich </w:t>
      </w:r>
      <w:proofErr w:type="spellStart"/>
      <w:r w:rsidRPr="00093083">
        <w:t>eig’nen</w:t>
      </w:r>
      <w:proofErr w:type="spellEnd"/>
      <w:r w:rsidRPr="00093083">
        <w:t xml:space="preserve"> Willens frei!</w:t>
      </w:r>
      <w:r w:rsidRPr="00093083">
        <w:br/>
        <w:t>Gib mir Weisheit, dass in Allen</w:t>
      </w:r>
      <w:r w:rsidRPr="00093083">
        <w:br/>
        <w:t>Mir dein Wollen mag gefallen,</w:t>
      </w:r>
      <w:r w:rsidRPr="00093083">
        <w:br/>
        <w:t>So in Freuden, als im leid,</w:t>
      </w:r>
      <w:r w:rsidRPr="00093083">
        <w:br/>
        <w:t xml:space="preserve">So in Zeit, als Ewigkeit! </w:t>
      </w:r>
    </w:p>
    <w:p w14:paraId="59C53A18" w14:textId="77777777" w:rsidR="008E5F26" w:rsidRPr="00093083" w:rsidRDefault="008E5F26" w:rsidP="008E5F26">
      <w:r w:rsidRPr="00093083">
        <w:t>Stets nach deinem Willen streben,</w:t>
      </w:r>
      <w:r w:rsidRPr="00093083">
        <w:br/>
        <w:t>Heißt den Engeln ähnlich leben,</w:t>
      </w:r>
      <w:r w:rsidRPr="00093083">
        <w:br/>
        <w:t>Und muss auch in Höllenpein</w:t>
      </w:r>
      <w:r w:rsidRPr="00093083">
        <w:br/>
        <w:t xml:space="preserve">Deiner </w:t>
      </w:r>
      <w:proofErr w:type="spellStart"/>
      <w:r w:rsidRPr="00093083">
        <w:t>Gläub’gen</w:t>
      </w:r>
      <w:proofErr w:type="spellEnd"/>
      <w:r w:rsidRPr="00093083">
        <w:t xml:space="preserve"> Labsal sein.</w:t>
      </w:r>
      <w:r w:rsidRPr="00093083">
        <w:br/>
        <w:t>Denn, was ohne Dich beginnet,</w:t>
      </w:r>
      <w:r w:rsidRPr="00093083">
        <w:br/>
        <w:t>Was nur Fleisch und Blut ersinnet,</w:t>
      </w:r>
      <w:r w:rsidRPr="00093083">
        <w:br/>
        <w:t xml:space="preserve">Hat, ob’s noch so </w:t>
      </w:r>
      <w:proofErr w:type="spellStart"/>
      <w:r w:rsidRPr="00093083">
        <w:t>wohlgestalt</w:t>
      </w:r>
      <w:proofErr w:type="spellEnd"/>
      <w:r w:rsidRPr="00093083">
        <w:t>,</w:t>
      </w:r>
      <w:r w:rsidRPr="00093083">
        <w:br/>
        <w:t xml:space="preserve">Keinen Grund und keinen Halt. </w:t>
      </w:r>
    </w:p>
    <w:p w14:paraId="7E52A2C0" w14:textId="77777777" w:rsidR="008E5F26" w:rsidRPr="00093083" w:rsidRDefault="008E5F26" w:rsidP="008E5F26">
      <w:r w:rsidRPr="00093083">
        <w:t>Herr! nur Du wirkst guten Willen;</w:t>
      </w:r>
      <w:r w:rsidRPr="00093083">
        <w:br/>
        <w:t>Gib auch Kraft, ihn zu erfüllen,</w:t>
      </w:r>
      <w:r w:rsidRPr="00093083">
        <w:br/>
        <w:t>Wie Dir’s lieb ist in der Zeit,</w:t>
      </w:r>
      <w:r w:rsidRPr="00093083">
        <w:br/>
        <w:t xml:space="preserve">Wie Dir’s lieb in Ewigkeit! </w:t>
      </w:r>
    </w:p>
    <w:p w14:paraId="433A9F81" w14:textId="77777777" w:rsidR="008E5F26" w:rsidRPr="008A75F8" w:rsidRDefault="008E5F26" w:rsidP="008E5F26">
      <w:pPr>
        <w:spacing w:before="100" w:beforeAutospacing="1" w:after="100" w:afterAutospacing="1" w:line="240" w:lineRule="auto"/>
        <w:rPr>
          <w:rFonts w:eastAsia="Times New Roman"/>
          <w:szCs w:val="24"/>
          <w:lang w:eastAsia="de-DE"/>
        </w:rPr>
      </w:pPr>
    </w:p>
    <w:p w14:paraId="3B05E62A" w14:textId="77777777" w:rsidR="008E5F26" w:rsidRPr="008A75F8" w:rsidRDefault="008E5F26" w:rsidP="008E5F26">
      <w:pPr>
        <w:pStyle w:val="berschrift2"/>
      </w:pPr>
      <w:r w:rsidRPr="008A75F8">
        <w:t>Um volle Freiheit des Geistes.</w:t>
      </w:r>
    </w:p>
    <w:p w14:paraId="6C5BABF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Zeuch meinen Geist, o Herr, von hinnen</w:t>
      </w:r>
      <w:r w:rsidRPr="008A75F8">
        <w:rPr>
          <w:rFonts w:eastAsia="Times New Roman"/>
          <w:szCs w:val="24"/>
          <w:lang w:eastAsia="de-DE"/>
        </w:rPr>
        <w:br/>
        <w:t>Ganz über sich, zu Dir hinauf!</w:t>
      </w:r>
      <w:r w:rsidRPr="008A75F8">
        <w:rPr>
          <w:rFonts w:eastAsia="Times New Roman"/>
          <w:szCs w:val="24"/>
          <w:lang w:eastAsia="de-DE"/>
        </w:rPr>
        <w:br/>
        <w:t>Ich sehne mich mit Herz und Sinnen</w:t>
      </w:r>
      <w:r w:rsidRPr="008A75F8">
        <w:rPr>
          <w:rFonts w:eastAsia="Times New Roman"/>
          <w:szCs w:val="24"/>
          <w:lang w:eastAsia="de-DE"/>
        </w:rPr>
        <w:br/>
        <w:t xml:space="preserve">Nach einem </w:t>
      </w:r>
      <w:proofErr w:type="spellStart"/>
      <w:r w:rsidRPr="008A75F8">
        <w:rPr>
          <w:rFonts w:eastAsia="Times New Roman"/>
          <w:szCs w:val="24"/>
          <w:lang w:eastAsia="de-DE"/>
        </w:rPr>
        <w:t>sel’gen</w:t>
      </w:r>
      <w:proofErr w:type="spellEnd"/>
      <w:r w:rsidRPr="008A75F8">
        <w:rPr>
          <w:rFonts w:eastAsia="Times New Roman"/>
          <w:szCs w:val="24"/>
          <w:lang w:eastAsia="de-DE"/>
        </w:rPr>
        <w:t xml:space="preserve"> Glaubenslauf.</w:t>
      </w:r>
      <w:r w:rsidRPr="008A75F8">
        <w:rPr>
          <w:rFonts w:eastAsia="Times New Roman"/>
          <w:szCs w:val="24"/>
          <w:lang w:eastAsia="de-DE"/>
        </w:rPr>
        <w:br/>
      </w:r>
      <w:proofErr w:type="spellStart"/>
      <w:r w:rsidRPr="008A75F8">
        <w:rPr>
          <w:rFonts w:eastAsia="Times New Roman"/>
          <w:szCs w:val="24"/>
          <w:lang w:eastAsia="de-DE"/>
        </w:rPr>
        <w:t>Regier</w:t>
      </w:r>
      <w:proofErr w:type="spellEnd"/>
      <w:r w:rsidRPr="008A75F8">
        <w:rPr>
          <w:rFonts w:eastAsia="Times New Roman"/>
          <w:szCs w:val="24"/>
          <w:lang w:eastAsia="de-DE"/>
        </w:rPr>
        <w:t>‘ mich nur nach deinem Willen,</w:t>
      </w:r>
      <w:r w:rsidRPr="008A75F8">
        <w:rPr>
          <w:rFonts w:eastAsia="Times New Roman"/>
          <w:szCs w:val="24"/>
          <w:lang w:eastAsia="de-DE"/>
        </w:rPr>
        <w:br/>
        <w:t>Dir nachzufolgen ohne Trug!</w:t>
      </w:r>
      <w:r w:rsidRPr="008A75F8">
        <w:rPr>
          <w:rFonts w:eastAsia="Times New Roman"/>
          <w:szCs w:val="24"/>
          <w:lang w:eastAsia="de-DE"/>
        </w:rPr>
        <w:br/>
        <w:t>Was kann sonst meine Sehnsucht stillen?</w:t>
      </w:r>
      <w:r w:rsidRPr="008A75F8">
        <w:rPr>
          <w:rFonts w:eastAsia="Times New Roman"/>
          <w:szCs w:val="24"/>
          <w:lang w:eastAsia="de-DE"/>
        </w:rPr>
        <w:br/>
        <w:t>Wer tut mir außer Dir genug?</w:t>
      </w:r>
    </w:p>
    <w:p w14:paraId="13E1840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Weil aber so viel widerstrebet</w:t>
      </w:r>
      <w:r w:rsidRPr="008A75F8">
        <w:rPr>
          <w:rFonts w:eastAsia="Times New Roman"/>
          <w:szCs w:val="24"/>
          <w:lang w:eastAsia="de-DE"/>
        </w:rPr>
        <w:br/>
        <w:t>Dem abgewandten Pilgergeist,</w:t>
      </w:r>
      <w:r w:rsidRPr="008A75F8">
        <w:rPr>
          <w:rFonts w:eastAsia="Times New Roman"/>
          <w:szCs w:val="24"/>
          <w:lang w:eastAsia="de-DE"/>
        </w:rPr>
        <w:br/>
        <w:t>Der gern in Gottes Freiheit lebet</w:t>
      </w:r>
      <w:r w:rsidRPr="008A75F8">
        <w:rPr>
          <w:rFonts w:eastAsia="Times New Roman"/>
          <w:szCs w:val="24"/>
          <w:lang w:eastAsia="de-DE"/>
        </w:rPr>
        <w:br/>
        <w:t xml:space="preserve">Und zum </w:t>
      </w:r>
      <w:proofErr w:type="spellStart"/>
      <w:r w:rsidRPr="008A75F8">
        <w:rPr>
          <w:rFonts w:eastAsia="Times New Roman"/>
          <w:szCs w:val="24"/>
          <w:lang w:eastAsia="de-DE"/>
        </w:rPr>
        <w:t>verheiß’nen</w:t>
      </w:r>
      <w:proofErr w:type="spellEnd"/>
      <w:r w:rsidRPr="008A75F8">
        <w:rPr>
          <w:rFonts w:eastAsia="Times New Roman"/>
          <w:szCs w:val="24"/>
          <w:lang w:eastAsia="de-DE"/>
        </w:rPr>
        <w:t xml:space="preserve"> Erbe reist:</w:t>
      </w:r>
      <w:r w:rsidRPr="008A75F8">
        <w:rPr>
          <w:rFonts w:eastAsia="Times New Roman"/>
          <w:szCs w:val="24"/>
          <w:lang w:eastAsia="de-DE"/>
        </w:rPr>
        <w:br/>
        <w:t>So nimm mir ab die schweren Lasten</w:t>
      </w:r>
      <w:r w:rsidRPr="008A75F8">
        <w:rPr>
          <w:rFonts w:eastAsia="Times New Roman"/>
          <w:szCs w:val="24"/>
          <w:lang w:eastAsia="de-DE"/>
        </w:rPr>
        <w:br/>
        <w:t>Der Sinnenlust und Eigenheit;</w:t>
      </w:r>
      <w:r w:rsidRPr="008A75F8">
        <w:rPr>
          <w:rFonts w:eastAsia="Times New Roman"/>
          <w:szCs w:val="24"/>
          <w:lang w:eastAsia="de-DE"/>
        </w:rPr>
        <w:br/>
        <w:t>Den Geist lass in der Stille rasten,</w:t>
      </w:r>
      <w:r w:rsidRPr="008A75F8">
        <w:rPr>
          <w:rFonts w:eastAsia="Times New Roman"/>
          <w:szCs w:val="24"/>
          <w:lang w:eastAsia="de-DE"/>
        </w:rPr>
        <w:br/>
        <w:t>Durch Dich von allem Bann befreit.</w:t>
      </w:r>
    </w:p>
    <w:p w14:paraId="4D9354F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Sei das </w:t>
      </w:r>
      <w:proofErr w:type="spellStart"/>
      <w:r w:rsidRPr="008A75F8">
        <w:rPr>
          <w:rFonts w:eastAsia="Times New Roman"/>
          <w:szCs w:val="24"/>
          <w:lang w:eastAsia="de-DE"/>
        </w:rPr>
        <w:t>Erschaff</w:t>
      </w:r>
      <w:r>
        <w:rPr>
          <w:rFonts w:eastAsia="Times New Roman"/>
          <w:szCs w:val="24"/>
          <w:lang w:eastAsia="de-DE"/>
        </w:rPr>
        <w:t>‘</w:t>
      </w:r>
      <w:r w:rsidRPr="008A75F8">
        <w:rPr>
          <w:rFonts w:eastAsia="Times New Roman"/>
          <w:szCs w:val="24"/>
          <w:lang w:eastAsia="de-DE"/>
        </w:rPr>
        <w:t>ne</w:t>
      </w:r>
      <w:proofErr w:type="spellEnd"/>
      <w:r w:rsidRPr="008A75F8">
        <w:rPr>
          <w:rFonts w:eastAsia="Times New Roman"/>
          <w:szCs w:val="24"/>
          <w:lang w:eastAsia="de-DE"/>
        </w:rPr>
        <w:t xml:space="preserve"> noch so schöne,</w:t>
      </w:r>
      <w:r w:rsidRPr="008A75F8">
        <w:rPr>
          <w:rFonts w:eastAsia="Times New Roman"/>
          <w:szCs w:val="24"/>
          <w:lang w:eastAsia="de-DE"/>
        </w:rPr>
        <w:br/>
        <w:t>So muss es doch verlassen sein;</w:t>
      </w:r>
      <w:r w:rsidRPr="008A75F8">
        <w:rPr>
          <w:rFonts w:eastAsia="Times New Roman"/>
          <w:szCs w:val="24"/>
          <w:lang w:eastAsia="de-DE"/>
        </w:rPr>
        <w:br/>
        <w:t>Wonach ich mich im Grunde sehne,</w:t>
      </w:r>
      <w:r w:rsidRPr="008A75F8">
        <w:rPr>
          <w:rFonts w:eastAsia="Times New Roman"/>
          <w:szCs w:val="24"/>
          <w:lang w:eastAsia="de-DE"/>
        </w:rPr>
        <w:br/>
        <w:t>Nur das befriedigt mich allein.</w:t>
      </w:r>
      <w:r w:rsidRPr="008A75F8">
        <w:rPr>
          <w:rFonts w:eastAsia="Times New Roman"/>
          <w:szCs w:val="24"/>
          <w:lang w:eastAsia="de-DE"/>
        </w:rPr>
        <w:br/>
        <w:t>Vom Andern kann ich nichts behalten,</w:t>
      </w:r>
      <w:r w:rsidRPr="008A75F8">
        <w:rPr>
          <w:rFonts w:eastAsia="Times New Roman"/>
          <w:szCs w:val="24"/>
          <w:lang w:eastAsia="de-DE"/>
        </w:rPr>
        <w:br/>
        <w:t>Dich zieh‘ ich Selbst in mich, und Du</w:t>
      </w:r>
      <w:r w:rsidRPr="008A75F8">
        <w:rPr>
          <w:rFonts w:eastAsia="Times New Roman"/>
          <w:szCs w:val="24"/>
          <w:lang w:eastAsia="de-DE"/>
        </w:rPr>
        <w:br/>
        <w:t>Zeuchst mich in Dich. Dich lass‘ ich walten,</w:t>
      </w:r>
      <w:r w:rsidRPr="008A75F8">
        <w:rPr>
          <w:rFonts w:eastAsia="Times New Roman"/>
          <w:szCs w:val="24"/>
          <w:lang w:eastAsia="de-DE"/>
        </w:rPr>
        <w:br/>
        <w:t>Du schließest meine Sinnen zu.</w:t>
      </w:r>
    </w:p>
    <w:p w14:paraId="282F5FB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Zwar kennt mein Geist noch manche Speisen,</w:t>
      </w:r>
      <w:r w:rsidRPr="008A75F8">
        <w:rPr>
          <w:rFonts w:eastAsia="Times New Roman"/>
          <w:szCs w:val="24"/>
          <w:lang w:eastAsia="de-DE"/>
        </w:rPr>
        <w:br/>
        <w:t>Die geistlich und vergnüglich sind,</w:t>
      </w:r>
      <w:r w:rsidRPr="008A75F8">
        <w:rPr>
          <w:rFonts w:eastAsia="Times New Roman"/>
          <w:szCs w:val="24"/>
          <w:lang w:eastAsia="de-DE"/>
        </w:rPr>
        <w:br/>
        <w:t>Doch kann ich sie nicht fröhlich preisen,</w:t>
      </w:r>
      <w:r w:rsidRPr="008A75F8">
        <w:rPr>
          <w:rFonts w:eastAsia="Times New Roman"/>
          <w:szCs w:val="24"/>
          <w:lang w:eastAsia="de-DE"/>
        </w:rPr>
        <w:br/>
        <w:t xml:space="preserve">Wenn man darin auch Nahrung </w:t>
      </w:r>
      <w:proofErr w:type="spellStart"/>
      <w:r w:rsidRPr="008A75F8">
        <w:rPr>
          <w:rFonts w:eastAsia="Times New Roman"/>
          <w:szCs w:val="24"/>
          <w:lang w:eastAsia="de-DE"/>
        </w:rPr>
        <w:t>find’t</w:t>
      </w:r>
      <w:proofErr w:type="spellEnd"/>
      <w:r w:rsidRPr="008A75F8">
        <w:rPr>
          <w:rFonts w:eastAsia="Times New Roman"/>
          <w:szCs w:val="24"/>
          <w:lang w:eastAsia="de-DE"/>
        </w:rPr>
        <w:t>.</w:t>
      </w:r>
      <w:r w:rsidRPr="008A75F8">
        <w:rPr>
          <w:rFonts w:eastAsia="Times New Roman"/>
          <w:szCs w:val="24"/>
          <w:lang w:eastAsia="de-DE"/>
        </w:rPr>
        <w:br/>
        <w:t>Nein, Du nur bist das Brot der Seelen,</w:t>
      </w:r>
      <w:r w:rsidRPr="008A75F8">
        <w:rPr>
          <w:rFonts w:eastAsia="Times New Roman"/>
          <w:szCs w:val="24"/>
          <w:lang w:eastAsia="de-DE"/>
        </w:rPr>
        <w:br/>
        <w:t>Und selig, himmlisch werden sein,</w:t>
      </w:r>
      <w:r w:rsidRPr="008A75F8">
        <w:rPr>
          <w:rFonts w:eastAsia="Times New Roman"/>
          <w:szCs w:val="24"/>
          <w:lang w:eastAsia="de-DE"/>
        </w:rPr>
        <w:br/>
        <w:t>Die Dich mit voller Kraft erwählen,</w:t>
      </w:r>
      <w:r w:rsidRPr="008A75F8">
        <w:rPr>
          <w:rFonts w:eastAsia="Times New Roman"/>
          <w:szCs w:val="24"/>
          <w:lang w:eastAsia="de-DE"/>
        </w:rPr>
        <w:br/>
        <w:t>Bis sie in Dich gesunken ein!</w:t>
      </w:r>
    </w:p>
    <w:p w14:paraId="3C7712F2" w14:textId="77777777" w:rsidR="008E5F26" w:rsidRPr="008A75F8" w:rsidRDefault="008E5F26" w:rsidP="008E5F26">
      <w:pPr>
        <w:pStyle w:val="berschrift2"/>
      </w:pPr>
      <w:r w:rsidRPr="008A75F8">
        <w:t>Um volle Jesusähnlichkeit.</w:t>
      </w:r>
    </w:p>
    <w:p w14:paraId="3F1E9B3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Heiligster Jesu, Heiligungsquelle,</w:t>
      </w:r>
      <w:r w:rsidRPr="008A75F8">
        <w:rPr>
          <w:rFonts w:eastAsia="Times New Roman"/>
          <w:szCs w:val="24"/>
          <w:lang w:eastAsia="de-DE"/>
        </w:rPr>
        <w:br/>
        <w:t>Mehr als Kristall rein, klar und helle,</w:t>
      </w:r>
      <w:r w:rsidRPr="008A75F8">
        <w:rPr>
          <w:rFonts w:eastAsia="Times New Roman"/>
          <w:szCs w:val="24"/>
          <w:lang w:eastAsia="de-DE"/>
        </w:rPr>
        <w:br/>
        <w:t xml:space="preserve">Du </w:t>
      </w:r>
      <w:proofErr w:type="spellStart"/>
      <w:r w:rsidRPr="008A75F8">
        <w:rPr>
          <w:rFonts w:eastAsia="Times New Roman"/>
          <w:szCs w:val="24"/>
          <w:lang w:eastAsia="de-DE"/>
        </w:rPr>
        <w:t>lautrer</w:t>
      </w:r>
      <w:proofErr w:type="spellEnd"/>
      <w:r w:rsidRPr="008A75F8">
        <w:rPr>
          <w:rFonts w:eastAsia="Times New Roman"/>
          <w:szCs w:val="24"/>
          <w:lang w:eastAsia="de-DE"/>
        </w:rPr>
        <w:t xml:space="preserve"> Strom der Heiligkeit!</w:t>
      </w:r>
      <w:r w:rsidRPr="008A75F8">
        <w:rPr>
          <w:rFonts w:eastAsia="Times New Roman"/>
          <w:szCs w:val="24"/>
          <w:lang w:eastAsia="de-DE"/>
        </w:rPr>
        <w:br/>
        <w:t>Aller Glanz der Cherubinen,</w:t>
      </w:r>
      <w:r w:rsidRPr="008A75F8">
        <w:rPr>
          <w:rFonts w:eastAsia="Times New Roman"/>
          <w:szCs w:val="24"/>
          <w:lang w:eastAsia="de-DE"/>
        </w:rPr>
        <w:br/>
        <w:t>Die Heiligkeit der Seraphinen,</w:t>
      </w:r>
      <w:r w:rsidRPr="008A75F8">
        <w:rPr>
          <w:rFonts w:eastAsia="Times New Roman"/>
          <w:szCs w:val="24"/>
          <w:lang w:eastAsia="de-DE"/>
        </w:rPr>
        <w:br/>
        <w:t>Ist gegen Dir nur Dunkelheit.</w:t>
      </w:r>
      <w:r w:rsidRPr="008A75F8">
        <w:rPr>
          <w:rFonts w:eastAsia="Times New Roman"/>
          <w:szCs w:val="24"/>
          <w:lang w:eastAsia="de-DE"/>
        </w:rPr>
        <w:br/>
        <w:t>Ein Vorbild bist Du mir;</w:t>
      </w:r>
      <w:r w:rsidRPr="008A75F8">
        <w:rPr>
          <w:rFonts w:eastAsia="Times New Roman"/>
          <w:szCs w:val="24"/>
          <w:lang w:eastAsia="de-DE"/>
        </w:rPr>
        <w:br/>
        <w:t>Ach bilde mich nach Dir,</w:t>
      </w:r>
      <w:r w:rsidRPr="008A75F8">
        <w:rPr>
          <w:rFonts w:eastAsia="Times New Roman"/>
          <w:szCs w:val="24"/>
          <w:lang w:eastAsia="de-DE"/>
        </w:rPr>
        <w:br/>
        <w:t>Du mein Alles!</w:t>
      </w:r>
      <w:r w:rsidRPr="008A75F8">
        <w:rPr>
          <w:rFonts w:eastAsia="Times New Roman"/>
          <w:szCs w:val="24"/>
          <w:lang w:eastAsia="de-DE"/>
        </w:rPr>
        <w:br/>
        <w:t>Jesu, ei nu,</w:t>
      </w:r>
      <w:r w:rsidRPr="008A75F8">
        <w:rPr>
          <w:rFonts w:eastAsia="Times New Roman"/>
          <w:szCs w:val="24"/>
          <w:lang w:eastAsia="de-DE"/>
        </w:rPr>
        <w:br/>
        <w:t>Hilf mir dazu,</w:t>
      </w:r>
      <w:r w:rsidRPr="008A75F8">
        <w:rPr>
          <w:rFonts w:eastAsia="Times New Roman"/>
          <w:szCs w:val="24"/>
          <w:lang w:eastAsia="de-DE"/>
        </w:rPr>
        <w:br/>
        <w:t>Dass ich mag heilig sein, wie Du!</w:t>
      </w:r>
    </w:p>
    <w:p w14:paraId="14365E6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stiller Jesu, wie dein Wille,</w:t>
      </w:r>
      <w:r w:rsidRPr="008A75F8">
        <w:rPr>
          <w:rFonts w:eastAsia="Times New Roman"/>
          <w:szCs w:val="24"/>
          <w:lang w:eastAsia="de-DE"/>
        </w:rPr>
        <w:br/>
        <w:t>Dem Willen deines Vaters stille</w:t>
      </w:r>
      <w:r w:rsidRPr="008A75F8">
        <w:rPr>
          <w:rFonts w:eastAsia="Times New Roman"/>
          <w:szCs w:val="24"/>
          <w:lang w:eastAsia="de-DE"/>
        </w:rPr>
        <w:br/>
        <w:t>Und bis zum Tod gehorsam war:</w:t>
      </w:r>
      <w:r w:rsidRPr="008A75F8">
        <w:rPr>
          <w:rFonts w:eastAsia="Times New Roman"/>
          <w:szCs w:val="24"/>
          <w:lang w:eastAsia="de-DE"/>
        </w:rPr>
        <w:br/>
        <w:t>Also mach‘ auch gleichermaßen,</w:t>
      </w:r>
      <w:r w:rsidRPr="008A75F8">
        <w:rPr>
          <w:rFonts w:eastAsia="Times New Roman"/>
          <w:szCs w:val="24"/>
          <w:lang w:eastAsia="de-DE"/>
        </w:rPr>
        <w:br/>
        <w:t>Mein Herz und Willen Dir gelassen;</w:t>
      </w:r>
      <w:r w:rsidRPr="008A75F8">
        <w:rPr>
          <w:rFonts w:eastAsia="Times New Roman"/>
          <w:szCs w:val="24"/>
          <w:lang w:eastAsia="de-DE"/>
        </w:rPr>
        <w:br/>
        <w:t>Ach stille meinen Willen gar!</w:t>
      </w:r>
      <w:r w:rsidRPr="008A75F8">
        <w:rPr>
          <w:rFonts w:eastAsia="Times New Roman"/>
          <w:szCs w:val="24"/>
          <w:lang w:eastAsia="de-DE"/>
        </w:rPr>
        <w:br/>
        <w:t>Mach‘ mich Dir gleichgesinnt,</w:t>
      </w:r>
      <w:r w:rsidRPr="008A75F8">
        <w:rPr>
          <w:rFonts w:eastAsia="Times New Roman"/>
          <w:szCs w:val="24"/>
          <w:lang w:eastAsia="de-DE"/>
        </w:rPr>
        <w:br/>
        <w:t>Wie ein gehorsam Kind,</w:t>
      </w:r>
      <w:r w:rsidRPr="008A75F8">
        <w:rPr>
          <w:rFonts w:eastAsia="Times New Roman"/>
          <w:szCs w:val="24"/>
          <w:lang w:eastAsia="de-DE"/>
        </w:rPr>
        <w:br/>
        <w:t>Stille, stille!</w:t>
      </w:r>
      <w:r w:rsidRPr="008A75F8">
        <w:rPr>
          <w:rFonts w:eastAsia="Times New Roman"/>
          <w:szCs w:val="24"/>
          <w:lang w:eastAsia="de-DE"/>
        </w:rPr>
        <w:br/>
        <w:t>Jesu, ei nu,</w:t>
      </w:r>
      <w:r w:rsidRPr="008A75F8">
        <w:rPr>
          <w:rFonts w:eastAsia="Times New Roman"/>
          <w:szCs w:val="24"/>
          <w:lang w:eastAsia="de-DE"/>
        </w:rPr>
        <w:br/>
        <w:t>Hilf mir dazu,</w:t>
      </w:r>
      <w:r w:rsidRPr="008A75F8">
        <w:rPr>
          <w:rFonts w:eastAsia="Times New Roman"/>
          <w:szCs w:val="24"/>
          <w:lang w:eastAsia="de-DE"/>
        </w:rPr>
        <w:br/>
        <w:t>Dass ich fein stille sei, wie Du!</w:t>
      </w:r>
    </w:p>
    <w:p w14:paraId="04CFACA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Wachsamer Jesu! ohne Schlummer,</w:t>
      </w:r>
      <w:r w:rsidRPr="008A75F8">
        <w:rPr>
          <w:rFonts w:eastAsia="Times New Roman"/>
          <w:szCs w:val="24"/>
          <w:lang w:eastAsia="de-DE"/>
        </w:rPr>
        <w:br/>
        <w:t>In großer Arbeit, Müh und Kummer</w:t>
      </w:r>
      <w:r w:rsidRPr="008A75F8">
        <w:rPr>
          <w:rFonts w:eastAsia="Times New Roman"/>
          <w:szCs w:val="24"/>
          <w:lang w:eastAsia="de-DE"/>
        </w:rPr>
        <w:br/>
        <w:t>Bist Du gewesen Tag und Nacht;</w:t>
      </w:r>
      <w:r w:rsidRPr="008A75F8">
        <w:rPr>
          <w:rFonts w:eastAsia="Times New Roman"/>
          <w:szCs w:val="24"/>
          <w:lang w:eastAsia="de-DE"/>
        </w:rPr>
        <w:br/>
        <w:t>Du musstest täglich viel ausstehen,</w:t>
      </w:r>
      <w:r w:rsidRPr="008A75F8">
        <w:rPr>
          <w:rFonts w:eastAsia="Times New Roman"/>
          <w:szCs w:val="24"/>
          <w:lang w:eastAsia="de-DE"/>
        </w:rPr>
        <w:br/>
        <w:t>Des Nachts lagst Du vor Gott mit Flehen,</w:t>
      </w:r>
      <w:r w:rsidRPr="008A75F8">
        <w:rPr>
          <w:rFonts w:eastAsia="Times New Roman"/>
          <w:szCs w:val="24"/>
          <w:lang w:eastAsia="de-DE"/>
        </w:rPr>
        <w:br/>
        <w:t>Und hast gebetet und gewacht.</w:t>
      </w:r>
      <w:r w:rsidRPr="008A75F8">
        <w:rPr>
          <w:rFonts w:eastAsia="Times New Roman"/>
          <w:szCs w:val="24"/>
          <w:lang w:eastAsia="de-DE"/>
        </w:rPr>
        <w:br/>
        <w:t>Gib mir auch Wachsamkeit,</w:t>
      </w:r>
      <w:r w:rsidRPr="008A75F8">
        <w:rPr>
          <w:rFonts w:eastAsia="Times New Roman"/>
          <w:szCs w:val="24"/>
          <w:lang w:eastAsia="de-DE"/>
        </w:rPr>
        <w:br/>
        <w:t>Dass ich zu Dir allzeit</w:t>
      </w:r>
      <w:r w:rsidRPr="008A75F8">
        <w:rPr>
          <w:rFonts w:eastAsia="Times New Roman"/>
          <w:szCs w:val="24"/>
          <w:lang w:eastAsia="de-DE"/>
        </w:rPr>
        <w:br/>
        <w:t>Wach‘ und bete!</w:t>
      </w:r>
      <w:r w:rsidRPr="008A75F8">
        <w:rPr>
          <w:rFonts w:eastAsia="Times New Roman"/>
          <w:szCs w:val="24"/>
          <w:lang w:eastAsia="de-DE"/>
        </w:rPr>
        <w:br/>
        <w:t>Jesu, ei nu,</w:t>
      </w:r>
      <w:r w:rsidRPr="008A75F8">
        <w:rPr>
          <w:rFonts w:eastAsia="Times New Roman"/>
          <w:szCs w:val="24"/>
          <w:lang w:eastAsia="de-DE"/>
        </w:rPr>
        <w:br/>
        <w:t>Hilf mir dazu,</w:t>
      </w:r>
      <w:r w:rsidRPr="008A75F8">
        <w:rPr>
          <w:rFonts w:eastAsia="Times New Roman"/>
          <w:szCs w:val="24"/>
          <w:lang w:eastAsia="de-DE"/>
        </w:rPr>
        <w:br/>
        <w:t>Dass ich stets wachsam sei, wie Du!</w:t>
      </w:r>
    </w:p>
    <w:p w14:paraId="2E1FF88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sanfter Jesu, warst unschuldig,</w:t>
      </w:r>
      <w:r w:rsidRPr="008A75F8">
        <w:rPr>
          <w:rFonts w:eastAsia="Times New Roman"/>
          <w:szCs w:val="24"/>
          <w:lang w:eastAsia="de-DE"/>
        </w:rPr>
        <w:br/>
        <w:t>Und littest alle Schmach geduldig,</w:t>
      </w:r>
      <w:r w:rsidRPr="008A75F8">
        <w:rPr>
          <w:rFonts w:eastAsia="Times New Roman"/>
          <w:szCs w:val="24"/>
          <w:lang w:eastAsia="de-DE"/>
        </w:rPr>
        <w:br/>
        <w:t xml:space="preserve">Vergabst und </w:t>
      </w:r>
      <w:proofErr w:type="spellStart"/>
      <w:r w:rsidRPr="008A75F8">
        <w:rPr>
          <w:rFonts w:eastAsia="Times New Roman"/>
          <w:szCs w:val="24"/>
          <w:lang w:eastAsia="de-DE"/>
        </w:rPr>
        <w:t>ließ’st</w:t>
      </w:r>
      <w:proofErr w:type="spellEnd"/>
      <w:r w:rsidRPr="008A75F8">
        <w:rPr>
          <w:rFonts w:eastAsia="Times New Roman"/>
          <w:szCs w:val="24"/>
          <w:lang w:eastAsia="de-DE"/>
        </w:rPr>
        <w:t xml:space="preserve"> nicht Rachgier aus;</w:t>
      </w:r>
      <w:r w:rsidRPr="008A75F8">
        <w:rPr>
          <w:rFonts w:eastAsia="Times New Roman"/>
          <w:szCs w:val="24"/>
          <w:lang w:eastAsia="de-DE"/>
        </w:rPr>
        <w:br/>
        <w:t>Niemand kann deine Sanftmut messen,</w:t>
      </w:r>
      <w:r w:rsidRPr="008A75F8">
        <w:rPr>
          <w:rFonts w:eastAsia="Times New Roman"/>
          <w:szCs w:val="24"/>
          <w:lang w:eastAsia="de-DE"/>
        </w:rPr>
        <w:br/>
        <w:t>Bei der kein Eifer Dich gefressen,</w:t>
      </w:r>
      <w:r w:rsidRPr="008A75F8">
        <w:rPr>
          <w:rFonts w:eastAsia="Times New Roman"/>
          <w:szCs w:val="24"/>
          <w:lang w:eastAsia="de-DE"/>
        </w:rPr>
        <w:br/>
        <w:t>Als der um deines Vaters Haus.</w:t>
      </w:r>
      <w:r w:rsidRPr="008A75F8">
        <w:rPr>
          <w:rFonts w:eastAsia="Times New Roman"/>
          <w:szCs w:val="24"/>
          <w:lang w:eastAsia="de-DE"/>
        </w:rPr>
        <w:br/>
        <w:t>Mein Heiland, ach Verleih</w:t>
      </w:r>
      <w:r w:rsidRPr="008A75F8">
        <w:rPr>
          <w:rFonts w:eastAsia="Times New Roman"/>
          <w:szCs w:val="24"/>
          <w:lang w:eastAsia="de-DE"/>
        </w:rPr>
        <w:br/>
        <w:t>Mir Sanftmut, und dabei</w:t>
      </w:r>
      <w:r w:rsidRPr="008A75F8">
        <w:rPr>
          <w:rFonts w:eastAsia="Times New Roman"/>
          <w:szCs w:val="24"/>
          <w:lang w:eastAsia="de-DE"/>
        </w:rPr>
        <w:br/>
        <w:t>Rechten Eifer!</w:t>
      </w:r>
      <w:r w:rsidRPr="008A75F8">
        <w:rPr>
          <w:rFonts w:eastAsia="Times New Roman"/>
          <w:szCs w:val="24"/>
          <w:lang w:eastAsia="de-DE"/>
        </w:rPr>
        <w:br/>
        <w:t>Jesu, ei nu,</w:t>
      </w:r>
      <w:r w:rsidRPr="008A75F8">
        <w:rPr>
          <w:rFonts w:eastAsia="Times New Roman"/>
          <w:szCs w:val="24"/>
          <w:lang w:eastAsia="de-DE"/>
        </w:rPr>
        <w:br/>
        <w:t>Hilf mir dazu,</w:t>
      </w:r>
      <w:r w:rsidRPr="008A75F8">
        <w:rPr>
          <w:rFonts w:eastAsia="Times New Roman"/>
          <w:szCs w:val="24"/>
          <w:lang w:eastAsia="de-DE"/>
        </w:rPr>
        <w:br/>
        <w:t>Dass ich sanftmütig sei, wie Du!</w:t>
      </w:r>
    </w:p>
    <w:p w14:paraId="1B8D6BA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Gütiger Jesu! ach wie gnädig,</w:t>
      </w:r>
      <w:r w:rsidRPr="008A75F8">
        <w:rPr>
          <w:rFonts w:eastAsia="Times New Roman"/>
          <w:szCs w:val="24"/>
          <w:lang w:eastAsia="de-DE"/>
        </w:rPr>
        <w:br/>
        <w:t>Wie liebreich, freundlich und guttätig</w:t>
      </w:r>
      <w:r w:rsidRPr="008A75F8">
        <w:rPr>
          <w:rFonts w:eastAsia="Times New Roman"/>
          <w:szCs w:val="24"/>
          <w:lang w:eastAsia="de-DE"/>
        </w:rPr>
        <w:br/>
        <w:t>Bist Du doch gegen Freund und Feind</w:t>
      </w:r>
      <w:r w:rsidRPr="008A75F8">
        <w:rPr>
          <w:rFonts w:eastAsia="Times New Roman"/>
          <w:szCs w:val="24"/>
          <w:lang w:eastAsia="de-DE"/>
        </w:rPr>
        <w:br/>
        <w:t>Dein Sonnenglanz, der scheinet Allen,</w:t>
      </w:r>
      <w:r w:rsidRPr="008A75F8">
        <w:rPr>
          <w:rFonts w:eastAsia="Times New Roman"/>
          <w:szCs w:val="24"/>
          <w:lang w:eastAsia="de-DE"/>
        </w:rPr>
        <w:br/>
        <w:t>Dein Regen muss auf alle fallen,</w:t>
      </w:r>
      <w:r w:rsidRPr="008A75F8">
        <w:rPr>
          <w:rFonts w:eastAsia="Times New Roman"/>
          <w:szCs w:val="24"/>
          <w:lang w:eastAsia="de-DE"/>
        </w:rPr>
        <w:br/>
        <w:t>Da sie Dir gleich undankbar sein.</w:t>
      </w:r>
      <w:r w:rsidRPr="008A75F8">
        <w:rPr>
          <w:rFonts w:eastAsia="Times New Roman"/>
          <w:szCs w:val="24"/>
          <w:lang w:eastAsia="de-DE"/>
        </w:rPr>
        <w:br/>
        <w:t>Mein Gott, ach lehre mich,</w:t>
      </w:r>
      <w:r w:rsidRPr="008A75F8">
        <w:rPr>
          <w:rFonts w:eastAsia="Times New Roman"/>
          <w:szCs w:val="24"/>
          <w:lang w:eastAsia="de-DE"/>
        </w:rPr>
        <w:br/>
        <w:t>Damit hierinnen ich</w:t>
      </w:r>
      <w:r w:rsidRPr="008A75F8">
        <w:rPr>
          <w:rFonts w:eastAsia="Times New Roman"/>
          <w:szCs w:val="24"/>
          <w:lang w:eastAsia="de-DE"/>
        </w:rPr>
        <w:br/>
        <w:t>Dir nacharte!</w:t>
      </w:r>
      <w:r w:rsidRPr="008A75F8">
        <w:rPr>
          <w:rFonts w:eastAsia="Times New Roman"/>
          <w:szCs w:val="24"/>
          <w:lang w:eastAsia="de-DE"/>
        </w:rPr>
        <w:br/>
        <w:t>Jesu, ei nu,</w:t>
      </w:r>
      <w:r w:rsidRPr="008A75F8">
        <w:rPr>
          <w:rFonts w:eastAsia="Times New Roman"/>
          <w:szCs w:val="24"/>
          <w:lang w:eastAsia="de-DE"/>
        </w:rPr>
        <w:br/>
        <w:t>Hilf mir dazu,</w:t>
      </w:r>
      <w:r w:rsidRPr="008A75F8">
        <w:rPr>
          <w:rFonts w:eastAsia="Times New Roman"/>
          <w:szCs w:val="24"/>
          <w:lang w:eastAsia="de-DE"/>
        </w:rPr>
        <w:br/>
        <w:t>Dass ich auch gütig sei, wie Du!</w:t>
      </w:r>
    </w:p>
    <w:p w14:paraId="1B67594F" w14:textId="77777777" w:rsidR="008E5F26" w:rsidRPr="008A75F8" w:rsidRDefault="008E5F26" w:rsidP="008E5F26">
      <w:pPr>
        <w:spacing w:before="100" w:beforeAutospacing="1" w:after="100" w:afterAutospacing="1" w:line="240" w:lineRule="auto"/>
        <w:rPr>
          <w:rFonts w:eastAsia="Times New Roman"/>
          <w:szCs w:val="24"/>
          <w:lang w:eastAsia="de-DE"/>
        </w:rPr>
      </w:pPr>
      <w:proofErr w:type="spellStart"/>
      <w:r w:rsidRPr="008A75F8">
        <w:rPr>
          <w:rFonts w:eastAsia="Times New Roman"/>
          <w:szCs w:val="24"/>
          <w:lang w:eastAsia="de-DE"/>
        </w:rPr>
        <w:t>Erkiester</w:t>
      </w:r>
      <w:proofErr w:type="spellEnd"/>
      <w:r>
        <w:rPr>
          <w:rStyle w:val="Funotenzeichen"/>
          <w:rFonts w:eastAsia="Times New Roman"/>
          <w:szCs w:val="24"/>
          <w:lang w:eastAsia="de-DE"/>
        </w:rPr>
        <w:footnoteReference w:id="4"/>
      </w:r>
      <w:r w:rsidRPr="008A75F8">
        <w:rPr>
          <w:rFonts w:eastAsia="Times New Roman"/>
          <w:szCs w:val="24"/>
          <w:lang w:eastAsia="de-DE"/>
        </w:rPr>
        <w:t xml:space="preserve"> Jesu, Ehrenkönig!</w:t>
      </w:r>
      <w:r w:rsidRPr="008A75F8">
        <w:rPr>
          <w:rFonts w:eastAsia="Times New Roman"/>
          <w:szCs w:val="24"/>
          <w:lang w:eastAsia="de-DE"/>
        </w:rPr>
        <w:br/>
        <w:t>Du suchtest deiner Ehren wenig,</w:t>
      </w:r>
      <w:r w:rsidRPr="008A75F8">
        <w:rPr>
          <w:rFonts w:eastAsia="Times New Roman"/>
          <w:szCs w:val="24"/>
          <w:lang w:eastAsia="de-DE"/>
        </w:rPr>
        <w:br/>
        <w:t>Und wurdest niedrig und gering;</w:t>
      </w:r>
      <w:r w:rsidRPr="008A75F8">
        <w:rPr>
          <w:rFonts w:eastAsia="Times New Roman"/>
          <w:szCs w:val="24"/>
          <w:lang w:eastAsia="de-DE"/>
        </w:rPr>
        <w:br/>
        <w:t>Du gingest ganz vertieft auf Erden,</w:t>
      </w:r>
      <w:r w:rsidRPr="008A75F8">
        <w:rPr>
          <w:rFonts w:eastAsia="Times New Roman"/>
          <w:szCs w:val="24"/>
          <w:lang w:eastAsia="de-DE"/>
        </w:rPr>
        <w:br/>
        <w:t>In Demut und in Knechtsgebärden,</w:t>
      </w:r>
      <w:r w:rsidRPr="008A75F8">
        <w:rPr>
          <w:rFonts w:eastAsia="Times New Roman"/>
          <w:szCs w:val="24"/>
          <w:lang w:eastAsia="de-DE"/>
        </w:rPr>
        <w:br/>
      </w:r>
      <w:proofErr w:type="spellStart"/>
      <w:r w:rsidRPr="008A75F8">
        <w:rPr>
          <w:rFonts w:eastAsia="Times New Roman"/>
          <w:szCs w:val="24"/>
          <w:lang w:eastAsia="de-DE"/>
        </w:rPr>
        <w:t>Erhubst</w:t>
      </w:r>
      <w:proofErr w:type="spellEnd"/>
      <w:r w:rsidRPr="008A75F8">
        <w:rPr>
          <w:rFonts w:eastAsia="Times New Roman"/>
          <w:szCs w:val="24"/>
          <w:lang w:eastAsia="de-DE"/>
        </w:rPr>
        <w:t xml:space="preserve"> Dich selbst in keinem Ding.</w:t>
      </w:r>
      <w:r w:rsidRPr="008A75F8">
        <w:rPr>
          <w:rFonts w:eastAsia="Times New Roman"/>
          <w:szCs w:val="24"/>
          <w:lang w:eastAsia="de-DE"/>
        </w:rPr>
        <w:br/>
        <w:t>Herr, solche Demut lehr‘</w:t>
      </w:r>
      <w:r w:rsidRPr="008A75F8">
        <w:rPr>
          <w:rFonts w:eastAsia="Times New Roman"/>
          <w:szCs w:val="24"/>
          <w:lang w:eastAsia="de-DE"/>
        </w:rPr>
        <w:br/>
        <w:t>Auch mich je mehr und mehr</w:t>
      </w:r>
      <w:r w:rsidRPr="008A75F8">
        <w:rPr>
          <w:rFonts w:eastAsia="Times New Roman"/>
          <w:szCs w:val="24"/>
          <w:lang w:eastAsia="de-DE"/>
        </w:rPr>
        <w:br/>
        <w:t>Stetig üben!</w:t>
      </w:r>
      <w:r w:rsidRPr="008A75F8">
        <w:rPr>
          <w:rFonts w:eastAsia="Times New Roman"/>
          <w:szCs w:val="24"/>
          <w:lang w:eastAsia="de-DE"/>
        </w:rPr>
        <w:br/>
        <w:t>Jesu, ei nu,</w:t>
      </w:r>
      <w:r w:rsidRPr="008A75F8">
        <w:rPr>
          <w:rFonts w:eastAsia="Times New Roman"/>
          <w:szCs w:val="24"/>
          <w:lang w:eastAsia="de-DE"/>
        </w:rPr>
        <w:br/>
        <w:t>Hilf mir dazu,</w:t>
      </w:r>
      <w:r w:rsidRPr="008A75F8">
        <w:rPr>
          <w:rFonts w:eastAsia="Times New Roman"/>
          <w:szCs w:val="24"/>
          <w:lang w:eastAsia="de-DE"/>
        </w:rPr>
        <w:br/>
        <w:t>Dass ich demütig sei, wie Du!</w:t>
      </w:r>
    </w:p>
    <w:p w14:paraId="66D9E04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Mein keuscher Jesu, als dein Wesen</w:t>
      </w:r>
      <w:r w:rsidRPr="008A75F8">
        <w:rPr>
          <w:rFonts w:eastAsia="Times New Roman"/>
          <w:szCs w:val="24"/>
          <w:lang w:eastAsia="de-DE"/>
        </w:rPr>
        <w:br/>
        <w:t>War züchtig, keusch und auserlesen,</w:t>
      </w:r>
      <w:r w:rsidRPr="008A75F8">
        <w:rPr>
          <w:rFonts w:eastAsia="Times New Roman"/>
          <w:szCs w:val="24"/>
          <w:lang w:eastAsia="de-DE"/>
        </w:rPr>
        <w:br/>
        <w:t>Von tugendvoller Sittsamkeit;</w:t>
      </w:r>
      <w:r w:rsidRPr="008A75F8">
        <w:rPr>
          <w:rFonts w:eastAsia="Times New Roman"/>
          <w:szCs w:val="24"/>
          <w:lang w:eastAsia="de-DE"/>
        </w:rPr>
        <w:br/>
        <w:t>Gedanken, Reden, Glieder, Sinnen,</w:t>
      </w:r>
      <w:r w:rsidRPr="008A75F8">
        <w:rPr>
          <w:rFonts w:eastAsia="Times New Roman"/>
          <w:szCs w:val="24"/>
          <w:lang w:eastAsia="de-DE"/>
        </w:rPr>
        <w:br/>
        <w:t>Gebärden, Kleider und Beginnen</w:t>
      </w:r>
      <w:r w:rsidRPr="008A75F8">
        <w:rPr>
          <w:rFonts w:eastAsia="Times New Roman"/>
          <w:szCs w:val="24"/>
          <w:lang w:eastAsia="de-DE"/>
        </w:rPr>
        <w:br/>
        <w:t xml:space="preserve">War voller </w:t>
      </w:r>
      <w:proofErr w:type="spellStart"/>
      <w:r w:rsidRPr="008A75F8">
        <w:rPr>
          <w:rFonts w:eastAsia="Times New Roman"/>
          <w:szCs w:val="24"/>
          <w:lang w:eastAsia="de-DE"/>
        </w:rPr>
        <w:t>laut’rer</w:t>
      </w:r>
      <w:proofErr w:type="spellEnd"/>
      <w:r w:rsidRPr="008A75F8">
        <w:rPr>
          <w:rFonts w:eastAsia="Times New Roman"/>
          <w:szCs w:val="24"/>
          <w:lang w:eastAsia="de-DE"/>
        </w:rPr>
        <w:t xml:space="preserve"> Züchtigkeit.</w:t>
      </w:r>
      <w:r w:rsidRPr="008A75F8">
        <w:rPr>
          <w:rFonts w:eastAsia="Times New Roman"/>
          <w:szCs w:val="24"/>
          <w:lang w:eastAsia="de-DE"/>
        </w:rPr>
        <w:br/>
        <w:t>O mein Immanuel,</w:t>
      </w:r>
      <w:r w:rsidRPr="008A75F8">
        <w:rPr>
          <w:rFonts w:eastAsia="Times New Roman"/>
          <w:szCs w:val="24"/>
          <w:lang w:eastAsia="de-DE"/>
        </w:rPr>
        <w:br/>
        <w:t>Mach‘ mir Geist, Leib und Seel</w:t>
      </w:r>
      <w:r w:rsidRPr="008A75F8">
        <w:rPr>
          <w:rFonts w:eastAsia="Times New Roman"/>
          <w:szCs w:val="24"/>
          <w:lang w:eastAsia="de-DE"/>
        </w:rPr>
        <w:br/>
        <w:t>Keusch und züchtig!</w:t>
      </w:r>
      <w:r w:rsidRPr="008A75F8">
        <w:rPr>
          <w:rFonts w:eastAsia="Times New Roman"/>
          <w:szCs w:val="24"/>
          <w:lang w:eastAsia="de-DE"/>
        </w:rPr>
        <w:br/>
        <w:t>Jesu, ei nu,</w:t>
      </w:r>
      <w:r w:rsidRPr="008A75F8">
        <w:rPr>
          <w:rFonts w:eastAsia="Times New Roman"/>
          <w:szCs w:val="24"/>
          <w:lang w:eastAsia="de-DE"/>
        </w:rPr>
        <w:br/>
        <w:t>Hilf mir dazu,</w:t>
      </w:r>
      <w:r w:rsidRPr="008A75F8">
        <w:rPr>
          <w:rFonts w:eastAsia="Times New Roman"/>
          <w:szCs w:val="24"/>
          <w:lang w:eastAsia="de-DE"/>
        </w:rPr>
        <w:br/>
        <w:t>So keusch und rein zu sein, wie Du!</w:t>
      </w:r>
    </w:p>
    <w:p w14:paraId="4F7EB11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Mäßiger Jesu! deine Weise</w:t>
      </w:r>
      <w:r w:rsidRPr="008A75F8">
        <w:rPr>
          <w:rFonts w:eastAsia="Times New Roman"/>
          <w:szCs w:val="24"/>
          <w:lang w:eastAsia="de-DE"/>
        </w:rPr>
        <w:br/>
        <w:t>Im Trinken und Genuss der Speise</w:t>
      </w:r>
      <w:r w:rsidRPr="008A75F8">
        <w:rPr>
          <w:rFonts w:eastAsia="Times New Roman"/>
          <w:szCs w:val="24"/>
          <w:lang w:eastAsia="de-DE"/>
        </w:rPr>
        <w:br/>
        <w:t>Lehrt uns die rechte Mäßigkeit;</w:t>
      </w:r>
      <w:r w:rsidRPr="008A75F8">
        <w:rPr>
          <w:rFonts w:eastAsia="Times New Roman"/>
          <w:szCs w:val="24"/>
          <w:lang w:eastAsia="de-DE"/>
        </w:rPr>
        <w:br/>
        <w:t>Den Durst und Hunger Dir zu stillen,</w:t>
      </w:r>
      <w:r w:rsidRPr="008A75F8">
        <w:rPr>
          <w:rFonts w:eastAsia="Times New Roman"/>
          <w:szCs w:val="24"/>
          <w:lang w:eastAsia="de-DE"/>
        </w:rPr>
        <w:br/>
        <w:t>War, statt der Kost, des Vaters Willen</w:t>
      </w:r>
      <w:r w:rsidRPr="008A75F8">
        <w:rPr>
          <w:rFonts w:eastAsia="Times New Roman"/>
          <w:szCs w:val="24"/>
          <w:lang w:eastAsia="de-DE"/>
        </w:rPr>
        <w:br/>
        <w:t>Und Werk vollenden Dir bereit.</w:t>
      </w:r>
      <w:r w:rsidRPr="008A75F8">
        <w:rPr>
          <w:rFonts w:eastAsia="Times New Roman"/>
          <w:szCs w:val="24"/>
          <w:lang w:eastAsia="de-DE"/>
        </w:rPr>
        <w:br/>
        <w:t>Herr, hilf mir meinen Leib</w:t>
      </w:r>
      <w:r w:rsidRPr="008A75F8">
        <w:rPr>
          <w:rFonts w:eastAsia="Times New Roman"/>
          <w:szCs w:val="24"/>
          <w:lang w:eastAsia="de-DE"/>
        </w:rPr>
        <w:br/>
        <w:t>Recht zäumen, dass ich bleib‘</w:t>
      </w:r>
      <w:r w:rsidRPr="008A75F8">
        <w:rPr>
          <w:rFonts w:eastAsia="Times New Roman"/>
          <w:szCs w:val="24"/>
          <w:lang w:eastAsia="de-DE"/>
        </w:rPr>
        <w:br/>
        <w:t>Dir stets nüchtern</w:t>
      </w:r>
      <w:r w:rsidRPr="008A75F8">
        <w:rPr>
          <w:rFonts w:eastAsia="Times New Roman"/>
          <w:szCs w:val="24"/>
          <w:lang w:eastAsia="de-DE"/>
        </w:rPr>
        <w:br/>
        <w:t>Jesu, ei nu,</w:t>
      </w:r>
      <w:r w:rsidRPr="008A75F8">
        <w:rPr>
          <w:rFonts w:eastAsia="Times New Roman"/>
          <w:szCs w:val="24"/>
          <w:lang w:eastAsia="de-DE"/>
        </w:rPr>
        <w:br/>
        <w:t>Hilf mir dazu,</w:t>
      </w:r>
      <w:r w:rsidRPr="008A75F8">
        <w:rPr>
          <w:rFonts w:eastAsia="Times New Roman"/>
          <w:szCs w:val="24"/>
          <w:lang w:eastAsia="de-DE"/>
        </w:rPr>
        <w:br/>
        <w:t xml:space="preserve">Dass ich so mäßig sei, wie Du! </w:t>
      </w:r>
    </w:p>
    <w:p w14:paraId="4A5C349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Nun, liebster Jesu, liebstes Leben,</w:t>
      </w:r>
      <w:r w:rsidRPr="008A75F8">
        <w:rPr>
          <w:rFonts w:eastAsia="Times New Roman"/>
          <w:szCs w:val="24"/>
          <w:lang w:eastAsia="de-DE"/>
        </w:rPr>
        <w:br/>
        <w:t>Mach‘ mich in Allem Dir ergeben,</w:t>
      </w:r>
      <w:r w:rsidRPr="008A75F8">
        <w:rPr>
          <w:rFonts w:eastAsia="Times New Roman"/>
          <w:szCs w:val="24"/>
          <w:lang w:eastAsia="de-DE"/>
        </w:rPr>
        <w:br/>
        <w:t>Und deinem heil‘gen Vorbild gleich!</w:t>
      </w:r>
      <w:r w:rsidRPr="008A75F8">
        <w:rPr>
          <w:rFonts w:eastAsia="Times New Roman"/>
          <w:szCs w:val="24"/>
          <w:lang w:eastAsia="de-DE"/>
        </w:rPr>
        <w:br/>
        <w:t>Dein Geist und Kraft mich ganz durchdringe,</w:t>
      </w:r>
      <w:r w:rsidRPr="008A75F8">
        <w:rPr>
          <w:rFonts w:eastAsia="Times New Roman"/>
          <w:szCs w:val="24"/>
          <w:lang w:eastAsia="de-DE"/>
        </w:rPr>
        <w:br/>
        <w:t>Dass ich viel Glaubensfrüchte bringe,</w:t>
      </w:r>
      <w:r w:rsidRPr="008A75F8">
        <w:rPr>
          <w:rFonts w:eastAsia="Times New Roman"/>
          <w:szCs w:val="24"/>
          <w:lang w:eastAsia="de-DE"/>
        </w:rPr>
        <w:br/>
        <w:t>Und tüchtig werd‘ zu deinem Reich!</w:t>
      </w:r>
      <w:r w:rsidRPr="008A75F8">
        <w:rPr>
          <w:rFonts w:eastAsia="Times New Roman"/>
          <w:szCs w:val="24"/>
          <w:lang w:eastAsia="de-DE"/>
        </w:rPr>
        <w:br/>
        <w:t>Ach zeuch mich ganz zu Dir,</w:t>
      </w:r>
      <w:r w:rsidRPr="008A75F8">
        <w:rPr>
          <w:rFonts w:eastAsia="Times New Roman"/>
          <w:szCs w:val="24"/>
          <w:lang w:eastAsia="de-DE"/>
        </w:rPr>
        <w:br/>
        <w:t>Behalt‘ mich für und für,</w:t>
      </w:r>
      <w:r w:rsidRPr="008A75F8">
        <w:rPr>
          <w:rFonts w:eastAsia="Times New Roman"/>
          <w:szCs w:val="24"/>
          <w:lang w:eastAsia="de-DE"/>
        </w:rPr>
        <w:br/>
        <w:t>Treuer Heiland!</w:t>
      </w:r>
      <w:r w:rsidRPr="008A75F8">
        <w:rPr>
          <w:rFonts w:eastAsia="Times New Roman"/>
          <w:szCs w:val="24"/>
          <w:lang w:eastAsia="de-DE"/>
        </w:rPr>
        <w:br/>
        <w:t>Jesu, ei nu,</w:t>
      </w:r>
      <w:r w:rsidRPr="008A75F8">
        <w:rPr>
          <w:rFonts w:eastAsia="Times New Roman"/>
          <w:szCs w:val="24"/>
          <w:lang w:eastAsia="de-DE"/>
        </w:rPr>
        <w:br/>
        <w:t>Lass mich wie Du,</w:t>
      </w:r>
      <w:r w:rsidRPr="008A75F8">
        <w:rPr>
          <w:rFonts w:eastAsia="Times New Roman"/>
          <w:szCs w:val="24"/>
          <w:lang w:eastAsia="de-DE"/>
        </w:rPr>
        <w:br/>
        <w:t xml:space="preserve">Und wo Du bist, einst finden Ruh! </w:t>
      </w:r>
    </w:p>
    <w:p w14:paraId="4E597285" w14:textId="77777777" w:rsidR="008E5F26" w:rsidRPr="008A75F8" w:rsidRDefault="008E5F26" w:rsidP="008E5F26">
      <w:pPr>
        <w:pStyle w:val="berschrift2"/>
      </w:pPr>
      <w:r w:rsidRPr="008A75F8">
        <w:t>Um Wiederherstellung des göttlichen Ebenbildes.</w:t>
      </w:r>
    </w:p>
    <w:p w14:paraId="588B3BF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Salb‘ uns mit deiner Liebe,</w:t>
      </w:r>
      <w:r w:rsidRPr="008A75F8">
        <w:rPr>
          <w:rFonts w:eastAsia="Times New Roman"/>
          <w:szCs w:val="24"/>
          <w:lang w:eastAsia="de-DE"/>
        </w:rPr>
        <w:br/>
      </w:r>
      <w:r>
        <w:rPr>
          <w:rFonts w:eastAsia="Times New Roman"/>
          <w:szCs w:val="24"/>
          <w:lang w:eastAsia="de-DE"/>
        </w:rPr>
        <w:t>O</w:t>
      </w:r>
      <w:r w:rsidRPr="008A75F8">
        <w:rPr>
          <w:rFonts w:eastAsia="Times New Roman"/>
          <w:szCs w:val="24"/>
          <w:lang w:eastAsia="de-DE"/>
        </w:rPr>
        <w:t xml:space="preserve"> Weisheit, durch und durch,</w:t>
      </w:r>
      <w:r w:rsidRPr="008A75F8">
        <w:rPr>
          <w:rFonts w:eastAsia="Times New Roman"/>
          <w:szCs w:val="24"/>
          <w:lang w:eastAsia="de-DE"/>
        </w:rPr>
        <w:br/>
        <w:t>Bis deine süßen Triebe</w:t>
      </w:r>
      <w:r w:rsidRPr="008A75F8">
        <w:rPr>
          <w:rFonts w:eastAsia="Times New Roman"/>
          <w:szCs w:val="24"/>
          <w:lang w:eastAsia="de-DE"/>
        </w:rPr>
        <w:br/>
        <w:t>Vertreiben alle Furcht,</w:t>
      </w:r>
      <w:r w:rsidRPr="008A75F8">
        <w:rPr>
          <w:rFonts w:eastAsia="Times New Roman"/>
          <w:szCs w:val="24"/>
          <w:lang w:eastAsia="de-DE"/>
        </w:rPr>
        <w:br/>
        <w:t>Und wir in uns Dich sehen</w:t>
      </w:r>
      <w:r w:rsidRPr="008A75F8">
        <w:rPr>
          <w:rFonts w:eastAsia="Times New Roman"/>
          <w:szCs w:val="24"/>
          <w:lang w:eastAsia="de-DE"/>
        </w:rPr>
        <w:br/>
        <w:t>Vollkommen auferstehen,</w:t>
      </w:r>
      <w:r w:rsidRPr="008A75F8">
        <w:rPr>
          <w:rFonts w:eastAsia="Times New Roman"/>
          <w:szCs w:val="24"/>
          <w:lang w:eastAsia="de-DE"/>
        </w:rPr>
        <w:br/>
        <w:t xml:space="preserve">Wie Du im Wesen bist! </w:t>
      </w:r>
    </w:p>
    <w:p w14:paraId="7088894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komm vollkommen wieder,</w:t>
      </w:r>
      <w:r w:rsidRPr="008A75F8">
        <w:rPr>
          <w:rFonts w:eastAsia="Times New Roman"/>
          <w:szCs w:val="24"/>
          <w:lang w:eastAsia="de-DE"/>
        </w:rPr>
        <w:br/>
        <w:t>Du, unsrer Menschheit Zier;</w:t>
      </w:r>
      <w:r w:rsidRPr="008A75F8">
        <w:rPr>
          <w:rFonts w:eastAsia="Times New Roman"/>
          <w:szCs w:val="24"/>
          <w:lang w:eastAsia="de-DE"/>
        </w:rPr>
        <w:br/>
      </w:r>
      <w:proofErr w:type="spellStart"/>
      <w:r w:rsidRPr="008A75F8">
        <w:rPr>
          <w:rFonts w:eastAsia="Times New Roman"/>
          <w:szCs w:val="24"/>
          <w:lang w:eastAsia="de-DE"/>
        </w:rPr>
        <w:t>Töt</w:t>
      </w:r>
      <w:proofErr w:type="spellEnd"/>
      <w:r w:rsidRPr="008A75F8">
        <w:rPr>
          <w:rFonts w:eastAsia="Times New Roman"/>
          <w:szCs w:val="24"/>
          <w:lang w:eastAsia="de-DE"/>
        </w:rPr>
        <w:t>‘ unsres Fleisches Glieder,</w:t>
      </w:r>
      <w:r w:rsidRPr="008A75F8">
        <w:rPr>
          <w:rFonts w:eastAsia="Times New Roman"/>
          <w:szCs w:val="24"/>
          <w:lang w:eastAsia="de-DE"/>
        </w:rPr>
        <w:br/>
        <w:t>Verwandle uns in Dir</w:t>
      </w:r>
      <w:r w:rsidRPr="008A75F8">
        <w:rPr>
          <w:rFonts w:eastAsia="Times New Roman"/>
          <w:szCs w:val="24"/>
          <w:lang w:eastAsia="de-DE"/>
        </w:rPr>
        <w:br/>
        <w:t>Zu deinem Gottesbilde;</w:t>
      </w:r>
      <w:r w:rsidRPr="008A75F8">
        <w:rPr>
          <w:rFonts w:eastAsia="Times New Roman"/>
          <w:szCs w:val="24"/>
          <w:lang w:eastAsia="de-DE"/>
        </w:rPr>
        <w:br/>
        <w:t>Mach‘ uns rein, keusch und milde,</w:t>
      </w:r>
      <w:r w:rsidRPr="008A75F8">
        <w:rPr>
          <w:rFonts w:eastAsia="Times New Roman"/>
          <w:szCs w:val="24"/>
          <w:lang w:eastAsia="de-DE"/>
        </w:rPr>
        <w:br/>
        <w:t xml:space="preserve">Und lebe ganz in uns! </w:t>
      </w:r>
    </w:p>
    <w:p w14:paraId="4106A5F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Herr! deine Braut bereite</w:t>
      </w:r>
      <w:r w:rsidRPr="008A75F8">
        <w:rPr>
          <w:rFonts w:eastAsia="Times New Roman"/>
          <w:szCs w:val="24"/>
          <w:lang w:eastAsia="de-DE"/>
        </w:rPr>
        <w:br/>
        <w:t>In Herrlichkeit und Macht;</w:t>
      </w:r>
      <w:r w:rsidRPr="008A75F8">
        <w:rPr>
          <w:rFonts w:eastAsia="Times New Roman"/>
          <w:szCs w:val="24"/>
          <w:lang w:eastAsia="de-DE"/>
        </w:rPr>
        <w:br/>
        <w:t>Ihr Leben sich verbreite</w:t>
      </w:r>
      <w:r w:rsidRPr="008A75F8">
        <w:rPr>
          <w:rFonts w:eastAsia="Times New Roman"/>
          <w:szCs w:val="24"/>
          <w:lang w:eastAsia="de-DE"/>
        </w:rPr>
        <w:br/>
        <w:t xml:space="preserve">Mit </w:t>
      </w:r>
      <w:proofErr w:type="spellStart"/>
      <w:r w:rsidRPr="008A75F8">
        <w:rPr>
          <w:rFonts w:eastAsia="Times New Roman"/>
          <w:szCs w:val="24"/>
          <w:lang w:eastAsia="de-DE"/>
        </w:rPr>
        <w:t>ungefälschter</w:t>
      </w:r>
      <w:proofErr w:type="spellEnd"/>
      <w:r w:rsidRPr="008A75F8">
        <w:rPr>
          <w:rFonts w:eastAsia="Times New Roman"/>
          <w:szCs w:val="24"/>
          <w:lang w:eastAsia="de-DE"/>
        </w:rPr>
        <w:t xml:space="preserve"> Pracht!</w:t>
      </w:r>
      <w:r w:rsidRPr="008A75F8">
        <w:rPr>
          <w:rFonts w:eastAsia="Times New Roman"/>
          <w:szCs w:val="24"/>
          <w:lang w:eastAsia="de-DE"/>
        </w:rPr>
        <w:br/>
        <w:t>Weck auf die neuen Glieder,</w:t>
      </w:r>
      <w:r w:rsidRPr="008A75F8">
        <w:rPr>
          <w:rFonts w:eastAsia="Times New Roman"/>
          <w:szCs w:val="24"/>
          <w:lang w:eastAsia="de-DE"/>
        </w:rPr>
        <w:br/>
        <w:t>Die‘ nie vermodern wieder,</w:t>
      </w:r>
      <w:r w:rsidRPr="008A75F8">
        <w:rPr>
          <w:rFonts w:eastAsia="Times New Roman"/>
          <w:szCs w:val="24"/>
          <w:lang w:eastAsia="de-DE"/>
        </w:rPr>
        <w:br/>
        <w:t xml:space="preserve">Als Gottes Glanz und Lust! </w:t>
      </w:r>
    </w:p>
    <w:p w14:paraId="371980F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Komm, lass Dich doch erbitten,</w:t>
      </w:r>
      <w:r w:rsidRPr="008A75F8">
        <w:rPr>
          <w:rFonts w:eastAsia="Times New Roman"/>
          <w:szCs w:val="24"/>
          <w:lang w:eastAsia="de-DE"/>
        </w:rPr>
        <w:br/>
        <w:t>Du Heiland, der es kann!</w:t>
      </w:r>
      <w:r w:rsidRPr="008A75F8">
        <w:rPr>
          <w:rFonts w:eastAsia="Times New Roman"/>
          <w:szCs w:val="24"/>
          <w:lang w:eastAsia="de-DE"/>
        </w:rPr>
        <w:br/>
        <w:t>Bau‘ auf die Gotteshütten,</w:t>
      </w:r>
      <w:r w:rsidRPr="008A75F8">
        <w:rPr>
          <w:rFonts w:eastAsia="Times New Roman"/>
          <w:szCs w:val="24"/>
          <w:lang w:eastAsia="de-DE"/>
        </w:rPr>
        <w:br/>
        <w:t>Du, deiner Menschheit Mann!</w:t>
      </w:r>
      <w:r w:rsidRPr="008A75F8">
        <w:rPr>
          <w:rFonts w:eastAsia="Times New Roman"/>
          <w:szCs w:val="24"/>
          <w:lang w:eastAsia="de-DE"/>
        </w:rPr>
        <w:br/>
        <w:t>Du bist dazu erkoren</w:t>
      </w:r>
      <w:r w:rsidRPr="008A75F8">
        <w:rPr>
          <w:rFonts w:eastAsia="Times New Roman"/>
          <w:szCs w:val="24"/>
          <w:lang w:eastAsia="de-DE"/>
        </w:rPr>
        <w:br/>
        <w:t>Und in das Fleisch geboren,</w:t>
      </w:r>
      <w:r w:rsidRPr="008A75F8">
        <w:rPr>
          <w:rFonts w:eastAsia="Times New Roman"/>
          <w:szCs w:val="24"/>
          <w:lang w:eastAsia="de-DE"/>
        </w:rPr>
        <w:br/>
        <w:t xml:space="preserve">Das Alles werde neu. </w:t>
      </w:r>
    </w:p>
    <w:p w14:paraId="68748EB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So lass dein Bild aufgeben,</w:t>
      </w:r>
      <w:r w:rsidRPr="008A75F8">
        <w:rPr>
          <w:rFonts w:eastAsia="Times New Roman"/>
          <w:szCs w:val="24"/>
          <w:lang w:eastAsia="de-DE"/>
        </w:rPr>
        <w:br/>
        <w:t>Wovon wir abgewandt,</w:t>
      </w:r>
      <w:r w:rsidRPr="008A75F8">
        <w:rPr>
          <w:rFonts w:eastAsia="Times New Roman"/>
          <w:szCs w:val="24"/>
          <w:lang w:eastAsia="de-DE"/>
        </w:rPr>
        <w:br/>
        <w:t>Und unsern Willen stehen</w:t>
      </w:r>
      <w:r w:rsidRPr="008A75F8">
        <w:rPr>
          <w:rFonts w:eastAsia="Times New Roman"/>
          <w:szCs w:val="24"/>
          <w:lang w:eastAsia="de-DE"/>
        </w:rPr>
        <w:br/>
        <w:t>In deiner Zucht und Hand,</w:t>
      </w:r>
      <w:r w:rsidRPr="008A75F8">
        <w:rPr>
          <w:rFonts w:eastAsia="Times New Roman"/>
          <w:szCs w:val="24"/>
          <w:lang w:eastAsia="de-DE"/>
        </w:rPr>
        <w:br/>
        <w:t xml:space="preserve">Dir </w:t>
      </w:r>
      <w:proofErr w:type="spellStart"/>
      <w:r w:rsidRPr="008A75F8">
        <w:rPr>
          <w:rFonts w:eastAsia="Times New Roman"/>
          <w:szCs w:val="24"/>
          <w:lang w:eastAsia="de-DE"/>
        </w:rPr>
        <w:t>göttlichrein</w:t>
      </w:r>
      <w:proofErr w:type="spellEnd"/>
      <w:r w:rsidRPr="008A75F8">
        <w:rPr>
          <w:rFonts w:eastAsia="Times New Roman"/>
          <w:szCs w:val="24"/>
          <w:lang w:eastAsia="de-DE"/>
        </w:rPr>
        <w:t xml:space="preserve"> zu leben,</w:t>
      </w:r>
      <w:r w:rsidRPr="008A75F8">
        <w:rPr>
          <w:rFonts w:eastAsia="Times New Roman"/>
          <w:szCs w:val="24"/>
          <w:lang w:eastAsia="de-DE"/>
        </w:rPr>
        <w:br/>
        <w:t>Nach der Natur zu streben,</w:t>
      </w:r>
      <w:r w:rsidRPr="008A75F8">
        <w:rPr>
          <w:rFonts w:eastAsia="Times New Roman"/>
          <w:szCs w:val="24"/>
          <w:lang w:eastAsia="de-DE"/>
        </w:rPr>
        <w:br/>
        <w:t xml:space="preserve">Dadurch Du lebst in uns! </w:t>
      </w:r>
    </w:p>
    <w:p w14:paraId="5A9300C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Also wird wiederkommen,</w:t>
      </w:r>
      <w:r w:rsidRPr="008A75F8">
        <w:rPr>
          <w:rFonts w:eastAsia="Times New Roman"/>
          <w:szCs w:val="24"/>
          <w:lang w:eastAsia="de-DE"/>
        </w:rPr>
        <w:br/>
        <w:t>Was ganz verloren hieß;</w:t>
      </w:r>
      <w:r w:rsidRPr="008A75F8">
        <w:rPr>
          <w:rFonts w:eastAsia="Times New Roman"/>
          <w:szCs w:val="24"/>
          <w:lang w:eastAsia="de-DE"/>
        </w:rPr>
        <w:br/>
        <w:t>Also wird aufgenommen,</w:t>
      </w:r>
      <w:r w:rsidRPr="008A75F8">
        <w:rPr>
          <w:rFonts w:eastAsia="Times New Roman"/>
          <w:szCs w:val="24"/>
          <w:lang w:eastAsia="de-DE"/>
        </w:rPr>
        <w:br/>
        <w:t>Was sich von Dir abriss,</w:t>
      </w:r>
      <w:r w:rsidRPr="008A75F8">
        <w:rPr>
          <w:rFonts w:eastAsia="Times New Roman"/>
          <w:szCs w:val="24"/>
          <w:lang w:eastAsia="de-DE"/>
        </w:rPr>
        <w:br/>
        <w:t>Dass ewig in uns wohne</w:t>
      </w:r>
      <w:r w:rsidRPr="008A75F8">
        <w:rPr>
          <w:rFonts w:eastAsia="Times New Roman"/>
          <w:szCs w:val="24"/>
          <w:lang w:eastAsia="de-DE"/>
        </w:rPr>
        <w:br/>
        <w:t>Der Vater mit dem Sohne,</w:t>
      </w:r>
      <w:r w:rsidRPr="008A75F8">
        <w:rPr>
          <w:rFonts w:eastAsia="Times New Roman"/>
          <w:szCs w:val="24"/>
          <w:lang w:eastAsia="de-DE"/>
        </w:rPr>
        <w:br/>
        <w:t xml:space="preserve">Durch beider Geist verklärt. </w:t>
      </w:r>
    </w:p>
    <w:p w14:paraId="5491C262" w14:textId="77777777" w:rsidR="008E5F26" w:rsidRPr="008A75F8" w:rsidRDefault="008E5F26" w:rsidP="008E5F26">
      <w:pPr>
        <w:pStyle w:val="berschrift2"/>
      </w:pPr>
      <w:r w:rsidRPr="008A75F8">
        <w:t>Ums ewige Leben durchs Sterben.</w:t>
      </w:r>
    </w:p>
    <w:p w14:paraId="76DB1F9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Dein Blut, Herr, ist mein Element,</w:t>
      </w:r>
      <w:r w:rsidRPr="008A75F8">
        <w:rPr>
          <w:rFonts w:eastAsia="Times New Roman"/>
          <w:szCs w:val="24"/>
          <w:lang w:eastAsia="de-DE"/>
        </w:rPr>
        <w:br/>
        <w:t>Das such‘ ich zu erreichen;</w:t>
      </w:r>
      <w:r w:rsidRPr="008A75F8">
        <w:rPr>
          <w:rFonts w:eastAsia="Times New Roman"/>
          <w:szCs w:val="24"/>
          <w:lang w:eastAsia="de-DE"/>
        </w:rPr>
        <w:br/>
        <w:t xml:space="preserve">Ich fühl ein </w:t>
      </w:r>
      <w:proofErr w:type="spellStart"/>
      <w:r w:rsidRPr="008A75F8">
        <w:rPr>
          <w:rFonts w:eastAsia="Times New Roman"/>
          <w:szCs w:val="24"/>
          <w:lang w:eastAsia="de-DE"/>
        </w:rPr>
        <w:t>finstres</w:t>
      </w:r>
      <w:proofErr w:type="spellEnd"/>
      <w:r w:rsidRPr="008A75F8">
        <w:rPr>
          <w:rFonts w:eastAsia="Times New Roman"/>
          <w:szCs w:val="24"/>
          <w:lang w:eastAsia="de-DE"/>
        </w:rPr>
        <w:t xml:space="preserve"> Regiment,</w:t>
      </w:r>
      <w:r w:rsidRPr="008A75F8">
        <w:rPr>
          <w:rFonts w:eastAsia="Times New Roman"/>
          <w:szCs w:val="24"/>
          <w:lang w:eastAsia="de-DE"/>
        </w:rPr>
        <w:br/>
        <w:t>Noch durch die Seele schleichen,</w:t>
      </w:r>
      <w:r w:rsidRPr="008A75F8">
        <w:rPr>
          <w:rFonts w:eastAsia="Times New Roman"/>
          <w:szCs w:val="24"/>
          <w:lang w:eastAsia="de-DE"/>
        </w:rPr>
        <w:br/>
        <w:t>Mit seinem falschen Glanz und Schein</w:t>
      </w:r>
      <w:r w:rsidRPr="008A75F8">
        <w:rPr>
          <w:rFonts w:eastAsia="Times New Roman"/>
          <w:szCs w:val="24"/>
          <w:lang w:eastAsia="de-DE"/>
        </w:rPr>
        <w:br/>
        <w:t>In dieser Luft, in diesem Sein;</w:t>
      </w:r>
      <w:r w:rsidRPr="008A75F8">
        <w:rPr>
          <w:rFonts w:eastAsia="Times New Roman"/>
          <w:szCs w:val="24"/>
          <w:lang w:eastAsia="de-DE"/>
        </w:rPr>
        <w:br/>
        <w:t xml:space="preserve">Doch Jesus ist mir Alles. </w:t>
      </w:r>
    </w:p>
    <w:p w14:paraId="4F58A71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Ein falsches Regiment hält mich</w:t>
      </w:r>
      <w:r w:rsidRPr="008A75F8">
        <w:rPr>
          <w:rFonts w:eastAsia="Times New Roman"/>
          <w:szCs w:val="24"/>
          <w:lang w:eastAsia="de-DE"/>
        </w:rPr>
        <w:br/>
        <w:t>In diesem Fleisch gebunden;</w:t>
      </w:r>
      <w:r w:rsidRPr="008A75F8">
        <w:rPr>
          <w:rFonts w:eastAsia="Times New Roman"/>
          <w:szCs w:val="24"/>
          <w:lang w:eastAsia="de-DE"/>
        </w:rPr>
        <w:br/>
        <w:t xml:space="preserve">Die Seele rufet </w:t>
      </w:r>
      <w:proofErr w:type="spellStart"/>
      <w:r w:rsidRPr="008A75F8">
        <w:rPr>
          <w:rFonts w:eastAsia="Times New Roman"/>
          <w:szCs w:val="24"/>
          <w:lang w:eastAsia="de-DE"/>
        </w:rPr>
        <w:t>dürftiglich</w:t>
      </w:r>
      <w:proofErr w:type="spellEnd"/>
      <w:r w:rsidRPr="008A75F8">
        <w:rPr>
          <w:rFonts w:eastAsia="Times New Roman"/>
          <w:szCs w:val="24"/>
          <w:lang w:eastAsia="de-DE"/>
        </w:rPr>
        <w:t>,</w:t>
      </w:r>
      <w:r w:rsidRPr="008A75F8">
        <w:rPr>
          <w:rFonts w:eastAsia="Times New Roman"/>
          <w:szCs w:val="24"/>
          <w:lang w:eastAsia="de-DE"/>
        </w:rPr>
        <w:br/>
        <w:t>Die Du hast überwunden;</w:t>
      </w:r>
      <w:r w:rsidRPr="008A75F8">
        <w:rPr>
          <w:rFonts w:eastAsia="Times New Roman"/>
          <w:szCs w:val="24"/>
          <w:lang w:eastAsia="de-DE"/>
        </w:rPr>
        <w:br/>
        <w:t xml:space="preserve">Ein </w:t>
      </w:r>
      <w:proofErr w:type="spellStart"/>
      <w:r w:rsidRPr="008A75F8">
        <w:rPr>
          <w:rFonts w:eastAsia="Times New Roman"/>
          <w:szCs w:val="24"/>
          <w:lang w:eastAsia="de-DE"/>
        </w:rPr>
        <w:t>ander</w:t>
      </w:r>
      <w:proofErr w:type="spellEnd"/>
      <w:r w:rsidRPr="008A75F8">
        <w:rPr>
          <w:rFonts w:eastAsia="Times New Roman"/>
          <w:szCs w:val="24"/>
          <w:lang w:eastAsia="de-DE"/>
        </w:rPr>
        <w:t xml:space="preserve"> Leben muss hier sein,</w:t>
      </w:r>
      <w:r w:rsidRPr="008A75F8">
        <w:rPr>
          <w:rFonts w:eastAsia="Times New Roman"/>
          <w:szCs w:val="24"/>
          <w:lang w:eastAsia="de-DE"/>
        </w:rPr>
        <w:br/>
        <w:t>Sonst lieg‘ ich ewig unter Pein!</w:t>
      </w:r>
      <w:r w:rsidRPr="008A75F8">
        <w:rPr>
          <w:rFonts w:eastAsia="Times New Roman"/>
          <w:szCs w:val="24"/>
          <w:lang w:eastAsia="de-DE"/>
        </w:rPr>
        <w:br/>
        <w:t xml:space="preserve">Mein Jesus ist mir Alles. </w:t>
      </w:r>
    </w:p>
    <w:p w14:paraId="170F34A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kann nicht rufen Tag noch Nacht,</w:t>
      </w:r>
      <w:r w:rsidRPr="008A75F8">
        <w:rPr>
          <w:rFonts w:eastAsia="Times New Roman"/>
          <w:szCs w:val="24"/>
          <w:lang w:eastAsia="de-DE"/>
        </w:rPr>
        <w:br/>
        <w:t>Noch rechten Frieden finden,</w:t>
      </w:r>
      <w:r w:rsidRPr="008A75F8">
        <w:rPr>
          <w:rFonts w:eastAsia="Times New Roman"/>
          <w:szCs w:val="24"/>
          <w:lang w:eastAsia="de-DE"/>
        </w:rPr>
        <w:br/>
        <w:t xml:space="preserve">Bis ich bin da </w:t>
      </w:r>
      <w:r>
        <w:rPr>
          <w:rFonts w:eastAsia="Times New Roman"/>
          <w:szCs w:val="24"/>
          <w:lang w:eastAsia="de-DE"/>
        </w:rPr>
        <w:t>h</w:t>
      </w:r>
      <w:r w:rsidRPr="008A75F8">
        <w:rPr>
          <w:rFonts w:eastAsia="Times New Roman"/>
          <w:szCs w:val="24"/>
          <w:lang w:eastAsia="de-DE"/>
        </w:rPr>
        <w:t>inein gebracht,</w:t>
      </w:r>
      <w:r w:rsidRPr="008A75F8">
        <w:rPr>
          <w:rFonts w:eastAsia="Times New Roman"/>
          <w:szCs w:val="24"/>
          <w:lang w:eastAsia="de-DE"/>
        </w:rPr>
        <w:br/>
        <w:t>Wo Alles muss verschwinden,</w:t>
      </w:r>
      <w:r w:rsidRPr="008A75F8">
        <w:rPr>
          <w:rFonts w:eastAsia="Times New Roman"/>
          <w:szCs w:val="24"/>
          <w:lang w:eastAsia="de-DE"/>
        </w:rPr>
        <w:br/>
        <w:t>Wo das erneute Leben quillt,</w:t>
      </w:r>
      <w:r w:rsidRPr="008A75F8">
        <w:rPr>
          <w:rFonts w:eastAsia="Times New Roman"/>
          <w:szCs w:val="24"/>
          <w:lang w:eastAsia="de-DE"/>
        </w:rPr>
        <w:br/>
        <w:t>Und des Gesetzes Treiben stillt.</w:t>
      </w:r>
      <w:r w:rsidRPr="008A75F8">
        <w:rPr>
          <w:rFonts w:eastAsia="Times New Roman"/>
          <w:szCs w:val="24"/>
          <w:lang w:eastAsia="de-DE"/>
        </w:rPr>
        <w:br/>
        <w:t xml:space="preserve">Mein Jesus ist mir Alles. </w:t>
      </w:r>
    </w:p>
    <w:p w14:paraId="3D6320C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Mach mich </w:t>
      </w:r>
      <w:proofErr w:type="spellStart"/>
      <w:r w:rsidRPr="008A75F8">
        <w:rPr>
          <w:rFonts w:eastAsia="Times New Roman"/>
          <w:szCs w:val="24"/>
          <w:lang w:eastAsia="de-DE"/>
        </w:rPr>
        <w:t>begier</w:t>
      </w:r>
      <w:proofErr w:type="spellEnd"/>
      <w:r w:rsidRPr="008A75F8">
        <w:rPr>
          <w:rFonts w:eastAsia="Times New Roman"/>
          <w:szCs w:val="24"/>
          <w:lang w:eastAsia="de-DE"/>
        </w:rPr>
        <w:t>- und willenlos!</w:t>
      </w:r>
      <w:r w:rsidRPr="008A75F8">
        <w:rPr>
          <w:rFonts w:eastAsia="Times New Roman"/>
          <w:szCs w:val="24"/>
          <w:lang w:eastAsia="de-DE"/>
        </w:rPr>
        <w:br/>
        <w:t>Das bitt‘ ich Dich von Herzen;</w:t>
      </w:r>
      <w:r w:rsidRPr="008A75F8">
        <w:rPr>
          <w:rFonts w:eastAsia="Times New Roman"/>
          <w:szCs w:val="24"/>
          <w:lang w:eastAsia="de-DE"/>
        </w:rPr>
        <w:br/>
        <w:t>Wenn ich nicht ruh‘ in deinem Schoß,</w:t>
      </w:r>
      <w:r w:rsidRPr="008A75F8">
        <w:rPr>
          <w:rFonts w:eastAsia="Times New Roman"/>
          <w:szCs w:val="24"/>
          <w:lang w:eastAsia="de-DE"/>
        </w:rPr>
        <w:br/>
        <w:t>So bin ich voller Schmerzen,</w:t>
      </w:r>
      <w:r w:rsidRPr="008A75F8">
        <w:rPr>
          <w:rFonts w:eastAsia="Times New Roman"/>
          <w:szCs w:val="24"/>
          <w:lang w:eastAsia="de-DE"/>
        </w:rPr>
        <w:br/>
        <w:t>Voll Streit und Widerwärtigkeit,</w:t>
      </w:r>
      <w:r w:rsidRPr="008A75F8">
        <w:rPr>
          <w:rFonts w:eastAsia="Times New Roman"/>
          <w:szCs w:val="24"/>
          <w:lang w:eastAsia="de-DE"/>
        </w:rPr>
        <w:br/>
        <w:t>Davon mich Nichts, denn Du befreit.</w:t>
      </w:r>
      <w:r w:rsidRPr="008A75F8">
        <w:rPr>
          <w:rFonts w:eastAsia="Times New Roman"/>
          <w:szCs w:val="24"/>
          <w:lang w:eastAsia="de-DE"/>
        </w:rPr>
        <w:br/>
        <w:t xml:space="preserve">Mein Jesus ist mir Alles. </w:t>
      </w:r>
    </w:p>
    <w:p w14:paraId="1EEDBB7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frage Nichts nach Menschenpreis,</w:t>
      </w:r>
      <w:r w:rsidRPr="008A75F8">
        <w:rPr>
          <w:rFonts w:eastAsia="Times New Roman"/>
          <w:szCs w:val="24"/>
          <w:lang w:eastAsia="de-DE"/>
        </w:rPr>
        <w:br/>
        <w:t>Der tut hier Nichts zur Sache;</w:t>
      </w:r>
      <w:r w:rsidRPr="008A75F8">
        <w:rPr>
          <w:rFonts w:eastAsia="Times New Roman"/>
          <w:szCs w:val="24"/>
          <w:lang w:eastAsia="de-DE"/>
        </w:rPr>
        <w:br/>
        <w:t>Es muss sein eine andre Speis</w:t>
      </w:r>
      <w:r w:rsidRPr="008A75F8">
        <w:rPr>
          <w:rFonts w:eastAsia="Times New Roman"/>
          <w:szCs w:val="24"/>
          <w:lang w:eastAsia="de-DE"/>
        </w:rPr>
        <w:br/>
        <w:t>Die satt und himmlisch mache:</w:t>
      </w:r>
      <w:r w:rsidRPr="008A75F8">
        <w:rPr>
          <w:rFonts w:eastAsia="Times New Roman"/>
          <w:szCs w:val="24"/>
          <w:lang w:eastAsia="de-DE"/>
        </w:rPr>
        <w:br/>
        <w:t>Es muss sein dein durchdringend Blut,</w:t>
      </w:r>
      <w:r w:rsidRPr="008A75F8">
        <w:rPr>
          <w:rFonts w:eastAsia="Times New Roman"/>
          <w:szCs w:val="24"/>
          <w:lang w:eastAsia="de-DE"/>
        </w:rPr>
        <w:br/>
        <w:t>Dadurch ich komm‘ ins höchste Gut!</w:t>
      </w:r>
      <w:r w:rsidRPr="008A75F8">
        <w:rPr>
          <w:rFonts w:eastAsia="Times New Roman"/>
          <w:szCs w:val="24"/>
          <w:lang w:eastAsia="de-DE"/>
        </w:rPr>
        <w:br/>
        <w:t>Mein Jesus ist mir Alles.</w:t>
      </w:r>
    </w:p>
    <w:p w14:paraId="213E05D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Es ist des Geistes Lichtnatur,</w:t>
      </w:r>
      <w:r w:rsidRPr="008A75F8">
        <w:rPr>
          <w:rFonts w:eastAsia="Times New Roman"/>
          <w:szCs w:val="24"/>
          <w:lang w:eastAsia="de-DE"/>
        </w:rPr>
        <w:br/>
        <w:t>Die muss uns ganz erneuen,</w:t>
      </w:r>
      <w:r w:rsidRPr="008A75F8">
        <w:rPr>
          <w:rFonts w:eastAsia="Times New Roman"/>
          <w:szCs w:val="24"/>
          <w:lang w:eastAsia="de-DE"/>
        </w:rPr>
        <w:br/>
        <w:t>Dass keine andre Kreatur</w:t>
      </w:r>
      <w:r w:rsidRPr="008A75F8">
        <w:rPr>
          <w:rFonts w:eastAsia="Times New Roman"/>
          <w:szCs w:val="24"/>
          <w:lang w:eastAsia="de-DE"/>
        </w:rPr>
        <w:br/>
        <w:t xml:space="preserve">Sich </w:t>
      </w:r>
      <w:proofErr w:type="spellStart"/>
      <w:r w:rsidRPr="008A75F8">
        <w:rPr>
          <w:rFonts w:eastAsia="Times New Roman"/>
          <w:szCs w:val="24"/>
          <w:lang w:eastAsia="de-DE"/>
        </w:rPr>
        <w:t>mög</w:t>
      </w:r>
      <w:proofErr w:type="spellEnd"/>
      <w:r w:rsidRPr="008A75F8">
        <w:rPr>
          <w:rFonts w:eastAsia="Times New Roman"/>
          <w:szCs w:val="24"/>
          <w:lang w:eastAsia="de-DE"/>
        </w:rPr>
        <w:t>‘ uns erfreuen.</w:t>
      </w:r>
      <w:r w:rsidRPr="008A75F8">
        <w:rPr>
          <w:rFonts w:eastAsia="Times New Roman"/>
          <w:szCs w:val="24"/>
          <w:lang w:eastAsia="de-DE"/>
        </w:rPr>
        <w:br/>
        <w:t>Bei den Geschöpfen such‘ ich Nichts,</w:t>
      </w:r>
      <w:r w:rsidRPr="008A75F8">
        <w:rPr>
          <w:rFonts w:eastAsia="Times New Roman"/>
          <w:szCs w:val="24"/>
          <w:lang w:eastAsia="de-DE"/>
        </w:rPr>
        <w:br/>
        <w:t>Ich will zum Urquell alles Lichts!</w:t>
      </w:r>
      <w:r w:rsidRPr="008A75F8">
        <w:rPr>
          <w:rFonts w:eastAsia="Times New Roman"/>
          <w:szCs w:val="24"/>
          <w:lang w:eastAsia="de-DE"/>
        </w:rPr>
        <w:br/>
        <w:t xml:space="preserve">Mein Jesus ist mir alles. </w:t>
      </w:r>
    </w:p>
    <w:p w14:paraId="6373171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komm‘, du großer Ozean,</w:t>
      </w:r>
      <w:r w:rsidRPr="008A75F8">
        <w:rPr>
          <w:rFonts w:eastAsia="Times New Roman"/>
          <w:szCs w:val="24"/>
          <w:lang w:eastAsia="de-DE"/>
        </w:rPr>
        <w:br/>
        <w:t>Lass mich in Dir versinken,</w:t>
      </w:r>
      <w:r w:rsidRPr="008A75F8">
        <w:rPr>
          <w:rFonts w:eastAsia="Times New Roman"/>
          <w:szCs w:val="24"/>
          <w:lang w:eastAsia="de-DE"/>
        </w:rPr>
        <w:br/>
        <w:t xml:space="preserve">Dass ich auf </w:t>
      </w:r>
      <w:proofErr w:type="spellStart"/>
      <w:r w:rsidRPr="008A75F8">
        <w:rPr>
          <w:rFonts w:eastAsia="Times New Roman"/>
          <w:szCs w:val="24"/>
          <w:lang w:eastAsia="de-DE"/>
        </w:rPr>
        <w:t>sel’ger</w:t>
      </w:r>
      <w:proofErr w:type="spellEnd"/>
      <w:r w:rsidRPr="008A75F8">
        <w:rPr>
          <w:rFonts w:eastAsia="Times New Roman"/>
          <w:szCs w:val="24"/>
          <w:lang w:eastAsia="de-DE"/>
        </w:rPr>
        <w:t xml:space="preserve"> Todesbahn,</w:t>
      </w:r>
      <w:r w:rsidRPr="008A75F8">
        <w:rPr>
          <w:rFonts w:eastAsia="Times New Roman"/>
          <w:szCs w:val="24"/>
          <w:lang w:eastAsia="de-DE"/>
        </w:rPr>
        <w:br/>
      </w:r>
      <w:proofErr w:type="spellStart"/>
      <w:r w:rsidRPr="008A75F8">
        <w:rPr>
          <w:rFonts w:eastAsia="Times New Roman"/>
          <w:szCs w:val="24"/>
          <w:lang w:eastAsia="de-DE"/>
        </w:rPr>
        <w:t>Mög</w:t>
      </w:r>
      <w:proofErr w:type="spellEnd"/>
      <w:r w:rsidRPr="008A75F8">
        <w:rPr>
          <w:rFonts w:eastAsia="Times New Roman"/>
          <w:szCs w:val="24"/>
          <w:lang w:eastAsia="de-DE"/>
        </w:rPr>
        <w:t xml:space="preserve">‘ </w:t>
      </w:r>
      <w:proofErr w:type="spellStart"/>
      <w:r w:rsidRPr="008A75F8">
        <w:rPr>
          <w:rFonts w:eastAsia="Times New Roman"/>
          <w:szCs w:val="24"/>
          <w:lang w:eastAsia="de-DE"/>
        </w:rPr>
        <w:t>ew’ges</w:t>
      </w:r>
      <w:proofErr w:type="spellEnd"/>
      <w:r w:rsidRPr="008A75F8">
        <w:rPr>
          <w:rFonts w:eastAsia="Times New Roman"/>
          <w:szCs w:val="24"/>
          <w:lang w:eastAsia="de-DE"/>
        </w:rPr>
        <w:t xml:space="preserve"> Leben trinken;</w:t>
      </w:r>
      <w:r w:rsidRPr="008A75F8">
        <w:rPr>
          <w:rFonts w:eastAsia="Times New Roman"/>
          <w:szCs w:val="24"/>
          <w:lang w:eastAsia="de-DE"/>
        </w:rPr>
        <w:br/>
        <w:t>Dass Nichts von mir mehr leb‘ in mir,</w:t>
      </w:r>
      <w:r w:rsidRPr="008A75F8">
        <w:rPr>
          <w:rFonts w:eastAsia="Times New Roman"/>
          <w:szCs w:val="24"/>
          <w:lang w:eastAsia="de-DE"/>
        </w:rPr>
        <w:br/>
        <w:t>Nein, Alles Du, und ich in Dir!</w:t>
      </w:r>
      <w:r w:rsidRPr="008A75F8">
        <w:rPr>
          <w:rFonts w:eastAsia="Times New Roman"/>
          <w:szCs w:val="24"/>
          <w:lang w:eastAsia="de-DE"/>
        </w:rPr>
        <w:br/>
        <w:t xml:space="preserve">Mein Jesus ist mir Alles. </w:t>
      </w:r>
    </w:p>
    <w:p w14:paraId="5149D59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Dann hört Figur und Schatten auf,</w:t>
      </w:r>
      <w:r w:rsidRPr="008A75F8">
        <w:rPr>
          <w:rFonts w:eastAsia="Times New Roman"/>
          <w:szCs w:val="24"/>
          <w:lang w:eastAsia="de-DE"/>
        </w:rPr>
        <w:br/>
        <w:t>Gedanken, Lust und Willen,</w:t>
      </w:r>
      <w:r w:rsidRPr="008A75F8">
        <w:rPr>
          <w:rFonts w:eastAsia="Times New Roman"/>
          <w:szCs w:val="24"/>
          <w:lang w:eastAsia="de-DE"/>
        </w:rPr>
        <w:br/>
        <w:t>Zusamt dem ganzen Himmelslauf;</w:t>
      </w:r>
      <w:r w:rsidRPr="008A75F8">
        <w:rPr>
          <w:rFonts w:eastAsia="Times New Roman"/>
          <w:szCs w:val="24"/>
          <w:lang w:eastAsia="de-DE"/>
        </w:rPr>
        <w:br/>
        <w:t>Du musst allein erfüllen</w:t>
      </w:r>
      <w:r w:rsidRPr="008A75F8">
        <w:rPr>
          <w:rFonts w:eastAsia="Times New Roman"/>
          <w:szCs w:val="24"/>
          <w:lang w:eastAsia="de-DE"/>
        </w:rPr>
        <w:br/>
        <w:t>Gedanken, Willen, Lust und Schein,</w:t>
      </w:r>
      <w:r w:rsidRPr="008A75F8">
        <w:rPr>
          <w:rFonts w:eastAsia="Times New Roman"/>
          <w:szCs w:val="24"/>
          <w:lang w:eastAsia="de-DE"/>
        </w:rPr>
        <w:br/>
        <w:t>Und Alles mir in Allem sein.</w:t>
      </w:r>
      <w:r w:rsidRPr="008A75F8">
        <w:rPr>
          <w:rFonts w:eastAsia="Times New Roman"/>
          <w:szCs w:val="24"/>
          <w:lang w:eastAsia="de-DE"/>
        </w:rPr>
        <w:br/>
        <w:t xml:space="preserve">Mein Jesus ist mein Alles. </w:t>
      </w:r>
    </w:p>
    <w:p w14:paraId="18934AC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Nun, höchste Freiheit, mach mich frei</w:t>
      </w:r>
      <w:r w:rsidRPr="008A75F8">
        <w:rPr>
          <w:rFonts w:eastAsia="Times New Roman"/>
          <w:szCs w:val="24"/>
          <w:lang w:eastAsia="de-DE"/>
        </w:rPr>
        <w:br/>
        <w:t>Von Allem, was mich bindet!</w:t>
      </w:r>
      <w:r w:rsidRPr="008A75F8">
        <w:rPr>
          <w:rFonts w:eastAsia="Times New Roman"/>
          <w:szCs w:val="24"/>
          <w:lang w:eastAsia="de-DE"/>
        </w:rPr>
        <w:br/>
        <w:t>Es ist doch Alles Sklaverei,</w:t>
      </w:r>
      <w:r w:rsidRPr="008A75F8">
        <w:rPr>
          <w:rFonts w:eastAsia="Times New Roman"/>
          <w:szCs w:val="24"/>
          <w:lang w:eastAsia="de-DE"/>
        </w:rPr>
        <w:br/>
        <w:t>Worin man Dich nicht findet.</w:t>
      </w:r>
      <w:r w:rsidRPr="008A75F8">
        <w:rPr>
          <w:rFonts w:eastAsia="Times New Roman"/>
          <w:szCs w:val="24"/>
          <w:lang w:eastAsia="de-DE"/>
        </w:rPr>
        <w:br/>
        <w:t>Ich möchte sein zum Nichts gebracht,</w:t>
      </w:r>
      <w:r w:rsidRPr="008A75F8">
        <w:rPr>
          <w:rFonts w:eastAsia="Times New Roman"/>
          <w:szCs w:val="24"/>
          <w:lang w:eastAsia="de-DE"/>
        </w:rPr>
        <w:br/>
        <w:t>Und Etwas sein durch deine Macht!</w:t>
      </w:r>
      <w:r w:rsidRPr="008A75F8">
        <w:rPr>
          <w:rFonts w:eastAsia="Times New Roman"/>
          <w:szCs w:val="24"/>
          <w:lang w:eastAsia="de-DE"/>
        </w:rPr>
        <w:br/>
        <w:t>Mein Jesus ist mir Alles.</w:t>
      </w:r>
    </w:p>
    <w:p w14:paraId="65A8C773" w14:textId="77777777" w:rsidR="008E5F26" w:rsidRPr="008A75F8" w:rsidRDefault="008E5F26" w:rsidP="008E5F26">
      <w:pPr>
        <w:pStyle w:val="berschrift2"/>
      </w:pPr>
      <w:r w:rsidRPr="008A75F8">
        <w:t>Untrüglichkeit des Wortes Gottes.</w:t>
      </w:r>
    </w:p>
    <w:p w14:paraId="16F87D1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Frag deinen Gott, hör‘, was Er zeuget,</w:t>
      </w:r>
      <w:r w:rsidRPr="008A75F8">
        <w:rPr>
          <w:rFonts w:eastAsia="Times New Roman"/>
          <w:szCs w:val="24"/>
          <w:lang w:eastAsia="de-DE"/>
        </w:rPr>
        <w:br/>
        <w:t>In seinem Wort, weil hier sein Geist</w:t>
      </w:r>
      <w:r w:rsidRPr="008A75F8">
        <w:rPr>
          <w:rFonts w:eastAsia="Times New Roman"/>
          <w:szCs w:val="24"/>
          <w:lang w:eastAsia="de-DE"/>
        </w:rPr>
        <w:br/>
        <w:t>Nie seinen Willen dir verschweiget,</w:t>
      </w:r>
      <w:r w:rsidRPr="008A75F8">
        <w:rPr>
          <w:rFonts w:eastAsia="Times New Roman"/>
          <w:szCs w:val="24"/>
          <w:lang w:eastAsia="de-DE"/>
        </w:rPr>
        <w:br/>
        <w:t>Wenn du ihn nicht von selber weißt.</w:t>
      </w:r>
      <w:r w:rsidRPr="008A75F8">
        <w:rPr>
          <w:rFonts w:eastAsia="Times New Roman"/>
          <w:szCs w:val="24"/>
          <w:lang w:eastAsia="de-DE"/>
        </w:rPr>
        <w:br/>
        <w:t>Dämpf nicht des Geistes Unterricht,</w:t>
      </w:r>
      <w:r w:rsidRPr="008A75F8">
        <w:rPr>
          <w:rFonts w:eastAsia="Times New Roman"/>
          <w:szCs w:val="24"/>
          <w:lang w:eastAsia="de-DE"/>
        </w:rPr>
        <w:br/>
        <w:t xml:space="preserve">Frag‘ deinen Gott, da hol Bericht! </w:t>
      </w:r>
    </w:p>
    <w:p w14:paraId="55E3ADE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Frag‘ deinen Gott, la</w:t>
      </w:r>
      <w:r>
        <w:rPr>
          <w:rFonts w:eastAsia="Times New Roman"/>
          <w:szCs w:val="24"/>
          <w:lang w:eastAsia="de-DE"/>
        </w:rPr>
        <w:t>ss</w:t>
      </w:r>
      <w:r w:rsidRPr="008A75F8">
        <w:rPr>
          <w:rFonts w:eastAsia="Times New Roman"/>
          <w:szCs w:val="24"/>
          <w:lang w:eastAsia="de-DE"/>
        </w:rPr>
        <w:t xml:space="preserve"> Ihn dich führen,</w:t>
      </w:r>
      <w:r w:rsidRPr="008A75F8">
        <w:rPr>
          <w:rFonts w:eastAsia="Times New Roman"/>
          <w:szCs w:val="24"/>
          <w:lang w:eastAsia="de-DE"/>
        </w:rPr>
        <w:br/>
        <w:t xml:space="preserve">So wird die Morgenrot‘ </w:t>
      </w:r>
      <w:proofErr w:type="spellStart"/>
      <w:r w:rsidRPr="008A75F8">
        <w:rPr>
          <w:rFonts w:eastAsia="Times New Roman"/>
          <w:szCs w:val="24"/>
          <w:lang w:eastAsia="de-DE"/>
        </w:rPr>
        <w:t>aufgeh’n</w:t>
      </w:r>
      <w:proofErr w:type="spellEnd"/>
      <w:r w:rsidRPr="008A75F8">
        <w:rPr>
          <w:rFonts w:eastAsia="Times New Roman"/>
          <w:szCs w:val="24"/>
          <w:lang w:eastAsia="de-DE"/>
        </w:rPr>
        <w:t>;</w:t>
      </w:r>
      <w:r w:rsidRPr="008A75F8">
        <w:rPr>
          <w:rFonts w:eastAsia="Times New Roman"/>
          <w:szCs w:val="24"/>
          <w:lang w:eastAsia="de-DE"/>
        </w:rPr>
        <w:br/>
        <w:t>Du wirst ihr Leuchten reichlich spüren,</w:t>
      </w:r>
      <w:r w:rsidRPr="008A75F8">
        <w:rPr>
          <w:rFonts w:eastAsia="Times New Roman"/>
          <w:szCs w:val="24"/>
          <w:lang w:eastAsia="de-DE"/>
        </w:rPr>
        <w:br/>
        <w:t xml:space="preserve">Und bald im Tageslichte </w:t>
      </w:r>
      <w:proofErr w:type="spellStart"/>
      <w:r w:rsidRPr="008A75F8">
        <w:rPr>
          <w:rFonts w:eastAsia="Times New Roman"/>
          <w:szCs w:val="24"/>
          <w:lang w:eastAsia="de-DE"/>
        </w:rPr>
        <w:t>steh’n</w:t>
      </w:r>
      <w:proofErr w:type="spellEnd"/>
      <w:r w:rsidRPr="008A75F8">
        <w:rPr>
          <w:rFonts w:eastAsia="Times New Roman"/>
          <w:szCs w:val="24"/>
          <w:lang w:eastAsia="de-DE"/>
        </w:rPr>
        <w:t>.</w:t>
      </w:r>
      <w:r w:rsidRPr="008A75F8">
        <w:rPr>
          <w:rFonts w:eastAsia="Times New Roman"/>
          <w:szCs w:val="24"/>
          <w:lang w:eastAsia="de-DE"/>
        </w:rPr>
        <w:br/>
        <w:t>Drum frage deinen Willen nicht;</w:t>
      </w:r>
      <w:r w:rsidRPr="008A75F8">
        <w:rPr>
          <w:rFonts w:eastAsia="Times New Roman"/>
          <w:szCs w:val="24"/>
          <w:lang w:eastAsia="de-DE"/>
        </w:rPr>
        <w:br/>
        <w:t>Frag‘ deinen Gott, da hol Bericht!</w:t>
      </w:r>
    </w:p>
    <w:p w14:paraId="1A943D6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Des höchsten Ausspruch kann nicht trügen,</w:t>
      </w:r>
      <w:r w:rsidRPr="008A75F8">
        <w:rPr>
          <w:rFonts w:eastAsia="Times New Roman"/>
          <w:szCs w:val="24"/>
          <w:lang w:eastAsia="de-DE"/>
        </w:rPr>
        <w:br/>
        <w:t>Nichts Dunkles ist im Sonnenlicht!</w:t>
      </w:r>
      <w:r w:rsidRPr="008A75F8">
        <w:rPr>
          <w:rFonts w:eastAsia="Times New Roman"/>
          <w:szCs w:val="24"/>
          <w:lang w:eastAsia="de-DE"/>
        </w:rPr>
        <w:br/>
        <w:t>Die Kreaturen können lügen,</w:t>
      </w:r>
      <w:r w:rsidRPr="008A75F8">
        <w:rPr>
          <w:rFonts w:eastAsia="Times New Roman"/>
          <w:szCs w:val="24"/>
          <w:lang w:eastAsia="de-DE"/>
        </w:rPr>
        <w:br/>
        <w:t>Und lügt dein Herz oft selber nicht?</w:t>
      </w:r>
      <w:r w:rsidRPr="008A75F8">
        <w:rPr>
          <w:rFonts w:eastAsia="Times New Roman"/>
          <w:szCs w:val="24"/>
          <w:lang w:eastAsia="de-DE"/>
        </w:rPr>
        <w:br/>
        <w:t>Was suchst du in und außer dir?</w:t>
      </w:r>
      <w:r w:rsidRPr="008A75F8">
        <w:rPr>
          <w:rFonts w:eastAsia="Times New Roman"/>
          <w:szCs w:val="24"/>
          <w:lang w:eastAsia="de-DE"/>
        </w:rPr>
        <w:br/>
        <w:t xml:space="preserve">Frag‘ deinen Gott, sein Wort ist hier! </w:t>
      </w:r>
    </w:p>
    <w:p w14:paraId="44039BB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Wohl! wenn dein Wille mit dem Worte</w:t>
      </w:r>
      <w:r w:rsidRPr="008A75F8">
        <w:rPr>
          <w:rFonts w:eastAsia="Times New Roman"/>
          <w:szCs w:val="24"/>
          <w:lang w:eastAsia="de-DE"/>
        </w:rPr>
        <w:br/>
        <w:t>Des Einzigweisen stimmet ein:</w:t>
      </w:r>
      <w:r w:rsidRPr="008A75F8">
        <w:rPr>
          <w:rFonts w:eastAsia="Times New Roman"/>
          <w:szCs w:val="24"/>
          <w:lang w:eastAsia="de-DE"/>
        </w:rPr>
        <w:br/>
        <w:t>So kann in keinem Stand noch Orte</w:t>
      </w:r>
      <w:r w:rsidRPr="008A75F8">
        <w:rPr>
          <w:rFonts w:eastAsia="Times New Roman"/>
          <w:szCs w:val="24"/>
          <w:lang w:eastAsia="de-DE"/>
        </w:rPr>
        <w:br/>
        <w:t>Sein Wille dir zuwider se</w:t>
      </w:r>
      <w:r>
        <w:rPr>
          <w:rFonts w:eastAsia="Times New Roman"/>
          <w:szCs w:val="24"/>
          <w:lang w:eastAsia="de-DE"/>
        </w:rPr>
        <w:t>i</w:t>
      </w:r>
      <w:r w:rsidRPr="008A75F8">
        <w:rPr>
          <w:rFonts w:eastAsia="Times New Roman"/>
          <w:szCs w:val="24"/>
          <w:lang w:eastAsia="de-DE"/>
        </w:rPr>
        <w:t>n!</w:t>
      </w:r>
      <w:r w:rsidRPr="008A75F8">
        <w:rPr>
          <w:rFonts w:eastAsia="Times New Roman"/>
          <w:szCs w:val="24"/>
          <w:lang w:eastAsia="de-DE"/>
        </w:rPr>
        <w:br/>
        <w:t>Der Vater ist des Kindes Hort,</w:t>
      </w:r>
      <w:r w:rsidRPr="008A75F8">
        <w:rPr>
          <w:rFonts w:eastAsia="Times New Roman"/>
          <w:szCs w:val="24"/>
          <w:lang w:eastAsia="de-DE"/>
        </w:rPr>
        <w:br/>
        <w:t>Das mit Ihm Eins wird durch sein Wort.</w:t>
      </w:r>
    </w:p>
    <w:p w14:paraId="597A71E8" w14:textId="77777777" w:rsidR="008E5F26" w:rsidRDefault="008E5F26" w:rsidP="008E5F26">
      <w:pPr>
        <w:pStyle w:val="berschrift2"/>
      </w:pPr>
      <w:r w:rsidRPr="00B62494">
        <w:t>Verborgenes Leben.</w:t>
      </w:r>
    </w:p>
    <w:p w14:paraId="4970BFBA" w14:textId="77777777" w:rsidR="008E5F26" w:rsidRDefault="008E5F26" w:rsidP="008E5F26">
      <w:pPr>
        <w:pStyle w:val="StandardWeb"/>
      </w:pPr>
      <w:proofErr w:type="spellStart"/>
      <w:r>
        <w:t>Bei’m</w:t>
      </w:r>
      <w:proofErr w:type="spellEnd"/>
      <w:r>
        <w:t xml:space="preserve"> Herrn ist Amt und Pflicht genug,</w:t>
      </w:r>
      <w:r>
        <w:br/>
        <w:t xml:space="preserve">Obwohl kein Schein und </w:t>
      </w:r>
      <w:proofErr w:type="spellStart"/>
      <w:r>
        <w:t>Heucheltrug</w:t>
      </w:r>
      <w:proofErr w:type="spellEnd"/>
      <w:r>
        <w:br/>
        <w:t>Ein Weltgeräusche machet.</w:t>
      </w:r>
      <w:r>
        <w:br/>
        <w:t>Der Mensch, der ganz verborgen ist,</w:t>
      </w:r>
      <w:r>
        <w:br/>
        <w:t xml:space="preserve">Mit sanftem, stillem Geist </w:t>
      </w:r>
      <w:proofErr w:type="spellStart"/>
      <w:r>
        <w:t>gerüst’t</w:t>
      </w:r>
      <w:proofErr w:type="spellEnd"/>
      <w:r>
        <w:t>,</w:t>
      </w:r>
      <w:r>
        <w:br/>
        <w:t>Und schlafend immer wachet,</w:t>
      </w:r>
      <w:r>
        <w:br/>
        <w:t>Ist köstlich, wenn auch schweigt der Mund;</w:t>
      </w:r>
      <w:r>
        <w:br/>
        <w:t xml:space="preserve">Er lebt mit Gott im Herzensgrund. </w:t>
      </w:r>
    </w:p>
    <w:p w14:paraId="0578125F" w14:textId="77777777" w:rsidR="008E5F26" w:rsidRDefault="008E5F26" w:rsidP="008E5F26">
      <w:pPr>
        <w:pStyle w:val="StandardWeb"/>
      </w:pPr>
      <w:r>
        <w:t>Ein Auge, das verschlossen steht,</w:t>
      </w:r>
      <w:r>
        <w:br/>
        <w:t>Und, schaut nur Gottes Majestät,</w:t>
      </w:r>
      <w:r>
        <w:br/>
        <w:t>Ist stets im Licht erhoben,</w:t>
      </w:r>
      <w:r>
        <w:br/>
        <w:t>Denn wo des Fleisches Trieb erliegt‘,</w:t>
      </w:r>
      <w:r>
        <w:br/>
        <w:t>Da wird Welt, Sünd‘ und Tod besiegt,</w:t>
      </w:r>
      <w:r>
        <w:br/>
        <w:t>Dass wir den Höchsten loben.</w:t>
      </w:r>
      <w:r>
        <w:br/>
        <w:t>Wer alles Andern sich begibt,</w:t>
      </w:r>
      <w:r>
        <w:br/>
        <w:t xml:space="preserve">Von dem wird Gott gar still geliebt. </w:t>
      </w:r>
    </w:p>
    <w:p w14:paraId="6A658B25" w14:textId="77777777" w:rsidR="008E5F26" w:rsidRDefault="008E5F26" w:rsidP="008E5F26">
      <w:pPr>
        <w:pStyle w:val="StandardWeb"/>
      </w:pPr>
      <w:r>
        <w:t>Sprich, was mehr Gott und Menschen dient,</w:t>
      </w:r>
      <w:r>
        <w:br/>
        <w:t>Als, wenn die reine Liebe grünt</w:t>
      </w:r>
      <w:r>
        <w:br/>
        <w:t>In Christi neuem Leben;</w:t>
      </w:r>
      <w:r>
        <w:br/>
        <w:t>Wenn sie mit Opfer und Gebet</w:t>
      </w:r>
      <w:r>
        <w:br/>
        <w:t>Die wahre Frucht der Buße sät,</w:t>
      </w:r>
      <w:r>
        <w:br/>
        <w:t>Und Garben dann kann geben,</w:t>
      </w:r>
      <w:r>
        <w:br/>
        <w:t>Die Niemand auf dem Acker häuft,</w:t>
      </w:r>
      <w:r>
        <w:br/>
        <w:t xml:space="preserve">Wenn er im eignen Willen läuft? </w:t>
      </w:r>
    </w:p>
    <w:p w14:paraId="5497F2F7" w14:textId="77777777" w:rsidR="008E5F26" w:rsidRDefault="008E5F26" w:rsidP="008E5F26">
      <w:pPr>
        <w:pStyle w:val="StandardWeb"/>
      </w:pPr>
      <w:r>
        <w:t>Drum senk‘ ich mich in Christi Ruh,</w:t>
      </w:r>
      <w:r>
        <w:br/>
        <w:t>Tu‘ schlafend doch kein Auge zu,</w:t>
      </w:r>
      <w:r>
        <w:br/>
        <w:t>Das Herz muss immer wachen.</w:t>
      </w:r>
      <w:r>
        <w:br/>
        <w:t>Man mag mich nennen stumpf und träg,</w:t>
      </w:r>
      <w:r>
        <w:br/>
        <w:t>Dass ich mein Pfund ins Schweißtuch leg:</w:t>
      </w:r>
      <w:r>
        <w:br/>
        <w:t>Er wird’s doch endlich machen,</w:t>
      </w:r>
      <w:r>
        <w:br/>
        <w:t>Dass Jeder, der Ihn ganz begehrt,</w:t>
      </w:r>
      <w:r>
        <w:br/>
        <w:t xml:space="preserve">Zu Seiner Gottesruh‘ sich kehrt. </w:t>
      </w:r>
    </w:p>
    <w:p w14:paraId="6450D67A" w14:textId="77777777" w:rsidR="008E5F26" w:rsidRDefault="008E5F26" w:rsidP="008E5F26">
      <w:pPr>
        <w:pStyle w:val="berschrift2"/>
      </w:pPr>
      <w:r w:rsidRPr="00B62494">
        <w:t>Verborgenheit des innern Lebens.</w:t>
      </w:r>
    </w:p>
    <w:p w14:paraId="0C4103FB" w14:textId="77777777" w:rsidR="008E5F26" w:rsidRDefault="008E5F26" w:rsidP="008E5F26">
      <w:pPr>
        <w:pStyle w:val="StandardWeb"/>
      </w:pPr>
      <w:r>
        <w:t>Verborgenheit!</w:t>
      </w:r>
      <w:r>
        <w:br/>
        <w:t>Wie ist dein Meer so weit,</w:t>
      </w:r>
      <w:r>
        <w:br/>
        <w:t>Und wundertief! – ich kann es nicht ergründen.</w:t>
      </w:r>
      <w:r>
        <w:br/>
        <w:t>Man weiß kein Maß, noch Ziel, noch End‘ zu finden,</w:t>
      </w:r>
      <w:r>
        <w:br/>
        <w:t>So lang man steht in der Vergänglichkeit;</w:t>
      </w:r>
      <w:r>
        <w:br/>
        <w:t>Verborgenheit!</w:t>
      </w:r>
    </w:p>
    <w:p w14:paraId="354258C0" w14:textId="77777777" w:rsidR="008E5F26" w:rsidRDefault="008E5F26" w:rsidP="008E5F26">
      <w:pPr>
        <w:pStyle w:val="StandardWeb"/>
      </w:pPr>
      <w:r>
        <w:t>Die Herrlichkeit,</w:t>
      </w:r>
      <w:r>
        <w:br/>
        <w:t>Die Du hast allbereit</w:t>
      </w:r>
      <w:r>
        <w:br/>
        <w:t>Hier Kindern Deiner Liebe beigeleget,</w:t>
      </w:r>
      <w:r>
        <w:br/>
        <w:t>Ist wundervoll. Wer dies Geheimnis heget,</w:t>
      </w:r>
      <w:r>
        <w:br/>
        <w:t>Der trägt in sich auch bei der herbsten Zeit</w:t>
      </w:r>
      <w:r>
        <w:br/>
        <w:t>Die Herrlichkeit.</w:t>
      </w:r>
    </w:p>
    <w:p w14:paraId="4D5389CD" w14:textId="77777777" w:rsidR="008E5F26" w:rsidRDefault="008E5F26" w:rsidP="008E5F26">
      <w:pPr>
        <w:pStyle w:val="StandardWeb"/>
      </w:pPr>
      <w:r>
        <w:t>Du selber bist</w:t>
      </w:r>
      <w:r>
        <w:br/>
        <w:t>Der Brunn, der ihnen ist</w:t>
      </w:r>
      <w:r>
        <w:br/>
        <w:t xml:space="preserve">Im tiefsten Geist zum </w:t>
      </w:r>
      <w:proofErr w:type="spellStart"/>
      <w:r>
        <w:t>ew’gen</w:t>
      </w:r>
      <w:proofErr w:type="spellEnd"/>
      <w:r>
        <w:t xml:space="preserve"> Heil entsprungen;</w:t>
      </w:r>
      <w:r>
        <w:br/>
        <w:t xml:space="preserve">Durch Dich ist jedes </w:t>
      </w:r>
      <w:proofErr w:type="spellStart"/>
      <w:r>
        <w:t>heil‘ge</w:t>
      </w:r>
      <w:proofErr w:type="spellEnd"/>
      <w:r>
        <w:t xml:space="preserve"> Wert gelungen,</w:t>
      </w:r>
      <w:r>
        <w:br/>
        <w:t>Weil alles Lichtes Quell (das weiß ein Christ)</w:t>
      </w:r>
      <w:r>
        <w:br/>
        <w:t>Du selber bist!</w:t>
      </w:r>
    </w:p>
    <w:p w14:paraId="18DA6553" w14:textId="77777777" w:rsidR="008E5F26" w:rsidRDefault="008E5F26" w:rsidP="008E5F26">
      <w:pPr>
        <w:pStyle w:val="StandardWeb"/>
      </w:pPr>
      <w:r>
        <w:t>Des Glaubens Kraft</w:t>
      </w:r>
      <w:r>
        <w:br/>
        <w:t>Viel Wunder in uns schafft,</w:t>
      </w:r>
      <w:r>
        <w:br/>
        <w:t>Davon ein Heuchler nichts weiß zu erraten;</w:t>
      </w:r>
      <w:r>
        <w:br/>
        <w:t>Der blöde Sinn stößt sich an Heldentaten,</w:t>
      </w:r>
      <w:r>
        <w:br/>
        <w:t>Indem er nur nach Wort und Schatten gafft,</w:t>
      </w:r>
      <w:r>
        <w:br/>
        <w:t xml:space="preserve">Und nicht nach Kraft. </w:t>
      </w:r>
    </w:p>
    <w:p w14:paraId="0D6DF18E" w14:textId="77777777" w:rsidR="008E5F26" w:rsidRDefault="008E5F26" w:rsidP="008E5F26">
      <w:pPr>
        <w:pStyle w:val="StandardWeb"/>
      </w:pPr>
      <w:r>
        <w:t>Der Liebe Band</w:t>
      </w:r>
      <w:r>
        <w:br/>
        <w:t>Ist Vielen unbekannt!</w:t>
      </w:r>
      <w:r>
        <w:br/>
        <w:t>Wie regnet sich ein Geiziger im Stillen,</w:t>
      </w:r>
      <w:r>
        <w:br/>
        <w:t>Wenn Geld hingibt ein Christ mit frohem Willen!</w:t>
      </w:r>
      <w:r>
        <w:br/>
        <w:t>Das macht: er kennt nicht Gottes Wunderhand</w:t>
      </w:r>
      <w:r>
        <w:br/>
        <w:t>Und Liebesband.</w:t>
      </w:r>
    </w:p>
    <w:p w14:paraId="4DD8843D" w14:textId="77777777" w:rsidR="008E5F26" w:rsidRDefault="008E5F26" w:rsidP="008E5F26">
      <w:pPr>
        <w:pStyle w:val="StandardWeb"/>
      </w:pPr>
      <w:r>
        <w:t>Wie schnaubt und schilt</w:t>
      </w:r>
      <w:r>
        <w:br/>
      </w:r>
      <w:proofErr w:type="spellStart"/>
      <w:r>
        <w:t>Laodicäa’s</w:t>
      </w:r>
      <w:proofErr w:type="spellEnd"/>
      <w:r>
        <w:t xml:space="preserve"> Bild,</w:t>
      </w:r>
      <w:r>
        <w:br/>
        <w:t>Wo sich das Feuer Philadelphias findet,</w:t>
      </w:r>
      <w:r>
        <w:br/>
        <w:t xml:space="preserve">Wo </w:t>
      </w:r>
      <w:proofErr w:type="spellStart"/>
      <w:r>
        <w:t>Lauigkeit</w:t>
      </w:r>
      <w:proofErr w:type="spellEnd"/>
      <w:r>
        <w:t xml:space="preserve"> und Eigenheit verschwindet,</w:t>
      </w:r>
      <w:r>
        <w:br/>
        <w:t>Wo man des falschen Urteils Maß erfüllt,</w:t>
      </w:r>
      <w:r>
        <w:br/>
        <w:t>Und schmäht und schilt!</w:t>
      </w:r>
    </w:p>
    <w:p w14:paraId="06560615" w14:textId="77777777" w:rsidR="008E5F26" w:rsidRDefault="008E5F26" w:rsidP="008E5F26">
      <w:pPr>
        <w:pStyle w:val="StandardWeb"/>
      </w:pPr>
      <w:r>
        <w:t>Ein Sinnentier</w:t>
      </w:r>
      <w:r>
        <w:br/>
        <w:t>Muss wohl verstummen hier,</w:t>
      </w:r>
      <w:r>
        <w:br/>
        <w:t xml:space="preserve">Ja, Hören, </w:t>
      </w:r>
      <w:proofErr w:type="spellStart"/>
      <w:r>
        <w:t>Seh’n</w:t>
      </w:r>
      <w:proofErr w:type="spellEnd"/>
      <w:r>
        <w:t xml:space="preserve"> und allen Witz verlieren;</w:t>
      </w:r>
      <w:r>
        <w:br/>
        <w:t>Vernunft kann nicht das Schiff allhie regieren.</w:t>
      </w:r>
      <w:r>
        <w:br/>
        <w:t>Den Ausspruch tut davon zur Ungebühr</w:t>
      </w:r>
      <w:r>
        <w:br/>
        <w:t>Das Sinnentier.</w:t>
      </w:r>
    </w:p>
    <w:p w14:paraId="2D341904" w14:textId="77777777" w:rsidR="008E5F26" w:rsidRDefault="008E5F26" w:rsidP="008E5F26">
      <w:pPr>
        <w:pStyle w:val="StandardWeb"/>
      </w:pPr>
      <w:r>
        <w:t>Darum versteckt</w:t>
      </w:r>
      <w:r>
        <w:br/>
        <w:t>Der Herr, was Er erweckt;</w:t>
      </w:r>
      <w:r>
        <w:br/>
        <w:t>Die Kinder hält Er immerdar verborgen,</w:t>
      </w:r>
      <w:r>
        <w:br/>
        <w:t>Die doch kein künftig Zorngericht besorgen,</w:t>
      </w:r>
      <w:r>
        <w:br/>
        <w:t>Bis endlich Gott die Herrlichkeit entdeckt,</w:t>
      </w:r>
      <w:r>
        <w:br/>
        <w:t>Die Er versteckt.</w:t>
      </w:r>
    </w:p>
    <w:p w14:paraId="42B06992" w14:textId="77777777" w:rsidR="008E5F26" w:rsidRDefault="008E5F26" w:rsidP="008E5F26">
      <w:pPr>
        <w:pStyle w:val="StandardWeb"/>
      </w:pPr>
      <w:r>
        <w:t>So wandelt Er</w:t>
      </w:r>
      <w:r>
        <w:br/>
        <w:t>Im Heiligtum einher</w:t>
      </w:r>
      <w:r>
        <w:br/>
        <w:t>Mit leisem Schritt, Der kann Ihn nicht vernehmen,</w:t>
      </w:r>
      <w:r>
        <w:br/>
        <w:t>Wer sich nicht ganz zur Einfalt will bequemen.</w:t>
      </w:r>
      <w:r>
        <w:br/>
        <w:t xml:space="preserve">Wer aber ganz als Kind sich </w:t>
      </w:r>
      <w:proofErr w:type="spellStart"/>
      <w:r>
        <w:t>gibet</w:t>
      </w:r>
      <w:proofErr w:type="spellEnd"/>
      <w:r>
        <w:t xml:space="preserve"> hin,</w:t>
      </w:r>
      <w:r>
        <w:br/>
        <w:t>Der fühlet Ihn.</w:t>
      </w:r>
    </w:p>
    <w:p w14:paraId="04CEEBF2" w14:textId="77777777" w:rsidR="008E5F26" w:rsidRDefault="008E5F26" w:rsidP="008E5F26">
      <w:pPr>
        <w:pStyle w:val="StandardWeb"/>
      </w:pPr>
      <w:r>
        <w:t xml:space="preserve">Welch </w:t>
      </w:r>
      <w:proofErr w:type="spellStart"/>
      <w:r>
        <w:t>ew’ge</w:t>
      </w:r>
      <w:proofErr w:type="spellEnd"/>
      <w:r>
        <w:t xml:space="preserve"> Freud‘</w:t>
      </w:r>
      <w:r>
        <w:br/>
        <w:t>Ist Denen nicht bereit,</w:t>
      </w:r>
      <w:r>
        <w:br/>
        <w:t>Die Gott zur Ehre führt durch Spott und Schande!</w:t>
      </w:r>
      <w:r>
        <w:br/>
        <w:t>Der Glaube reißt auch durch die stärksten Bande,</w:t>
      </w:r>
      <w:r>
        <w:br/>
        <w:t>Und Du, Du führst ihn zu der Seligkeit,</w:t>
      </w:r>
      <w:r>
        <w:br/>
        <w:t>Verborgenheit!</w:t>
      </w:r>
    </w:p>
    <w:p w14:paraId="113E5798" w14:textId="77777777" w:rsidR="008E5F26" w:rsidRPr="008A75F8" w:rsidRDefault="008E5F26" w:rsidP="008E5F26">
      <w:pPr>
        <w:pStyle w:val="berschrift2"/>
      </w:pPr>
      <w:r w:rsidRPr="008A75F8">
        <w:t>Vergiss mein nicht</w:t>
      </w:r>
    </w:p>
    <w:p w14:paraId="1FB309E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1. Vergi</w:t>
      </w:r>
      <w:r>
        <w:rPr>
          <w:rFonts w:eastAsia="Times New Roman"/>
          <w:szCs w:val="24"/>
          <w:lang w:eastAsia="de-DE"/>
        </w:rPr>
        <w:t>ss</w:t>
      </w:r>
      <w:r w:rsidRPr="008A75F8">
        <w:rPr>
          <w:rFonts w:eastAsia="Times New Roman"/>
          <w:szCs w:val="24"/>
          <w:lang w:eastAsia="de-DE"/>
        </w:rPr>
        <w:t xml:space="preserve"> mein nicht, dass ich dein nicht vergesse</w:t>
      </w:r>
      <w:r w:rsidRPr="008A75F8">
        <w:rPr>
          <w:rFonts w:eastAsia="Times New Roman"/>
          <w:szCs w:val="24"/>
          <w:lang w:eastAsia="de-DE"/>
        </w:rPr>
        <w:br/>
        <w:t>und meiner Pflicht, die ich, o Wurzel Jesse,</w:t>
      </w:r>
      <w:r w:rsidRPr="008A75F8">
        <w:rPr>
          <w:rFonts w:eastAsia="Times New Roman"/>
          <w:szCs w:val="24"/>
          <w:lang w:eastAsia="de-DE"/>
        </w:rPr>
        <w:br/>
        <w:t>dir schuldig bin. Erinnre stets mein Herz</w:t>
      </w:r>
      <w:r w:rsidRPr="008A75F8">
        <w:rPr>
          <w:rFonts w:eastAsia="Times New Roman"/>
          <w:szCs w:val="24"/>
          <w:lang w:eastAsia="de-DE"/>
        </w:rPr>
        <w:br/>
        <w:t xml:space="preserve">der unzählbaren Gunst und </w:t>
      </w:r>
      <w:proofErr w:type="spellStart"/>
      <w:r w:rsidRPr="008A75F8">
        <w:rPr>
          <w:rFonts w:eastAsia="Times New Roman"/>
          <w:szCs w:val="24"/>
          <w:lang w:eastAsia="de-DE"/>
        </w:rPr>
        <w:t>Lieblichkeiten</w:t>
      </w:r>
      <w:proofErr w:type="spellEnd"/>
      <w:r w:rsidRPr="008A75F8">
        <w:rPr>
          <w:rFonts w:eastAsia="Times New Roman"/>
          <w:szCs w:val="24"/>
          <w:lang w:eastAsia="de-DE"/>
        </w:rPr>
        <w:t>,</w:t>
      </w:r>
      <w:r w:rsidRPr="008A75F8">
        <w:rPr>
          <w:rFonts w:eastAsia="Times New Roman"/>
          <w:szCs w:val="24"/>
          <w:lang w:eastAsia="de-DE"/>
        </w:rPr>
        <w:br/>
        <w:t xml:space="preserve">die du mir </w:t>
      </w:r>
      <w:proofErr w:type="spellStart"/>
      <w:r w:rsidRPr="008A75F8">
        <w:rPr>
          <w:rFonts w:eastAsia="Times New Roman"/>
          <w:szCs w:val="24"/>
          <w:lang w:eastAsia="de-DE"/>
        </w:rPr>
        <w:t>ungesucht</w:t>
      </w:r>
      <w:proofErr w:type="spellEnd"/>
      <w:r w:rsidRPr="008A75F8">
        <w:rPr>
          <w:rFonts w:eastAsia="Times New Roman"/>
          <w:szCs w:val="24"/>
          <w:lang w:eastAsia="de-DE"/>
        </w:rPr>
        <w:t xml:space="preserve"> hast wollen zubereiten.</w:t>
      </w:r>
      <w:r w:rsidRPr="008A75F8">
        <w:rPr>
          <w:rFonts w:eastAsia="Times New Roman"/>
          <w:szCs w:val="24"/>
          <w:lang w:eastAsia="de-DE"/>
        </w:rPr>
        <w:br/>
        <w:t>Du wirst, was mir hinfort gebricht,</w:t>
      </w:r>
      <w:r w:rsidRPr="008A75F8">
        <w:rPr>
          <w:rFonts w:eastAsia="Times New Roman"/>
          <w:szCs w:val="24"/>
          <w:lang w:eastAsia="de-DE"/>
        </w:rPr>
        <w:br/>
        <w:t>vergessen nicht.</w:t>
      </w:r>
    </w:p>
    <w:p w14:paraId="3290D3A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2. Verlier mich nicht, mein Hirt, aus deinen Armen,</w:t>
      </w:r>
      <w:r w:rsidRPr="008A75F8">
        <w:rPr>
          <w:rFonts w:eastAsia="Times New Roman"/>
          <w:szCs w:val="24"/>
          <w:lang w:eastAsia="de-DE"/>
        </w:rPr>
        <w:br/>
        <w:t>aus deinem Schoß und herzlichen Erbarmen,</w:t>
      </w:r>
      <w:r w:rsidRPr="008A75F8">
        <w:rPr>
          <w:rFonts w:eastAsia="Times New Roman"/>
          <w:szCs w:val="24"/>
          <w:lang w:eastAsia="de-DE"/>
        </w:rPr>
        <w:br/>
        <w:t>von deiner Weide honigsüßen Kost,</w:t>
      </w:r>
      <w:r w:rsidRPr="008A75F8">
        <w:rPr>
          <w:rFonts w:eastAsia="Times New Roman"/>
          <w:szCs w:val="24"/>
          <w:lang w:eastAsia="de-DE"/>
        </w:rPr>
        <w:br/>
        <w:t>aus deinen Führen, Locken, Warnen, Sorgen,</w:t>
      </w:r>
      <w:r w:rsidRPr="008A75F8">
        <w:rPr>
          <w:rFonts w:eastAsia="Times New Roman"/>
          <w:szCs w:val="24"/>
          <w:lang w:eastAsia="de-DE"/>
        </w:rPr>
        <w:br/>
        <w:t>das ich bei dir genieß vom Abend bis am Morgen.</w:t>
      </w:r>
      <w:r w:rsidRPr="008A75F8">
        <w:rPr>
          <w:rFonts w:eastAsia="Times New Roman"/>
          <w:szCs w:val="24"/>
          <w:lang w:eastAsia="de-DE"/>
        </w:rPr>
        <w:br/>
        <w:t xml:space="preserve">Solang dein Stab sein Amt </w:t>
      </w:r>
      <w:proofErr w:type="spellStart"/>
      <w:r w:rsidRPr="008A75F8">
        <w:rPr>
          <w:rFonts w:eastAsia="Times New Roman"/>
          <w:szCs w:val="24"/>
          <w:lang w:eastAsia="de-DE"/>
        </w:rPr>
        <w:t>verricht</w:t>
      </w:r>
      <w:proofErr w:type="spellEnd"/>
      <w:r w:rsidRPr="008A75F8">
        <w:rPr>
          <w:rFonts w:eastAsia="Times New Roman"/>
          <w:szCs w:val="24"/>
          <w:lang w:eastAsia="de-DE"/>
        </w:rPr>
        <w:t>,</w:t>
      </w:r>
      <w:r w:rsidRPr="008A75F8">
        <w:rPr>
          <w:rFonts w:eastAsia="Times New Roman"/>
          <w:szCs w:val="24"/>
          <w:lang w:eastAsia="de-DE"/>
        </w:rPr>
        <w:br/>
        <w:t>verlier mich nicht.</w:t>
      </w:r>
    </w:p>
    <w:p w14:paraId="79140EC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3. Verlass mich nicht, mein Herr und bester Lehrer</w:t>
      </w:r>
      <w:r w:rsidRPr="008A75F8">
        <w:rPr>
          <w:rFonts w:eastAsia="Times New Roman"/>
          <w:szCs w:val="24"/>
          <w:lang w:eastAsia="de-DE"/>
        </w:rPr>
        <w:br/>
        <w:t>bei der Gefahr so vieler Friedensstörer,</w:t>
      </w:r>
      <w:r w:rsidRPr="008A75F8">
        <w:rPr>
          <w:rFonts w:eastAsia="Times New Roman"/>
          <w:szCs w:val="24"/>
          <w:lang w:eastAsia="de-DE"/>
        </w:rPr>
        <w:br/>
        <w:t>o wache selbst und lass dein Liebspanier</w:t>
      </w:r>
      <w:r w:rsidRPr="008A75F8">
        <w:rPr>
          <w:rFonts w:eastAsia="Times New Roman"/>
          <w:szCs w:val="24"/>
          <w:lang w:eastAsia="de-DE"/>
        </w:rPr>
        <w:br/>
        <w:t>mich ringsherum mit tausend Schilden decken,</w:t>
      </w:r>
      <w:r w:rsidRPr="008A75F8">
        <w:rPr>
          <w:rFonts w:eastAsia="Times New Roman"/>
          <w:szCs w:val="24"/>
          <w:lang w:eastAsia="de-DE"/>
        </w:rPr>
        <w:br/>
        <w:t>dass keines Feindes Macht und Heer mich kann erschrecken.</w:t>
      </w:r>
      <w:r w:rsidRPr="008A75F8">
        <w:rPr>
          <w:rFonts w:eastAsia="Times New Roman"/>
          <w:szCs w:val="24"/>
          <w:lang w:eastAsia="de-DE"/>
        </w:rPr>
        <w:br/>
        <w:t>Dein Auge, das auf mich gericht‘,</w:t>
      </w:r>
      <w:r w:rsidRPr="008A75F8">
        <w:rPr>
          <w:rFonts w:eastAsia="Times New Roman"/>
          <w:szCs w:val="24"/>
          <w:lang w:eastAsia="de-DE"/>
        </w:rPr>
        <w:br/>
        <w:t>verlass mich nicht.</w:t>
      </w:r>
    </w:p>
    <w:p w14:paraId="1188883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4. Verstoß mich nicht, doch wie kannst du verstoßen?</w:t>
      </w:r>
      <w:r w:rsidRPr="008A75F8">
        <w:rPr>
          <w:rFonts w:eastAsia="Times New Roman"/>
          <w:szCs w:val="24"/>
          <w:lang w:eastAsia="de-DE"/>
        </w:rPr>
        <w:br/>
        <w:t>Du weißt von lauter Liebe und Liebkosen,</w:t>
      </w:r>
      <w:r w:rsidRPr="008A75F8">
        <w:rPr>
          <w:rFonts w:eastAsia="Times New Roman"/>
          <w:szCs w:val="24"/>
          <w:lang w:eastAsia="de-DE"/>
        </w:rPr>
        <w:br/>
        <w:t>von Gnad und Huld; denn dein mitleidig Herz</w:t>
      </w:r>
      <w:r w:rsidRPr="008A75F8">
        <w:rPr>
          <w:rFonts w:eastAsia="Times New Roman"/>
          <w:szCs w:val="24"/>
          <w:lang w:eastAsia="de-DE"/>
        </w:rPr>
        <w:br/>
        <w:t>dich zwinget, meine Schwachheit stets zu tragen.</w:t>
      </w:r>
      <w:r w:rsidRPr="008A75F8">
        <w:rPr>
          <w:rFonts w:eastAsia="Times New Roman"/>
          <w:szCs w:val="24"/>
          <w:lang w:eastAsia="de-DE"/>
        </w:rPr>
        <w:br/>
        <w:t>Wer wollt von solcher Treu an der Vollendung zagen?</w:t>
      </w:r>
      <w:r w:rsidRPr="008A75F8">
        <w:rPr>
          <w:rFonts w:eastAsia="Times New Roman"/>
          <w:szCs w:val="24"/>
          <w:lang w:eastAsia="de-DE"/>
        </w:rPr>
        <w:br/>
        <w:t xml:space="preserve">Dein Herz, das dir so </w:t>
      </w:r>
      <w:proofErr w:type="spellStart"/>
      <w:r w:rsidRPr="008A75F8">
        <w:rPr>
          <w:rFonts w:eastAsia="Times New Roman"/>
          <w:szCs w:val="24"/>
          <w:lang w:eastAsia="de-DE"/>
        </w:rPr>
        <w:t>ofte</w:t>
      </w:r>
      <w:proofErr w:type="spellEnd"/>
      <w:r w:rsidRPr="008A75F8">
        <w:rPr>
          <w:rFonts w:eastAsia="Times New Roman"/>
          <w:szCs w:val="24"/>
          <w:lang w:eastAsia="de-DE"/>
        </w:rPr>
        <w:t xml:space="preserve"> bricht,</w:t>
      </w:r>
      <w:r w:rsidRPr="008A75F8">
        <w:rPr>
          <w:rFonts w:eastAsia="Times New Roman"/>
          <w:szCs w:val="24"/>
          <w:lang w:eastAsia="de-DE"/>
        </w:rPr>
        <w:br/>
        <w:t>verstoß mich nicht.</w:t>
      </w:r>
    </w:p>
    <w:p w14:paraId="3DDF8E2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5. Vergi</w:t>
      </w:r>
      <w:r>
        <w:rPr>
          <w:rFonts w:eastAsia="Times New Roman"/>
          <w:szCs w:val="24"/>
          <w:lang w:eastAsia="de-DE"/>
        </w:rPr>
        <w:t>ss</w:t>
      </w:r>
      <w:r w:rsidRPr="008A75F8">
        <w:rPr>
          <w:rFonts w:eastAsia="Times New Roman"/>
          <w:szCs w:val="24"/>
          <w:lang w:eastAsia="de-DE"/>
        </w:rPr>
        <w:t xml:space="preserve"> auch nicht, Herr, deine Reichsgenossen,</w:t>
      </w:r>
      <w:r w:rsidRPr="008A75F8">
        <w:rPr>
          <w:rFonts w:eastAsia="Times New Roman"/>
          <w:szCs w:val="24"/>
          <w:lang w:eastAsia="de-DE"/>
        </w:rPr>
        <w:br/>
        <w:t>auf die dein Blut in voller Kraft geflossen,</w:t>
      </w:r>
      <w:r w:rsidRPr="008A75F8">
        <w:rPr>
          <w:rFonts w:eastAsia="Times New Roman"/>
          <w:szCs w:val="24"/>
          <w:lang w:eastAsia="de-DE"/>
        </w:rPr>
        <w:br/>
        <w:t>o fasse sie in deiner Liebesbrust.</w:t>
      </w:r>
      <w:r w:rsidRPr="008A75F8">
        <w:rPr>
          <w:rFonts w:eastAsia="Times New Roman"/>
          <w:szCs w:val="24"/>
          <w:lang w:eastAsia="de-DE"/>
        </w:rPr>
        <w:br/>
        <w:t>Gib, dass dein Zion sich bald deiner freue</w:t>
      </w:r>
      <w:r w:rsidRPr="008A75F8">
        <w:rPr>
          <w:rFonts w:eastAsia="Times New Roman"/>
          <w:szCs w:val="24"/>
          <w:lang w:eastAsia="de-DE"/>
        </w:rPr>
        <w:br/>
        <w:t xml:space="preserve">und jedermann dir </w:t>
      </w:r>
      <w:proofErr w:type="spellStart"/>
      <w:r w:rsidRPr="008A75F8">
        <w:rPr>
          <w:rFonts w:eastAsia="Times New Roman"/>
          <w:szCs w:val="24"/>
          <w:lang w:eastAsia="de-DE"/>
        </w:rPr>
        <w:t>stift</w:t>
      </w:r>
      <w:proofErr w:type="spellEnd"/>
      <w:r>
        <w:rPr>
          <w:rFonts w:eastAsia="Times New Roman"/>
          <w:szCs w:val="24"/>
          <w:lang w:eastAsia="de-DE"/>
        </w:rPr>
        <w:t>‘</w:t>
      </w:r>
      <w:r w:rsidRPr="008A75F8">
        <w:rPr>
          <w:rFonts w:eastAsia="Times New Roman"/>
          <w:szCs w:val="24"/>
          <w:lang w:eastAsia="de-DE"/>
        </w:rPr>
        <w:t xml:space="preserve"> ein Denkmal deiner Treue</w:t>
      </w:r>
      <w:r w:rsidRPr="008A75F8">
        <w:rPr>
          <w:rFonts w:eastAsia="Times New Roman"/>
          <w:szCs w:val="24"/>
          <w:lang w:eastAsia="de-DE"/>
        </w:rPr>
        <w:br/>
        <w:t>und keiner der so teuren Pflicht</w:t>
      </w:r>
      <w:r w:rsidRPr="008A75F8">
        <w:rPr>
          <w:rFonts w:eastAsia="Times New Roman"/>
          <w:szCs w:val="24"/>
          <w:lang w:eastAsia="de-DE"/>
        </w:rPr>
        <w:br/>
        <w:t>vergesse nicht.</w:t>
      </w:r>
    </w:p>
    <w:p w14:paraId="445D9A5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6. Vergi</w:t>
      </w:r>
      <w:r>
        <w:rPr>
          <w:rFonts w:eastAsia="Times New Roman"/>
          <w:szCs w:val="24"/>
          <w:lang w:eastAsia="de-DE"/>
        </w:rPr>
        <w:t>ss</w:t>
      </w:r>
      <w:r w:rsidRPr="008A75F8">
        <w:rPr>
          <w:rFonts w:eastAsia="Times New Roman"/>
          <w:szCs w:val="24"/>
          <w:lang w:eastAsia="de-DE"/>
        </w:rPr>
        <w:t xml:space="preserve"> mein nicht, und wer könnt dich vergessen?</w:t>
      </w:r>
      <w:r w:rsidRPr="008A75F8">
        <w:rPr>
          <w:rFonts w:eastAsia="Times New Roman"/>
          <w:szCs w:val="24"/>
          <w:lang w:eastAsia="de-DE"/>
        </w:rPr>
        <w:br/>
        <w:t>Man kann ja das Geheimnis nicht ermessen,</w:t>
      </w:r>
      <w:r w:rsidRPr="008A75F8">
        <w:rPr>
          <w:rFonts w:eastAsia="Times New Roman"/>
          <w:szCs w:val="24"/>
          <w:lang w:eastAsia="de-DE"/>
        </w:rPr>
        <w:br/>
        <w:t>dass du in mir und ich in dir soll sein.</w:t>
      </w:r>
      <w:r w:rsidRPr="008A75F8">
        <w:rPr>
          <w:rFonts w:eastAsia="Times New Roman"/>
          <w:szCs w:val="24"/>
          <w:lang w:eastAsia="de-DE"/>
        </w:rPr>
        <w:br/>
        <w:t>Wie sollt ich nicht an dich, du an mich denken,</w:t>
      </w:r>
      <w:r w:rsidRPr="008A75F8">
        <w:rPr>
          <w:rFonts w:eastAsia="Times New Roman"/>
          <w:szCs w:val="24"/>
          <w:lang w:eastAsia="de-DE"/>
        </w:rPr>
        <w:br/>
        <w:t>da du mich willst in dich und dich in mich versenken?</w:t>
      </w:r>
      <w:r w:rsidRPr="008A75F8">
        <w:rPr>
          <w:rFonts w:eastAsia="Times New Roman"/>
          <w:szCs w:val="24"/>
          <w:lang w:eastAsia="de-DE"/>
        </w:rPr>
        <w:br/>
        <w:t>Du wirst mich ewiglich, mein Licht,</w:t>
      </w:r>
      <w:r w:rsidRPr="008A75F8">
        <w:rPr>
          <w:rFonts w:eastAsia="Times New Roman"/>
          <w:szCs w:val="24"/>
          <w:lang w:eastAsia="de-DE"/>
        </w:rPr>
        <w:br/>
        <w:t>verlassen nicht.</w:t>
      </w:r>
    </w:p>
    <w:p w14:paraId="55F75845" w14:textId="77777777" w:rsidR="008E5F26" w:rsidRDefault="008E5F26" w:rsidP="008E5F26">
      <w:pPr>
        <w:pStyle w:val="berschrift2"/>
      </w:pPr>
      <w:r w:rsidRPr="00B62494">
        <w:t>Vernichtung der alten Kreatur.</w:t>
      </w:r>
    </w:p>
    <w:p w14:paraId="0D022649" w14:textId="77777777" w:rsidR="008E5F26" w:rsidRDefault="008E5F26" w:rsidP="008E5F26">
      <w:pPr>
        <w:pStyle w:val="StandardWeb"/>
      </w:pPr>
      <w:r>
        <w:t>Zerreißt ihr Bande meiner Sinnen!</w:t>
      </w:r>
      <w:r>
        <w:br/>
        <w:t>Verschwindet und gebt bald die Flucht!</w:t>
      </w:r>
      <w:r>
        <w:br/>
        <w:t>Es muss nun alle Macht zerrinnen,</w:t>
      </w:r>
      <w:r>
        <w:br/>
        <w:t>Die mich noch plaget und versucht.</w:t>
      </w:r>
      <w:r>
        <w:br/>
        <w:t>Die Zeit ist da, Gott steckt das längst gewünschte Ziel,</w:t>
      </w:r>
      <w:r>
        <w:br/>
        <w:t xml:space="preserve">Dass ich die Fessel nicht, als wie zuvor, mehr fühl. </w:t>
      </w:r>
    </w:p>
    <w:p w14:paraId="2683827B" w14:textId="77777777" w:rsidR="008E5F26" w:rsidRDefault="008E5F26" w:rsidP="008E5F26">
      <w:pPr>
        <w:pStyle w:val="StandardWeb"/>
      </w:pPr>
      <w:r>
        <w:t>Drum weicht! mein Vater heißt euch ziehen</w:t>
      </w:r>
      <w:r>
        <w:br/>
        <w:t>Ins tiefe, dunkle Höllenreich!</w:t>
      </w:r>
      <w:r>
        <w:br/>
        <w:t>Ihr sollt den Geist nicht mehr bemühen</w:t>
      </w:r>
      <w:r>
        <w:br/>
        <w:t>Der werden darf den Engeln gleich.</w:t>
      </w:r>
      <w:r>
        <w:br/>
        <w:t>Ach, nun soll feine Lust, kein sündiges Begehren</w:t>
      </w:r>
      <w:r>
        <w:br/>
        <w:t xml:space="preserve">Mir meiner Seele Ruh‘ und tiefen Frieden stören! </w:t>
      </w:r>
    </w:p>
    <w:p w14:paraId="1E3178DC" w14:textId="77777777" w:rsidR="008E5F26" w:rsidRDefault="008E5F26" w:rsidP="008E5F26">
      <w:pPr>
        <w:pStyle w:val="StandardWeb"/>
      </w:pPr>
      <w:r>
        <w:t>O Herr, mach‘ mich von Eitelkeiten</w:t>
      </w:r>
      <w:r>
        <w:br/>
        <w:t>Entfremdet, los und ganz befreit,</w:t>
      </w:r>
      <w:r>
        <w:br/>
        <w:t>Dass ich in Dir stets könne meiden</w:t>
      </w:r>
      <w:r>
        <w:br/>
        <w:t>Die Stricke der Vergänglichkeit,</w:t>
      </w:r>
      <w:r>
        <w:br/>
        <w:t xml:space="preserve">Und mit des Geistes </w:t>
      </w:r>
      <w:proofErr w:type="spellStart"/>
      <w:r>
        <w:t>Feu’r</w:t>
      </w:r>
      <w:proofErr w:type="spellEnd"/>
      <w:r>
        <w:t>, wie Simson seine Stricke,</w:t>
      </w:r>
      <w:r>
        <w:br/>
        <w:t xml:space="preserve">Verbrennen Geiz und Neid, Stolz, Pracht und Fleischestücke! </w:t>
      </w:r>
    </w:p>
    <w:p w14:paraId="6AF65108" w14:textId="77777777" w:rsidR="008E5F26" w:rsidRDefault="008E5F26" w:rsidP="008E5F26">
      <w:pPr>
        <w:pStyle w:val="StandardWeb"/>
      </w:pPr>
      <w:r>
        <w:t xml:space="preserve">Du aber, </w:t>
      </w:r>
      <w:proofErr w:type="spellStart"/>
      <w:r>
        <w:t>überblieb’ner</w:t>
      </w:r>
      <w:proofErr w:type="spellEnd"/>
      <w:r>
        <w:t xml:space="preserve"> Samen</w:t>
      </w:r>
      <w:r>
        <w:br/>
        <w:t>Der Schlange, findest hier nicht Raum!</w:t>
      </w:r>
      <w:r>
        <w:br/>
        <w:t>Ich sage Dir in Jesu Namen:</w:t>
      </w:r>
      <w:r>
        <w:br/>
      </w:r>
      <w:proofErr w:type="spellStart"/>
      <w:r>
        <w:t>Fleuch</w:t>
      </w:r>
      <w:proofErr w:type="spellEnd"/>
      <w:r>
        <w:t>, wie vorm Meereswind ein Schaum!</w:t>
      </w:r>
      <w:r>
        <w:br/>
        <w:t>Triumph! der Sieg ist mir durch Jesu Kraft gelungen!</w:t>
      </w:r>
      <w:r>
        <w:br/>
        <w:t xml:space="preserve">Lob sei dir, Siegesfürst, in Ewigkeit gesungen! </w:t>
      </w:r>
    </w:p>
    <w:p w14:paraId="068F9A31" w14:textId="77777777" w:rsidR="008E5F26" w:rsidRPr="008A75F8" w:rsidRDefault="008E5F26" w:rsidP="008E5F26">
      <w:pPr>
        <w:pStyle w:val="berschrift2"/>
      </w:pPr>
      <w:r w:rsidRPr="008A75F8">
        <w:t>Versunkenheit in Gott.</w:t>
      </w:r>
    </w:p>
    <w:p w14:paraId="4E1B0E0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Ihr Schwestern, was nimmt so das Herze mir ein?</w:t>
      </w:r>
      <w:r w:rsidRPr="008A75F8">
        <w:rPr>
          <w:rFonts w:eastAsia="Times New Roman"/>
          <w:szCs w:val="24"/>
          <w:lang w:eastAsia="de-DE"/>
        </w:rPr>
        <w:br/>
        <w:t>Was fühl ich für Wonnen, so himmlisch, so rein?</w:t>
      </w:r>
      <w:r w:rsidRPr="008A75F8">
        <w:rPr>
          <w:rFonts w:eastAsia="Times New Roman"/>
          <w:szCs w:val="24"/>
          <w:lang w:eastAsia="de-DE"/>
        </w:rPr>
        <w:br/>
        <w:t>Was reizt mir die Sinnen</w:t>
      </w:r>
      <w:r w:rsidRPr="008A75F8">
        <w:rPr>
          <w:rFonts w:eastAsia="Times New Roman"/>
          <w:szCs w:val="24"/>
          <w:lang w:eastAsia="de-DE"/>
        </w:rPr>
        <w:br/>
        <w:t>So mächtig von hinnen?</w:t>
      </w:r>
      <w:r w:rsidRPr="008A75F8">
        <w:rPr>
          <w:rFonts w:eastAsia="Times New Roman"/>
          <w:szCs w:val="24"/>
          <w:lang w:eastAsia="de-DE"/>
        </w:rPr>
        <w:br/>
        <w:t xml:space="preserve">Warum kann ich nimmer wie </w:t>
      </w:r>
      <w:proofErr w:type="spellStart"/>
      <w:r w:rsidRPr="008A75F8">
        <w:rPr>
          <w:rFonts w:eastAsia="Times New Roman"/>
          <w:szCs w:val="24"/>
          <w:lang w:eastAsia="de-DE"/>
        </w:rPr>
        <w:t>früherhin</w:t>
      </w:r>
      <w:proofErr w:type="spellEnd"/>
      <w:r w:rsidRPr="008A75F8">
        <w:rPr>
          <w:rFonts w:eastAsia="Times New Roman"/>
          <w:szCs w:val="24"/>
          <w:lang w:eastAsia="de-DE"/>
        </w:rPr>
        <w:t xml:space="preserve"> sein? </w:t>
      </w:r>
    </w:p>
    <w:p w14:paraId="7EF7417E"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König! Du ziehst mich zu herrlich dahin,</w:t>
      </w:r>
      <w:r w:rsidRPr="008A75F8">
        <w:rPr>
          <w:rFonts w:eastAsia="Times New Roman"/>
          <w:szCs w:val="24"/>
          <w:lang w:eastAsia="de-DE"/>
        </w:rPr>
        <w:br/>
        <w:t>So dass ich voll himmlischer Freudigkeit bin.</w:t>
      </w:r>
      <w:r w:rsidRPr="008A75F8">
        <w:rPr>
          <w:rFonts w:eastAsia="Times New Roman"/>
          <w:szCs w:val="24"/>
          <w:lang w:eastAsia="de-DE"/>
        </w:rPr>
        <w:br/>
        <w:t>Du willst mich entzücken</w:t>
      </w:r>
      <w:r w:rsidRPr="008A75F8">
        <w:rPr>
          <w:rFonts w:eastAsia="Times New Roman"/>
          <w:szCs w:val="24"/>
          <w:lang w:eastAsia="de-DE"/>
        </w:rPr>
        <w:br/>
        <w:t xml:space="preserve">Durch </w:t>
      </w:r>
      <w:proofErr w:type="spellStart"/>
      <w:r w:rsidRPr="008A75F8">
        <w:rPr>
          <w:rFonts w:eastAsia="Times New Roman"/>
          <w:szCs w:val="24"/>
          <w:lang w:eastAsia="de-DE"/>
        </w:rPr>
        <w:t>sel’ges</w:t>
      </w:r>
      <w:proofErr w:type="spellEnd"/>
      <w:r w:rsidRPr="008A75F8">
        <w:rPr>
          <w:rFonts w:eastAsia="Times New Roman"/>
          <w:szCs w:val="24"/>
          <w:lang w:eastAsia="de-DE"/>
        </w:rPr>
        <w:t xml:space="preserve"> Erquicken,</w:t>
      </w:r>
      <w:r w:rsidRPr="008A75F8">
        <w:rPr>
          <w:rFonts w:eastAsia="Times New Roman"/>
          <w:szCs w:val="24"/>
          <w:lang w:eastAsia="de-DE"/>
        </w:rPr>
        <w:br/>
        <w:t xml:space="preserve">Damit Du mich habest nach eigenem Sinn. </w:t>
      </w:r>
    </w:p>
    <w:p w14:paraId="6E987C2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Das Meer deiner Liebe dringt immer mehr ein;</w:t>
      </w:r>
      <w:r w:rsidRPr="008A75F8">
        <w:rPr>
          <w:rFonts w:eastAsia="Times New Roman"/>
          <w:szCs w:val="24"/>
          <w:lang w:eastAsia="de-DE"/>
        </w:rPr>
        <w:br/>
        <w:t>Der Abgrund der Gnade muss bodenlos sein;</w:t>
      </w:r>
      <w:r w:rsidRPr="008A75F8">
        <w:rPr>
          <w:rFonts w:eastAsia="Times New Roman"/>
          <w:szCs w:val="24"/>
          <w:lang w:eastAsia="de-DE"/>
        </w:rPr>
        <w:br/>
        <w:t>Ich sehe kein Ende,</w:t>
      </w:r>
      <w:r w:rsidRPr="008A75F8">
        <w:rPr>
          <w:rFonts w:eastAsia="Times New Roman"/>
          <w:szCs w:val="24"/>
          <w:lang w:eastAsia="de-DE"/>
        </w:rPr>
        <w:br/>
        <w:t>Wohin ich mich wende,</w:t>
      </w:r>
      <w:r w:rsidRPr="008A75F8">
        <w:rPr>
          <w:rFonts w:eastAsia="Times New Roman"/>
          <w:szCs w:val="24"/>
          <w:lang w:eastAsia="de-DE"/>
        </w:rPr>
        <w:br/>
        <w:t>Ich sage nur: Herr, ich bin ewiglich dein!</w:t>
      </w:r>
    </w:p>
    <w:p w14:paraId="6ADED37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Was hilft mir bei Dir mein so schwacher Verstand?</w:t>
      </w:r>
      <w:r w:rsidRPr="008A75F8">
        <w:rPr>
          <w:rFonts w:eastAsia="Times New Roman"/>
          <w:szCs w:val="24"/>
          <w:lang w:eastAsia="de-DE"/>
        </w:rPr>
        <w:br/>
        <w:t>Der ist von dem Besten das kleineste Pfand,</w:t>
      </w:r>
      <w:r w:rsidRPr="008A75F8">
        <w:rPr>
          <w:rFonts w:eastAsia="Times New Roman"/>
          <w:szCs w:val="24"/>
          <w:lang w:eastAsia="de-DE"/>
        </w:rPr>
        <w:br/>
        <w:t>Dadurch Du mich rühren,</w:t>
      </w:r>
      <w:r w:rsidRPr="008A75F8">
        <w:rPr>
          <w:rFonts w:eastAsia="Times New Roman"/>
          <w:szCs w:val="24"/>
          <w:lang w:eastAsia="de-DE"/>
        </w:rPr>
        <w:br/>
        <w:t>Und höher willst führen,</w:t>
      </w:r>
      <w:r w:rsidRPr="008A75F8">
        <w:rPr>
          <w:rFonts w:eastAsia="Times New Roman"/>
          <w:szCs w:val="24"/>
          <w:lang w:eastAsia="de-DE"/>
        </w:rPr>
        <w:br/>
        <w:t xml:space="preserve">Was </w:t>
      </w:r>
      <w:proofErr w:type="spellStart"/>
      <w:r w:rsidRPr="008A75F8">
        <w:rPr>
          <w:rFonts w:eastAsia="Times New Roman"/>
          <w:szCs w:val="24"/>
          <w:lang w:eastAsia="de-DE"/>
        </w:rPr>
        <w:t>sonsten</w:t>
      </w:r>
      <w:proofErr w:type="spellEnd"/>
      <w:r w:rsidRPr="008A75F8">
        <w:rPr>
          <w:rFonts w:eastAsia="Times New Roman"/>
          <w:szCs w:val="24"/>
          <w:lang w:eastAsia="de-DE"/>
        </w:rPr>
        <w:t xml:space="preserve"> so feindlich von Dir sich gewandt. </w:t>
      </w:r>
    </w:p>
    <w:p w14:paraId="0163F94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Nun folg‘ ich mit Jauchzen dem heiligen Zug!</w:t>
      </w:r>
      <w:r w:rsidRPr="008A75F8">
        <w:rPr>
          <w:rFonts w:eastAsia="Times New Roman"/>
          <w:szCs w:val="24"/>
          <w:lang w:eastAsia="de-DE"/>
        </w:rPr>
        <w:br/>
        <w:t>Die andern Dinge sind lauter Betrug;</w:t>
      </w:r>
      <w:r w:rsidRPr="008A75F8">
        <w:rPr>
          <w:rFonts w:eastAsia="Times New Roman"/>
          <w:szCs w:val="24"/>
          <w:lang w:eastAsia="de-DE"/>
        </w:rPr>
        <w:br/>
        <w:t>Du gibst mir das Wesen,</w:t>
      </w:r>
      <w:r w:rsidRPr="008A75F8">
        <w:rPr>
          <w:rFonts w:eastAsia="Times New Roman"/>
          <w:szCs w:val="24"/>
          <w:lang w:eastAsia="de-DE"/>
        </w:rPr>
        <w:br/>
        <w:t>Und machst mich genesen,</w:t>
      </w:r>
      <w:r w:rsidRPr="008A75F8">
        <w:rPr>
          <w:rFonts w:eastAsia="Times New Roman"/>
          <w:szCs w:val="24"/>
          <w:lang w:eastAsia="de-DE"/>
        </w:rPr>
        <w:br/>
        <w:t xml:space="preserve">Bis endlich zur Herrlichkeit gehet der Flug! </w:t>
      </w:r>
    </w:p>
    <w:p w14:paraId="735E689C" w14:textId="77777777" w:rsidR="008E5F26" w:rsidRPr="008A75F8" w:rsidRDefault="008E5F26" w:rsidP="008E5F26">
      <w:pPr>
        <w:pStyle w:val="berschrift2"/>
      </w:pPr>
      <w:r w:rsidRPr="008A75F8">
        <w:t>Volle Genüge in Christo.</w:t>
      </w:r>
    </w:p>
    <w:p w14:paraId="07E030B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Ach, wie so glücklich ist ein Herze,</w:t>
      </w:r>
      <w:r w:rsidRPr="008A75F8">
        <w:rPr>
          <w:rFonts w:eastAsia="Times New Roman"/>
          <w:szCs w:val="24"/>
          <w:lang w:eastAsia="de-DE"/>
        </w:rPr>
        <w:br/>
        <w:t>Das seinen rechten Schatz erkennt,</w:t>
      </w:r>
      <w:r w:rsidRPr="008A75F8">
        <w:rPr>
          <w:rFonts w:eastAsia="Times New Roman"/>
          <w:szCs w:val="24"/>
          <w:lang w:eastAsia="de-DE"/>
        </w:rPr>
        <w:br/>
        <w:t>Von keiner fremden Liebe brennt,</w:t>
      </w:r>
      <w:r w:rsidRPr="008A75F8">
        <w:rPr>
          <w:rFonts w:eastAsia="Times New Roman"/>
          <w:szCs w:val="24"/>
          <w:lang w:eastAsia="de-DE"/>
        </w:rPr>
        <w:br/>
        <w:t>Entzogen von der Unruh Schmerze!</w:t>
      </w:r>
      <w:r w:rsidRPr="008A75F8">
        <w:rPr>
          <w:rFonts w:eastAsia="Times New Roman"/>
          <w:szCs w:val="24"/>
          <w:lang w:eastAsia="de-DE"/>
        </w:rPr>
        <w:br/>
        <w:t>Seitdem ich so entzündet bin,</w:t>
      </w:r>
      <w:r w:rsidRPr="008A75F8">
        <w:rPr>
          <w:rFonts w:eastAsia="Times New Roman"/>
          <w:szCs w:val="24"/>
          <w:lang w:eastAsia="de-DE"/>
        </w:rPr>
        <w:br/>
        <w:t xml:space="preserve">Hat Gott mein ganzes Herz dahin. </w:t>
      </w:r>
    </w:p>
    <w:p w14:paraId="3EBAC902"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Ich schlaf‘, und muss im Herzen wachen;</w:t>
      </w:r>
      <w:r w:rsidRPr="008A75F8">
        <w:rPr>
          <w:rFonts w:eastAsia="Times New Roman"/>
          <w:szCs w:val="24"/>
          <w:lang w:eastAsia="de-DE"/>
        </w:rPr>
        <w:br/>
        <w:t>Im Gehen find‘ ich lauter Ruh‘;</w:t>
      </w:r>
      <w:r w:rsidRPr="008A75F8">
        <w:rPr>
          <w:rFonts w:eastAsia="Times New Roman"/>
          <w:szCs w:val="24"/>
          <w:lang w:eastAsia="de-DE"/>
        </w:rPr>
        <w:br/>
        <w:t>Ich weiß, was Jesus in mir tu‘,</w:t>
      </w:r>
      <w:r w:rsidRPr="008A75F8">
        <w:rPr>
          <w:rFonts w:eastAsia="Times New Roman"/>
          <w:szCs w:val="24"/>
          <w:lang w:eastAsia="de-DE"/>
        </w:rPr>
        <w:br/>
        <w:t>Wenn ich für mich darf gar Nichts machen;</w:t>
      </w:r>
      <w:r w:rsidRPr="008A75F8">
        <w:rPr>
          <w:rFonts w:eastAsia="Times New Roman"/>
          <w:szCs w:val="24"/>
          <w:lang w:eastAsia="de-DE"/>
        </w:rPr>
        <w:br/>
        <w:t>Ich denke stets an Ihn allein,</w:t>
      </w:r>
      <w:r w:rsidRPr="008A75F8">
        <w:rPr>
          <w:rFonts w:eastAsia="Times New Roman"/>
          <w:szCs w:val="24"/>
          <w:lang w:eastAsia="de-DE"/>
        </w:rPr>
        <w:br/>
        <w:t xml:space="preserve">Er muss mein Wort und Schweigen sein. </w:t>
      </w:r>
    </w:p>
    <w:p w14:paraId="1EBE1F5B"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Bei ihm scheint mir die Sonne helle,</w:t>
      </w:r>
      <w:r w:rsidRPr="008A75F8">
        <w:rPr>
          <w:rFonts w:eastAsia="Times New Roman"/>
          <w:szCs w:val="24"/>
          <w:lang w:eastAsia="de-DE"/>
        </w:rPr>
        <w:br/>
        <w:t>Die Luft weht mir vom Paradies;</w:t>
      </w:r>
      <w:r w:rsidRPr="008A75F8">
        <w:rPr>
          <w:rFonts w:eastAsia="Times New Roman"/>
          <w:szCs w:val="24"/>
          <w:lang w:eastAsia="de-DE"/>
        </w:rPr>
        <w:br/>
        <w:t>Die Frucht vom Lebensbaum, so süß,</w:t>
      </w:r>
      <w:r w:rsidRPr="008A75F8">
        <w:rPr>
          <w:rFonts w:eastAsia="Times New Roman"/>
          <w:szCs w:val="24"/>
          <w:lang w:eastAsia="de-DE"/>
        </w:rPr>
        <w:br/>
        <w:t>Erschließt in mir die Lebensquelle;</w:t>
      </w:r>
      <w:r w:rsidRPr="008A75F8">
        <w:rPr>
          <w:rFonts w:eastAsia="Times New Roman"/>
          <w:szCs w:val="24"/>
          <w:lang w:eastAsia="de-DE"/>
        </w:rPr>
        <w:br/>
        <w:t>Wohin ich sehe, find‘ ich Den,</w:t>
      </w:r>
      <w:r w:rsidRPr="008A75F8">
        <w:rPr>
          <w:rFonts w:eastAsia="Times New Roman"/>
          <w:szCs w:val="24"/>
          <w:lang w:eastAsia="de-DE"/>
        </w:rPr>
        <w:br/>
        <w:t xml:space="preserve">Der mich lässt lauter Liebe </w:t>
      </w:r>
      <w:proofErr w:type="spellStart"/>
      <w:r w:rsidRPr="008A75F8">
        <w:rPr>
          <w:rFonts w:eastAsia="Times New Roman"/>
          <w:szCs w:val="24"/>
          <w:lang w:eastAsia="de-DE"/>
        </w:rPr>
        <w:t>seh’n</w:t>
      </w:r>
      <w:proofErr w:type="spellEnd"/>
      <w:r w:rsidRPr="008A75F8">
        <w:rPr>
          <w:rFonts w:eastAsia="Times New Roman"/>
          <w:szCs w:val="24"/>
          <w:lang w:eastAsia="de-DE"/>
        </w:rPr>
        <w:t xml:space="preserve">. </w:t>
      </w:r>
    </w:p>
    <w:p w14:paraId="7EC5A06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Er lehret mich in Liebe handeln;</w:t>
      </w:r>
      <w:r w:rsidRPr="008A75F8">
        <w:rPr>
          <w:rFonts w:eastAsia="Times New Roman"/>
          <w:szCs w:val="24"/>
          <w:lang w:eastAsia="de-DE"/>
        </w:rPr>
        <w:br/>
        <w:t>Kein Feind verklagt mich mehr in mir;</w:t>
      </w:r>
      <w:r w:rsidRPr="008A75F8">
        <w:rPr>
          <w:rFonts w:eastAsia="Times New Roman"/>
          <w:szCs w:val="24"/>
          <w:lang w:eastAsia="de-DE"/>
        </w:rPr>
        <w:br/>
        <w:t>Ich bleibe freudig für und für,</w:t>
      </w:r>
      <w:r w:rsidRPr="008A75F8">
        <w:rPr>
          <w:rFonts w:eastAsia="Times New Roman"/>
          <w:szCs w:val="24"/>
          <w:lang w:eastAsia="de-DE"/>
        </w:rPr>
        <w:br/>
        <w:t>Kann ruhig meine Straße wandeln,</w:t>
      </w:r>
      <w:r w:rsidRPr="008A75F8">
        <w:rPr>
          <w:rFonts w:eastAsia="Times New Roman"/>
          <w:szCs w:val="24"/>
          <w:lang w:eastAsia="de-DE"/>
        </w:rPr>
        <w:br/>
        <w:t>Weil Er zu Gnaden mich gebracht</w:t>
      </w:r>
      <w:r w:rsidRPr="008A75F8">
        <w:rPr>
          <w:rFonts w:eastAsia="Times New Roman"/>
          <w:szCs w:val="24"/>
          <w:lang w:eastAsia="de-DE"/>
        </w:rPr>
        <w:br/>
        <w:t xml:space="preserve">Und über mir als Hirte wacht. </w:t>
      </w:r>
    </w:p>
    <w:p w14:paraId="7EA8628A"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Wie wohl wird mir’s nun immer geben!</w:t>
      </w:r>
      <w:r w:rsidRPr="008A75F8">
        <w:rPr>
          <w:rFonts w:eastAsia="Times New Roman"/>
          <w:szCs w:val="24"/>
          <w:lang w:eastAsia="de-DE"/>
        </w:rPr>
        <w:br/>
        <w:t>Ich lebe nicht, Er lebt in mir;</w:t>
      </w:r>
      <w:r w:rsidRPr="008A75F8">
        <w:rPr>
          <w:rFonts w:eastAsia="Times New Roman"/>
          <w:szCs w:val="24"/>
          <w:lang w:eastAsia="de-DE"/>
        </w:rPr>
        <w:br/>
        <w:t>Sein Bild ist’s, das Er stets allhier</w:t>
      </w:r>
      <w:r w:rsidRPr="008A75F8">
        <w:rPr>
          <w:rFonts w:eastAsia="Times New Roman"/>
          <w:szCs w:val="24"/>
          <w:lang w:eastAsia="de-DE"/>
        </w:rPr>
        <w:br/>
        <w:t>In meinem Geist muss leuchten sehen;</w:t>
      </w:r>
      <w:r w:rsidRPr="008A75F8">
        <w:rPr>
          <w:rFonts w:eastAsia="Times New Roman"/>
          <w:szCs w:val="24"/>
          <w:lang w:eastAsia="de-DE"/>
        </w:rPr>
        <w:br/>
        <w:t>Ich bin hinfort nicht selber Ich –</w:t>
      </w:r>
      <w:r w:rsidRPr="008A75F8">
        <w:rPr>
          <w:rFonts w:eastAsia="Times New Roman"/>
          <w:szCs w:val="24"/>
          <w:lang w:eastAsia="de-DE"/>
        </w:rPr>
        <w:br/>
        <w:t xml:space="preserve">O Liebe, Du erfüllest mich! </w:t>
      </w:r>
    </w:p>
    <w:p w14:paraId="1CD94C89" w14:textId="77777777" w:rsidR="008E5F26" w:rsidRPr="008A75F8" w:rsidRDefault="008E5F26" w:rsidP="008E5F26">
      <w:pPr>
        <w:pStyle w:val="berschrift2"/>
      </w:pPr>
      <w:r w:rsidRPr="008A75F8">
        <w:t>Vorschmack des ewigen Lebens.</w:t>
      </w:r>
    </w:p>
    <w:p w14:paraId="5759D5BF"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hätt‘ ich die Flügel einfältiger Tauben,</w:t>
      </w:r>
      <w:r w:rsidRPr="008A75F8">
        <w:rPr>
          <w:rFonts w:eastAsia="Times New Roman"/>
          <w:szCs w:val="24"/>
          <w:lang w:eastAsia="de-DE"/>
        </w:rPr>
        <w:br/>
        <w:t xml:space="preserve">So </w:t>
      </w:r>
      <w:proofErr w:type="spellStart"/>
      <w:r w:rsidRPr="008A75F8">
        <w:rPr>
          <w:rFonts w:eastAsia="Times New Roman"/>
          <w:szCs w:val="24"/>
          <w:lang w:eastAsia="de-DE"/>
        </w:rPr>
        <w:t>flög</w:t>
      </w:r>
      <w:proofErr w:type="spellEnd"/>
      <w:r w:rsidRPr="008A75F8">
        <w:rPr>
          <w:rFonts w:eastAsia="Times New Roman"/>
          <w:szCs w:val="24"/>
          <w:lang w:eastAsia="de-DE"/>
        </w:rPr>
        <w:t>‘ ich zu himmlischen Engeln empor!</w:t>
      </w:r>
      <w:r w:rsidRPr="008A75F8">
        <w:rPr>
          <w:rFonts w:eastAsia="Times New Roman"/>
          <w:szCs w:val="24"/>
          <w:lang w:eastAsia="de-DE"/>
        </w:rPr>
        <w:br/>
        <w:t>Da sollte mich Niemand der Freude berauben,</w:t>
      </w:r>
      <w:r w:rsidRPr="008A75F8">
        <w:rPr>
          <w:rFonts w:eastAsia="Times New Roman"/>
          <w:szCs w:val="24"/>
          <w:lang w:eastAsia="de-DE"/>
        </w:rPr>
        <w:br/>
        <w:t>Da blieb ich bei Christi vollendetem Chor.</w:t>
      </w:r>
      <w:r w:rsidRPr="008A75F8">
        <w:rPr>
          <w:rFonts w:eastAsia="Times New Roman"/>
          <w:szCs w:val="24"/>
          <w:lang w:eastAsia="de-DE"/>
        </w:rPr>
        <w:br/>
        <w:t>Ich wollt Ihn besingen,</w:t>
      </w:r>
      <w:r w:rsidRPr="008A75F8">
        <w:rPr>
          <w:rFonts w:eastAsia="Times New Roman"/>
          <w:szCs w:val="24"/>
          <w:lang w:eastAsia="de-DE"/>
        </w:rPr>
        <w:br/>
        <w:t>Mein Opfer Ihm bringen,</w:t>
      </w:r>
      <w:r w:rsidRPr="008A75F8">
        <w:rPr>
          <w:rFonts w:eastAsia="Times New Roman"/>
          <w:szCs w:val="24"/>
          <w:lang w:eastAsia="de-DE"/>
        </w:rPr>
        <w:br/>
        <w:t xml:space="preserve">Ich tat es wohl Allen im Danken zuvor. </w:t>
      </w:r>
    </w:p>
    <w:p w14:paraId="2C69E02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Noch bin ich im Kerker des Leibes verschlossen:</w:t>
      </w:r>
      <w:r w:rsidRPr="008A75F8">
        <w:rPr>
          <w:rFonts w:eastAsia="Times New Roman"/>
          <w:szCs w:val="24"/>
          <w:lang w:eastAsia="de-DE"/>
        </w:rPr>
        <w:br/>
        <w:t>Doch fliegt mein Geist im Voraus schon dahin;</w:t>
      </w:r>
      <w:r w:rsidRPr="008A75F8">
        <w:rPr>
          <w:rFonts w:eastAsia="Times New Roman"/>
          <w:szCs w:val="24"/>
          <w:lang w:eastAsia="de-DE"/>
        </w:rPr>
        <w:br/>
        <w:t>Er spielet und hat schon die Klarheit genossen,</w:t>
      </w:r>
      <w:r w:rsidRPr="008A75F8">
        <w:rPr>
          <w:rFonts w:eastAsia="Times New Roman"/>
          <w:szCs w:val="24"/>
          <w:lang w:eastAsia="de-DE"/>
        </w:rPr>
        <w:br/>
        <w:t>Die seliglich ziehet den gläubigen Sinn.</w:t>
      </w:r>
      <w:r w:rsidRPr="008A75F8">
        <w:rPr>
          <w:rFonts w:eastAsia="Times New Roman"/>
          <w:szCs w:val="24"/>
          <w:lang w:eastAsia="de-DE"/>
        </w:rPr>
        <w:br/>
        <w:t>Mein Innerstes findet,</w:t>
      </w:r>
      <w:r w:rsidRPr="008A75F8">
        <w:rPr>
          <w:rFonts w:eastAsia="Times New Roman"/>
          <w:szCs w:val="24"/>
          <w:lang w:eastAsia="de-DE"/>
        </w:rPr>
        <w:br/>
        <w:t>Wenn’s Ihm sich verbindet,</w:t>
      </w:r>
      <w:r w:rsidRPr="008A75F8">
        <w:rPr>
          <w:rFonts w:eastAsia="Times New Roman"/>
          <w:szCs w:val="24"/>
          <w:lang w:eastAsia="de-DE"/>
        </w:rPr>
        <w:br/>
        <w:t xml:space="preserve">Mit Engeln den himmlischen Liebesgewinn. </w:t>
      </w:r>
    </w:p>
    <w:p w14:paraId="74C8CA86" w14:textId="77777777" w:rsidR="008E5F26" w:rsidRPr="008A75F8" w:rsidRDefault="008E5F26" w:rsidP="008E5F26">
      <w:pPr>
        <w:pStyle w:val="berschrift2"/>
      </w:pPr>
      <w:r w:rsidRPr="008A75F8">
        <w:t>Weltentsagung.</w:t>
      </w:r>
    </w:p>
    <w:p w14:paraId="560E63C6"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Alsbald ich mich in meinem Sinn</w:t>
      </w:r>
      <w:r w:rsidRPr="008A75F8">
        <w:rPr>
          <w:rFonts w:eastAsia="Times New Roman"/>
          <w:szCs w:val="24"/>
          <w:lang w:eastAsia="de-DE"/>
        </w:rPr>
        <w:br/>
        <w:t>Dem Heiland ganz gelassen,</w:t>
      </w:r>
      <w:r w:rsidRPr="008A75F8">
        <w:rPr>
          <w:rFonts w:eastAsia="Times New Roman"/>
          <w:szCs w:val="24"/>
          <w:lang w:eastAsia="de-DE"/>
        </w:rPr>
        <w:br/>
        <w:t>Und mich in aller Stille hin</w:t>
      </w:r>
      <w:r w:rsidRPr="008A75F8">
        <w:rPr>
          <w:rFonts w:eastAsia="Times New Roman"/>
          <w:szCs w:val="24"/>
          <w:lang w:eastAsia="de-DE"/>
        </w:rPr>
        <w:br/>
        <w:t>Gesetzt, sein Herz zu fassen</w:t>
      </w:r>
      <w:r w:rsidRPr="008A75F8">
        <w:rPr>
          <w:rFonts w:eastAsia="Times New Roman"/>
          <w:szCs w:val="24"/>
          <w:lang w:eastAsia="de-DE"/>
        </w:rPr>
        <w:br/>
        <w:t>In rechter Abgeschiedenheit,</w:t>
      </w:r>
      <w:r w:rsidRPr="008A75F8">
        <w:rPr>
          <w:rFonts w:eastAsia="Times New Roman"/>
          <w:szCs w:val="24"/>
          <w:lang w:eastAsia="de-DE"/>
        </w:rPr>
        <w:br/>
        <w:t>Von Ehrgeiz, Fleisch, Vernunft befreit:</w:t>
      </w:r>
      <w:r w:rsidRPr="008A75F8">
        <w:rPr>
          <w:rFonts w:eastAsia="Times New Roman"/>
          <w:szCs w:val="24"/>
          <w:lang w:eastAsia="de-DE"/>
        </w:rPr>
        <w:br/>
        <w:t>Da wollt mich alles schlagen,</w:t>
      </w:r>
      <w:r w:rsidRPr="008A75F8">
        <w:rPr>
          <w:rFonts w:eastAsia="Times New Roman"/>
          <w:szCs w:val="24"/>
          <w:lang w:eastAsia="de-DE"/>
        </w:rPr>
        <w:br/>
        <w:t xml:space="preserve">Und aus der Welt verjagen. </w:t>
      </w:r>
    </w:p>
    <w:p w14:paraId="01168EC1"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Des alten Adams alt Geschlecht,</w:t>
      </w:r>
      <w:r w:rsidRPr="008A75F8">
        <w:rPr>
          <w:rFonts w:eastAsia="Times New Roman"/>
          <w:szCs w:val="24"/>
          <w:lang w:eastAsia="de-DE"/>
        </w:rPr>
        <w:br/>
        <w:t>Von Missgunst angetrieben,</w:t>
      </w:r>
      <w:r w:rsidRPr="008A75F8">
        <w:rPr>
          <w:rFonts w:eastAsia="Times New Roman"/>
          <w:szCs w:val="24"/>
          <w:lang w:eastAsia="de-DE"/>
        </w:rPr>
        <w:br/>
        <w:t>Verfolgte mich durch scheinbar Recht:</w:t>
      </w:r>
      <w:r w:rsidRPr="008A75F8">
        <w:rPr>
          <w:rFonts w:eastAsia="Times New Roman"/>
          <w:szCs w:val="24"/>
          <w:lang w:eastAsia="de-DE"/>
        </w:rPr>
        <w:br/>
        <w:t>„Du bist ja,“ hieß es, „blieben</w:t>
      </w:r>
      <w:r w:rsidRPr="008A75F8">
        <w:rPr>
          <w:rFonts w:eastAsia="Times New Roman"/>
          <w:szCs w:val="24"/>
          <w:lang w:eastAsia="de-DE"/>
        </w:rPr>
        <w:br/>
        <w:t>Bei unserm Teil so lange Zeit;</w:t>
      </w:r>
      <w:r w:rsidRPr="008A75F8">
        <w:rPr>
          <w:rFonts w:eastAsia="Times New Roman"/>
          <w:szCs w:val="24"/>
          <w:lang w:eastAsia="de-DE"/>
        </w:rPr>
        <w:br/>
        <w:t xml:space="preserve">Wer macht dich nun so </w:t>
      </w:r>
      <w:proofErr w:type="spellStart"/>
      <w:r w:rsidRPr="008A75F8">
        <w:rPr>
          <w:rFonts w:eastAsia="Times New Roman"/>
          <w:szCs w:val="24"/>
          <w:lang w:eastAsia="de-DE"/>
        </w:rPr>
        <w:t>ungeschei</w:t>
      </w:r>
      <w:r>
        <w:rPr>
          <w:rFonts w:eastAsia="Times New Roman"/>
          <w:szCs w:val="24"/>
          <w:lang w:eastAsia="de-DE"/>
        </w:rPr>
        <w:t>t</w:t>
      </w:r>
      <w:proofErr w:type="spellEnd"/>
      <w:r w:rsidRPr="008A75F8">
        <w:rPr>
          <w:rFonts w:eastAsia="Times New Roman"/>
          <w:szCs w:val="24"/>
          <w:lang w:eastAsia="de-DE"/>
        </w:rPr>
        <w:t>,</w:t>
      </w:r>
      <w:r w:rsidRPr="008A75F8">
        <w:rPr>
          <w:rFonts w:eastAsia="Times New Roman"/>
          <w:szCs w:val="24"/>
          <w:lang w:eastAsia="de-DE"/>
        </w:rPr>
        <w:br/>
        <w:t>Als Sünder uns zu meiden?</w:t>
      </w:r>
      <w:r w:rsidRPr="008A75F8">
        <w:rPr>
          <w:rFonts w:eastAsia="Times New Roman"/>
          <w:szCs w:val="24"/>
          <w:lang w:eastAsia="de-DE"/>
        </w:rPr>
        <w:br/>
        <w:t xml:space="preserve">Hier hast du Ehr‘ und Freuden!“ </w:t>
      </w:r>
    </w:p>
    <w:p w14:paraId="596F443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Mir aber lag tief eingeprägt</w:t>
      </w:r>
      <w:r w:rsidRPr="008A75F8">
        <w:rPr>
          <w:rFonts w:eastAsia="Times New Roman"/>
          <w:szCs w:val="24"/>
          <w:lang w:eastAsia="de-DE"/>
        </w:rPr>
        <w:br/>
        <w:t>Das Siegel jener Liebe,</w:t>
      </w:r>
      <w:r w:rsidRPr="008A75F8">
        <w:rPr>
          <w:rFonts w:eastAsia="Times New Roman"/>
          <w:szCs w:val="24"/>
          <w:lang w:eastAsia="de-DE"/>
        </w:rPr>
        <w:br/>
        <w:t>So Jesu Leben in sich hegt</w:t>
      </w:r>
      <w:r w:rsidRPr="008A75F8">
        <w:rPr>
          <w:rFonts w:eastAsia="Times New Roman"/>
          <w:szCs w:val="24"/>
          <w:lang w:eastAsia="de-DE"/>
        </w:rPr>
        <w:br/>
        <w:t>Mit brennendstarkem Triebe;</w:t>
      </w:r>
      <w:r w:rsidRPr="008A75F8">
        <w:rPr>
          <w:rFonts w:eastAsia="Times New Roman"/>
          <w:szCs w:val="24"/>
          <w:lang w:eastAsia="de-DE"/>
        </w:rPr>
        <w:br/>
        <w:t>Daher mir weder Furcht noch Lust</w:t>
      </w:r>
      <w:r w:rsidRPr="008A75F8">
        <w:rPr>
          <w:rFonts w:eastAsia="Times New Roman"/>
          <w:szCs w:val="24"/>
          <w:lang w:eastAsia="de-DE"/>
        </w:rPr>
        <w:br/>
        <w:t>Den festen Sinn verwandeln musst‘;</w:t>
      </w:r>
      <w:r w:rsidRPr="008A75F8">
        <w:rPr>
          <w:rFonts w:eastAsia="Times New Roman"/>
          <w:szCs w:val="24"/>
          <w:lang w:eastAsia="de-DE"/>
        </w:rPr>
        <w:br/>
        <w:t xml:space="preserve">Er </w:t>
      </w:r>
      <w:proofErr w:type="spellStart"/>
      <w:r w:rsidRPr="008A75F8">
        <w:rPr>
          <w:rFonts w:eastAsia="Times New Roman"/>
          <w:szCs w:val="24"/>
          <w:lang w:eastAsia="de-DE"/>
        </w:rPr>
        <w:t>stund</w:t>
      </w:r>
      <w:proofErr w:type="spellEnd"/>
      <w:r w:rsidRPr="008A75F8">
        <w:rPr>
          <w:rFonts w:eastAsia="Times New Roman"/>
          <w:szCs w:val="24"/>
          <w:lang w:eastAsia="de-DE"/>
        </w:rPr>
        <w:t xml:space="preserve"> vom Schild bewehret,</w:t>
      </w:r>
      <w:r w:rsidRPr="008A75F8">
        <w:rPr>
          <w:rFonts w:eastAsia="Times New Roman"/>
          <w:szCs w:val="24"/>
          <w:lang w:eastAsia="de-DE"/>
        </w:rPr>
        <w:br/>
        <w:t xml:space="preserve">Vom Geist zum Schwert </w:t>
      </w:r>
      <w:proofErr w:type="spellStart"/>
      <w:r w:rsidRPr="008A75F8">
        <w:rPr>
          <w:rFonts w:eastAsia="Times New Roman"/>
          <w:szCs w:val="24"/>
          <w:lang w:eastAsia="de-DE"/>
        </w:rPr>
        <w:t>gelehret</w:t>
      </w:r>
      <w:proofErr w:type="spellEnd"/>
      <w:r w:rsidRPr="008A75F8">
        <w:rPr>
          <w:rFonts w:eastAsia="Times New Roman"/>
          <w:szCs w:val="24"/>
          <w:lang w:eastAsia="de-DE"/>
        </w:rPr>
        <w:t>.</w:t>
      </w:r>
    </w:p>
    <w:p w14:paraId="1C983A5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Und ob’s gleich kostet manchen Schlag,</w:t>
      </w:r>
      <w:r w:rsidRPr="008A75F8">
        <w:rPr>
          <w:rFonts w:eastAsia="Times New Roman"/>
          <w:szCs w:val="24"/>
          <w:lang w:eastAsia="de-DE"/>
        </w:rPr>
        <w:br/>
        <w:t>Viel Striemen und viel Wunden,</w:t>
      </w:r>
      <w:r w:rsidRPr="008A75F8">
        <w:rPr>
          <w:rFonts w:eastAsia="Times New Roman"/>
          <w:szCs w:val="24"/>
          <w:lang w:eastAsia="de-DE"/>
        </w:rPr>
        <w:br/>
        <w:t>Weil mir die Last der Feinde lag</w:t>
      </w:r>
      <w:r w:rsidRPr="008A75F8">
        <w:rPr>
          <w:rFonts w:eastAsia="Times New Roman"/>
          <w:szCs w:val="24"/>
          <w:lang w:eastAsia="de-DE"/>
        </w:rPr>
        <w:br/>
        <w:t>Wie auf den Hals gebunden:</w:t>
      </w:r>
      <w:r w:rsidRPr="008A75F8">
        <w:rPr>
          <w:rFonts w:eastAsia="Times New Roman"/>
          <w:szCs w:val="24"/>
          <w:lang w:eastAsia="de-DE"/>
        </w:rPr>
        <w:br/>
        <w:t>Doch schmerzten mich die Wunden nicht,</w:t>
      </w:r>
      <w:r w:rsidRPr="008A75F8">
        <w:rPr>
          <w:rFonts w:eastAsia="Times New Roman"/>
          <w:szCs w:val="24"/>
          <w:lang w:eastAsia="de-DE"/>
        </w:rPr>
        <w:br/>
        <w:t>Ich trug sie um des Liebsten Licht,</w:t>
      </w:r>
      <w:r w:rsidRPr="008A75F8">
        <w:rPr>
          <w:rFonts w:eastAsia="Times New Roman"/>
          <w:szCs w:val="24"/>
          <w:lang w:eastAsia="de-DE"/>
        </w:rPr>
        <w:br/>
        <w:t>Der Selbst Sein teures Leben</w:t>
      </w:r>
      <w:r w:rsidRPr="008A75F8">
        <w:rPr>
          <w:rFonts w:eastAsia="Times New Roman"/>
          <w:szCs w:val="24"/>
          <w:lang w:eastAsia="de-DE"/>
        </w:rPr>
        <w:br/>
        <w:t xml:space="preserve">Um mich dahingegeben. </w:t>
      </w:r>
    </w:p>
    <w:p w14:paraId="1701CF9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Auch hoff‘ ich, soll noch wohl der Tag,</w:t>
      </w:r>
      <w:r w:rsidRPr="008A75F8">
        <w:rPr>
          <w:rFonts w:eastAsia="Times New Roman"/>
          <w:szCs w:val="24"/>
          <w:lang w:eastAsia="de-DE"/>
        </w:rPr>
        <w:br/>
        <w:t>Der große Tag erscheinen,</w:t>
      </w:r>
      <w:r w:rsidRPr="008A75F8">
        <w:rPr>
          <w:rFonts w:eastAsia="Times New Roman"/>
          <w:szCs w:val="24"/>
          <w:lang w:eastAsia="de-DE"/>
        </w:rPr>
        <w:br/>
        <w:t>Dass ich so Manchen sehen mag,</w:t>
      </w:r>
      <w:r w:rsidRPr="008A75F8">
        <w:rPr>
          <w:rFonts w:eastAsia="Times New Roman"/>
          <w:szCs w:val="24"/>
          <w:lang w:eastAsia="de-DE"/>
        </w:rPr>
        <w:br/>
        <w:t>Herr, stehen bei den Deinen,</w:t>
      </w:r>
      <w:r w:rsidRPr="008A75F8">
        <w:rPr>
          <w:rFonts w:eastAsia="Times New Roman"/>
          <w:szCs w:val="24"/>
          <w:lang w:eastAsia="de-DE"/>
        </w:rPr>
        <w:br/>
        <w:t xml:space="preserve">Nachdem sie wohl </w:t>
      </w:r>
      <w:proofErr w:type="spellStart"/>
      <w:r w:rsidRPr="008A75F8">
        <w:rPr>
          <w:rFonts w:eastAsia="Times New Roman"/>
          <w:szCs w:val="24"/>
          <w:lang w:eastAsia="de-DE"/>
        </w:rPr>
        <w:t>gebeuget</w:t>
      </w:r>
      <w:proofErr w:type="spellEnd"/>
      <w:r w:rsidRPr="008A75F8">
        <w:rPr>
          <w:rFonts w:eastAsia="Times New Roman"/>
          <w:szCs w:val="24"/>
          <w:lang w:eastAsia="de-DE"/>
        </w:rPr>
        <w:t xml:space="preserve"> sein,</w:t>
      </w:r>
      <w:r w:rsidRPr="008A75F8">
        <w:rPr>
          <w:rFonts w:eastAsia="Times New Roman"/>
          <w:szCs w:val="24"/>
          <w:lang w:eastAsia="de-DE"/>
        </w:rPr>
        <w:br/>
        <w:t>Und was sie mir gemacht für Pein,</w:t>
      </w:r>
      <w:r w:rsidRPr="008A75F8">
        <w:rPr>
          <w:rFonts w:eastAsia="Times New Roman"/>
          <w:szCs w:val="24"/>
          <w:lang w:eastAsia="de-DE"/>
        </w:rPr>
        <w:br/>
      </w:r>
      <w:proofErr w:type="spellStart"/>
      <w:r w:rsidRPr="008A75F8">
        <w:rPr>
          <w:rFonts w:eastAsia="Times New Roman"/>
          <w:szCs w:val="24"/>
          <w:lang w:eastAsia="de-DE"/>
        </w:rPr>
        <w:t>Demütiglich</w:t>
      </w:r>
      <w:proofErr w:type="spellEnd"/>
      <w:r w:rsidRPr="008A75F8">
        <w:rPr>
          <w:rFonts w:eastAsia="Times New Roman"/>
          <w:szCs w:val="24"/>
          <w:lang w:eastAsia="de-DE"/>
        </w:rPr>
        <w:t xml:space="preserve"> bekennen,</w:t>
      </w:r>
      <w:r w:rsidRPr="008A75F8">
        <w:rPr>
          <w:rFonts w:eastAsia="Times New Roman"/>
          <w:szCs w:val="24"/>
          <w:lang w:eastAsia="de-DE"/>
        </w:rPr>
        <w:br/>
        <w:t xml:space="preserve">Mich aber selig nennen. </w:t>
      </w:r>
    </w:p>
    <w:p w14:paraId="3B85234D"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Doch ist dies nicht der größte Streit,</w:t>
      </w:r>
      <w:r w:rsidRPr="008A75F8">
        <w:rPr>
          <w:rFonts w:eastAsia="Times New Roman"/>
          <w:szCs w:val="24"/>
          <w:lang w:eastAsia="de-DE"/>
        </w:rPr>
        <w:br/>
        <w:t>Der hier wird beigeleget;</w:t>
      </w:r>
      <w:r w:rsidRPr="008A75F8">
        <w:rPr>
          <w:rFonts w:eastAsia="Times New Roman"/>
          <w:szCs w:val="24"/>
          <w:lang w:eastAsia="de-DE"/>
        </w:rPr>
        <w:br/>
        <w:t>Der ärgste Feind, den man zur Zeit</w:t>
      </w:r>
      <w:r w:rsidRPr="008A75F8">
        <w:rPr>
          <w:rFonts w:eastAsia="Times New Roman"/>
          <w:szCs w:val="24"/>
          <w:lang w:eastAsia="de-DE"/>
        </w:rPr>
        <w:br/>
        <w:t>Im Busen selber heget,</w:t>
      </w:r>
      <w:r w:rsidRPr="008A75F8">
        <w:rPr>
          <w:rFonts w:eastAsia="Times New Roman"/>
          <w:szCs w:val="24"/>
          <w:lang w:eastAsia="de-DE"/>
        </w:rPr>
        <w:br/>
        <w:t>Ist der Begierde Macht und List,</w:t>
      </w:r>
      <w:r w:rsidRPr="008A75F8">
        <w:rPr>
          <w:rFonts w:eastAsia="Times New Roman"/>
          <w:szCs w:val="24"/>
          <w:lang w:eastAsia="de-DE"/>
        </w:rPr>
        <w:br/>
        <w:t>Die kaum zu überwinden ist,</w:t>
      </w:r>
      <w:r w:rsidRPr="008A75F8">
        <w:rPr>
          <w:rFonts w:eastAsia="Times New Roman"/>
          <w:szCs w:val="24"/>
          <w:lang w:eastAsia="de-DE"/>
        </w:rPr>
        <w:br/>
        <w:t>Nach langem, blutigem Kämpfen</w:t>
      </w:r>
      <w:r w:rsidRPr="008A75F8">
        <w:rPr>
          <w:rFonts w:eastAsia="Times New Roman"/>
          <w:szCs w:val="24"/>
          <w:lang w:eastAsia="de-DE"/>
        </w:rPr>
        <w:br/>
        <w:t xml:space="preserve">Die Kräfte ganz zu dämpfen. </w:t>
      </w:r>
    </w:p>
    <w:p w14:paraId="7DA82633"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Der </w:t>
      </w:r>
      <w:proofErr w:type="spellStart"/>
      <w:r w:rsidRPr="008A75F8">
        <w:rPr>
          <w:rFonts w:eastAsia="Times New Roman"/>
          <w:szCs w:val="24"/>
          <w:lang w:eastAsia="de-DE"/>
        </w:rPr>
        <w:t>unbezwung’ne</w:t>
      </w:r>
      <w:proofErr w:type="spellEnd"/>
      <w:r w:rsidRPr="008A75F8">
        <w:rPr>
          <w:rFonts w:eastAsia="Times New Roman"/>
          <w:szCs w:val="24"/>
          <w:lang w:eastAsia="de-DE"/>
        </w:rPr>
        <w:t xml:space="preserve"> Siegesschild,</w:t>
      </w:r>
      <w:r w:rsidRPr="008A75F8">
        <w:rPr>
          <w:rFonts w:eastAsia="Times New Roman"/>
          <w:szCs w:val="24"/>
          <w:lang w:eastAsia="de-DE"/>
        </w:rPr>
        <w:br/>
        <w:t>Vor dem die Feinde beben,</w:t>
      </w:r>
      <w:r w:rsidRPr="008A75F8">
        <w:rPr>
          <w:rFonts w:eastAsia="Times New Roman"/>
          <w:szCs w:val="24"/>
          <w:lang w:eastAsia="de-DE"/>
        </w:rPr>
        <w:br/>
        <w:t xml:space="preserve">Das Wort, das </w:t>
      </w:r>
      <w:proofErr w:type="spellStart"/>
      <w:r w:rsidRPr="008A75F8">
        <w:rPr>
          <w:rFonts w:eastAsia="Times New Roman"/>
          <w:szCs w:val="24"/>
          <w:lang w:eastAsia="de-DE"/>
        </w:rPr>
        <w:t>uns’re</w:t>
      </w:r>
      <w:proofErr w:type="spellEnd"/>
      <w:r w:rsidRPr="008A75F8">
        <w:rPr>
          <w:rFonts w:eastAsia="Times New Roman"/>
          <w:szCs w:val="24"/>
          <w:lang w:eastAsia="de-DE"/>
        </w:rPr>
        <w:t xml:space="preserve"> Herzen stillt,</w:t>
      </w:r>
      <w:r w:rsidRPr="008A75F8">
        <w:rPr>
          <w:rFonts w:eastAsia="Times New Roman"/>
          <w:szCs w:val="24"/>
          <w:lang w:eastAsia="de-DE"/>
        </w:rPr>
        <w:br/>
        <w:t>Ist Christi Glaubensleben;</w:t>
      </w:r>
      <w:r w:rsidRPr="008A75F8">
        <w:rPr>
          <w:rFonts w:eastAsia="Times New Roman"/>
          <w:szCs w:val="24"/>
          <w:lang w:eastAsia="de-DE"/>
        </w:rPr>
        <w:br/>
        <w:t>Das straft und dringt so lang durch hin,</w:t>
      </w:r>
      <w:r w:rsidRPr="008A75F8">
        <w:rPr>
          <w:rFonts w:eastAsia="Times New Roman"/>
          <w:szCs w:val="24"/>
          <w:lang w:eastAsia="de-DE"/>
        </w:rPr>
        <w:br/>
        <w:t>Bis dass der Feind, vom Geistessinn</w:t>
      </w:r>
      <w:r w:rsidRPr="008A75F8">
        <w:rPr>
          <w:rFonts w:eastAsia="Times New Roman"/>
          <w:szCs w:val="24"/>
          <w:lang w:eastAsia="de-DE"/>
        </w:rPr>
        <w:br/>
        <w:t>Getrieben und geschieden,</w:t>
      </w:r>
      <w:r w:rsidRPr="008A75F8">
        <w:rPr>
          <w:rFonts w:eastAsia="Times New Roman"/>
          <w:szCs w:val="24"/>
          <w:lang w:eastAsia="de-DE"/>
        </w:rPr>
        <w:br/>
        <w:t xml:space="preserve">Den Sieger lässt zufrieden. </w:t>
      </w:r>
    </w:p>
    <w:p w14:paraId="36CE5B94" w14:textId="77777777" w:rsidR="008E5F26" w:rsidRPr="008A75F8" w:rsidRDefault="008E5F26" w:rsidP="008E5F26">
      <w:pPr>
        <w:pStyle w:val="berschrift2"/>
      </w:pPr>
      <w:r w:rsidRPr="008A75F8">
        <w:t>Wunden der Liebe.</w:t>
      </w:r>
    </w:p>
    <w:p w14:paraId="259C09B8"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 xml:space="preserve">Ich bin </w:t>
      </w:r>
      <w:proofErr w:type="spellStart"/>
      <w:r w:rsidRPr="008A75F8">
        <w:rPr>
          <w:rFonts w:eastAsia="Times New Roman"/>
          <w:szCs w:val="24"/>
          <w:lang w:eastAsia="de-DE"/>
        </w:rPr>
        <w:t>verwund’t</w:t>
      </w:r>
      <w:proofErr w:type="spellEnd"/>
      <w:r w:rsidRPr="008A75F8">
        <w:rPr>
          <w:rFonts w:eastAsia="Times New Roman"/>
          <w:szCs w:val="24"/>
          <w:lang w:eastAsia="de-DE"/>
        </w:rPr>
        <w:br/>
        <w:t>In meinem armen Herzen</w:t>
      </w:r>
      <w:r w:rsidRPr="008A75F8">
        <w:rPr>
          <w:rFonts w:eastAsia="Times New Roman"/>
          <w:szCs w:val="24"/>
          <w:lang w:eastAsia="de-DE"/>
        </w:rPr>
        <w:br/>
        <w:t>Von mehr als tausend Schmerzen;</w:t>
      </w:r>
      <w:r w:rsidRPr="008A75F8">
        <w:rPr>
          <w:rFonts w:eastAsia="Times New Roman"/>
          <w:szCs w:val="24"/>
          <w:lang w:eastAsia="de-DE"/>
        </w:rPr>
        <w:br/>
        <w:t>Im tiefsten Seelengrund</w:t>
      </w:r>
      <w:r w:rsidRPr="008A75F8">
        <w:rPr>
          <w:rFonts w:eastAsia="Times New Roman"/>
          <w:szCs w:val="24"/>
          <w:lang w:eastAsia="de-DE"/>
        </w:rPr>
        <w:br/>
        <w:t>Ist Liebe, die mich quälet;</w:t>
      </w:r>
      <w:r w:rsidRPr="008A75F8">
        <w:rPr>
          <w:rFonts w:eastAsia="Times New Roman"/>
          <w:szCs w:val="24"/>
          <w:lang w:eastAsia="de-DE"/>
        </w:rPr>
        <w:br/>
        <w:t>Das sei Dir nicht verhehlet,</w:t>
      </w:r>
      <w:r w:rsidRPr="008A75F8">
        <w:rPr>
          <w:rFonts w:eastAsia="Times New Roman"/>
          <w:szCs w:val="24"/>
          <w:lang w:eastAsia="de-DE"/>
        </w:rPr>
        <w:br/>
        <w:t>Du ewigschöner Mund,</w:t>
      </w:r>
      <w:r w:rsidRPr="008A75F8">
        <w:rPr>
          <w:rFonts w:eastAsia="Times New Roman"/>
          <w:szCs w:val="24"/>
          <w:lang w:eastAsia="de-DE"/>
        </w:rPr>
        <w:br/>
        <w:t xml:space="preserve">Der mich </w:t>
      </w:r>
      <w:proofErr w:type="spellStart"/>
      <w:r w:rsidRPr="008A75F8">
        <w:rPr>
          <w:rFonts w:eastAsia="Times New Roman"/>
          <w:szCs w:val="24"/>
          <w:lang w:eastAsia="de-DE"/>
        </w:rPr>
        <w:t>verwund’t</w:t>
      </w:r>
      <w:proofErr w:type="spellEnd"/>
      <w:r w:rsidRPr="008A75F8">
        <w:rPr>
          <w:rFonts w:eastAsia="Times New Roman"/>
          <w:szCs w:val="24"/>
          <w:lang w:eastAsia="de-DE"/>
        </w:rPr>
        <w:t xml:space="preserve">! </w:t>
      </w:r>
    </w:p>
    <w:p w14:paraId="6E2DA039"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Was heilt mich nun?</w:t>
      </w:r>
      <w:r w:rsidRPr="008A75F8">
        <w:rPr>
          <w:rFonts w:eastAsia="Times New Roman"/>
          <w:szCs w:val="24"/>
          <w:lang w:eastAsia="de-DE"/>
        </w:rPr>
        <w:br/>
        <w:t>Wo ist mein Arzt zu finden,</w:t>
      </w:r>
      <w:r w:rsidRPr="008A75F8">
        <w:rPr>
          <w:rFonts w:eastAsia="Times New Roman"/>
          <w:szCs w:val="24"/>
          <w:lang w:eastAsia="de-DE"/>
        </w:rPr>
        <w:br/>
        <w:t>Der mich kann recht verbinden,</w:t>
      </w:r>
      <w:r w:rsidRPr="008A75F8">
        <w:rPr>
          <w:rFonts w:eastAsia="Times New Roman"/>
          <w:szCs w:val="24"/>
          <w:lang w:eastAsia="de-DE"/>
        </w:rPr>
        <w:br/>
        <w:t xml:space="preserve">Dass ich kann wieder </w:t>
      </w:r>
      <w:proofErr w:type="spellStart"/>
      <w:r w:rsidRPr="008A75F8">
        <w:rPr>
          <w:rFonts w:eastAsia="Times New Roman"/>
          <w:szCs w:val="24"/>
          <w:lang w:eastAsia="de-DE"/>
        </w:rPr>
        <w:t>ruh’n</w:t>
      </w:r>
      <w:proofErr w:type="spellEnd"/>
      <w:r w:rsidRPr="008A75F8">
        <w:rPr>
          <w:rFonts w:eastAsia="Times New Roman"/>
          <w:szCs w:val="24"/>
          <w:lang w:eastAsia="de-DE"/>
        </w:rPr>
        <w:t>?</w:t>
      </w:r>
      <w:r w:rsidRPr="008A75F8">
        <w:rPr>
          <w:rFonts w:eastAsia="Times New Roman"/>
          <w:szCs w:val="24"/>
          <w:lang w:eastAsia="de-DE"/>
        </w:rPr>
        <w:br/>
        <w:t>Wer kann mich nun erfreuen</w:t>
      </w:r>
      <w:r w:rsidRPr="008A75F8">
        <w:rPr>
          <w:rFonts w:eastAsia="Times New Roman"/>
          <w:szCs w:val="24"/>
          <w:lang w:eastAsia="de-DE"/>
        </w:rPr>
        <w:br/>
        <w:t xml:space="preserve">Mit echten </w:t>
      </w:r>
      <w:proofErr w:type="spellStart"/>
      <w:r w:rsidRPr="008A75F8">
        <w:rPr>
          <w:rFonts w:eastAsia="Times New Roman"/>
          <w:szCs w:val="24"/>
          <w:lang w:eastAsia="de-DE"/>
        </w:rPr>
        <w:t>Arzeneien</w:t>
      </w:r>
      <w:proofErr w:type="spellEnd"/>
      <w:r w:rsidRPr="008A75F8">
        <w:rPr>
          <w:rFonts w:eastAsia="Times New Roman"/>
          <w:szCs w:val="24"/>
          <w:lang w:eastAsia="de-DE"/>
        </w:rPr>
        <w:t>?</w:t>
      </w:r>
      <w:r w:rsidRPr="008A75F8">
        <w:rPr>
          <w:rFonts w:eastAsia="Times New Roman"/>
          <w:szCs w:val="24"/>
          <w:lang w:eastAsia="de-DE"/>
        </w:rPr>
        <w:br/>
        <w:t>Ach, Niemand kann es tun!</w:t>
      </w:r>
      <w:r w:rsidRPr="008A75F8">
        <w:rPr>
          <w:rFonts w:eastAsia="Times New Roman"/>
          <w:szCs w:val="24"/>
          <w:lang w:eastAsia="de-DE"/>
        </w:rPr>
        <w:br/>
        <w:t xml:space="preserve">Was heilt mich nun? </w:t>
      </w:r>
    </w:p>
    <w:p w14:paraId="67689660"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Nichts in der Welt</w:t>
      </w:r>
      <w:r w:rsidRPr="008A75F8">
        <w:rPr>
          <w:rFonts w:eastAsia="Times New Roman"/>
          <w:szCs w:val="24"/>
          <w:lang w:eastAsia="de-DE"/>
        </w:rPr>
        <w:br/>
        <w:t>Kann meine Schmerzen heilen,</w:t>
      </w:r>
      <w:r w:rsidRPr="008A75F8">
        <w:rPr>
          <w:rFonts w:eastAsia="Times New Roman"/>
          <w:szCs w:val="24"/>
          <w:lang w:eastAsia="de-DE"/>
        </w:rPr>
        <w:br/>
        <w:t>Noch meiner Seel‘ mitteilen,</w:t>
      </w:r>
      <w:r w:rsidRPr="008A75F8">
        <w:rPr>
          <w:rFonts w:eastAsia="Times New Roman"/>
          <w:szCs w:val="24"/>
          <w:lang w:eastAsia="de-DE"/>
        </w:rPr>
        <w:br/>
        <w:t>Was ihr ganz wohlgefällt.</w:t>
      </w:r>
      <w:r w:rsidRPr="008A75F8">
        <w:rPr>
          <w:rFonts w:eastAsia="Times New Roman"/>
          <w:szCs w:val="24"/>
          <w:lang w:eastAsia="de-DE"/>
        </w:rPr>
        <w:br/>
        <w:t>Es kann ihr Niemand geben</w:t>
      </w:r>
      <w:r w:rsidRPr="008A75F8">
        <w:rPr>
          <w:rFonts w:eastAsia="Times New Roman"/>
          <w:szCs w:val="24"/>
          <w:lang w:eastAsia="de-DE"/>
        </w:rPr>
        <w:br/>
        <w:t>Der Liebe Kraft und Leben,</w:t>
      </w:r>
      <w:r w:rsidRPr="008A75F8">
        <w:rPr>
          <w:rFonts w:eastAsia="Times New Roman"/>
          <w:szCs w:val="24"/>
          <w:lang w:eastAsia="de-DE"/>
        </w:rPr>
        <w:br/>
        <w:t>Weil sie nichts in der Welt</w:t>
      </w:r>
      <w:r w:rsidRPr="008A75F8">
        <w:rPr>
          <w:rFonts w:eastAsia="Times New Roman"/>
          <w:szCs w:val="24"/>
          <w:lang w:eastAsia="de-DE"/>
        </w:rPr>
        <w:br/>
        <w:t xml:space="preserve">Für würdig hält. </w:t>
      </w:r>
    </w:p>
    <w:p w14:paraId="325DE1D4"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Luft, Geld und Ehr‘</w:t>
      </w:r>
      <w:r w:rsidRPr="008A75F8">
        <w:rPr>
          <w:rFonts w:eastAsia="Times New Roman"/>
          <w:szCs w:val="24"/>
          <w:lang w:eastAsia="de-DE"/>
        </w:rPr>
        <w:br/>
        <w:t>Kann mich nicht mehr vergnügen,</w:t>
      </w:r>
      <w:r w:rsidRPr="008A75F8">
        <w:rPr>
          <w:rFonts w:eastAsia="Times New Roman"/>
          <w:szCs w:val="24"/>
          <w:lang w:eastAsia="de-DE"/>
        </w:rPr>
        <w:br/>
        <w:t>Noch mit dem Schein betrügen;</w:t>
      </w:r>
      <w:r w:rsidRPr="008A75F8">
        <w:rPr>
          <w:rFonts w:eastAsia="Times New Roman"/>
          <w:szCs w:val="24"/>
          <w:lang w:eastAsia="de-DE"/>
        </w:rPr>
        <w:br/>
        <w:t>Ich hasse lose Lehr‘;</w:t>
      </w:r>
      <w:r w:rsidRPr="008A75F8">
        <w:rPr>
          <w:rFonts w:eastAsia="Times New Roman"/>
          <w:szCs w:val="24"/>
          <w:lang w:eastAsia="de-DE"/>
        </w:rPr>
        <w:br/>
        <w:t>Es ekelt mir vor allen,</w:t>
      </w:r>
      <w:r w:rsidRPr="008A75F8">
        <w:rPr>
          <w:rFonts w:eastAsia="Times New Roman"/>
          <w:szCs w:val="24"/>
          <w:lang w:eastAsia="de-DE"/>
        </w:rPr>
        <w:br/>
        <w:t>Als wie vor Gift und Gallen;</w:t>
      </w:r>
      <w:r w:rsidRPr="008A75F8">
        <w:rPr>
          <w:rFonts w:eastAsia="Times New Roman"/>
          <w:szCs w:val="24"/>
          <w:lang w:eastAsia="de-DE"/>
        </w:rPr>
        <w:br/>
        <w:t>Ich liebe nimmermehr</w:t>
      </w:r>
      <w:r w:rsidRPr="008A75F8">
        <w:rPr>
          <w:rFonts w:eastAsia="Times New Roman"/>
          <w:szCs w:val="24"/>
          <w:lang w:eastAsia="de-DE"/>
        </w:rPr>
        <w:br/>
        <w:t xml:space="preserve">Lust, Geld und Ehr‘. </w:t>
      </w:r>
    </w:p>
    <w:p w14:paraId="56AD4CA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Das scharfe Schwert,</w:t>
      </w:r>
      <w:r w:rsidRPr="008A75F8">
        <w:rPr>
          <w:rFonts w:eastAsia="Times New Roman"/>
          <w:szCs w:val="24"/>
          <w:lang w:eastAsia="de-DE"/>
        </w:rPr>
        <w:br/>
        <w:t>Das mich so tief durchstochen</w:t>
      </w:r>
      <w:r w:rsidRPr="008A75F8">
        <w:rPr>
          <w:rFonts w:eastAsia="Times New Roman"/>
          <w:szCs w:val="24"/>
          <w:lang w:eastAsia="de-DE"/>
        </w:rPr>
        <w:br/>
        <w:t>Und mir das Herz zerbrochen,</w:t>
      </w:r>
      <w:r w:rsidRPr="008A75F8">
        <w:rPr>
          <w:rFonts w:eastAsia="Times New Roman"/>
          <w:szCs w:val="24"/>
          <w:lang w:eastAsia="de-DE"/>
        </w:rPr>
        <w:br/>
        <w:t>Das ist mir liebenswert;</w:t>
      </w:r>
      <w:r w:rsidRPr="008A75F8">
        <w:rPr>
          <w:rFonts w:eastAsia="Times New Roman"/>
          <w:szCs w:val="24"/>
          <w:lang w:eastAsia="de-DE"/>
        </w:rPr>
        <w:br/>
        <w:t>Das macht mich ganz alleine</w:t>
      </w:r>
      <w:r w:rsidRPr="008A75F8">
        <w:rPr>
          <w:rFonts w:eastAsia="Times New Roman"/>
          <w:szCs w:val="24"/>
          <w:lang w:eastAsia="de-DE"/>
        </w:rPr>
        <w:br/>
        <w:t>Gesund, vergnügt und reine;</w:t>
      </w:r>
      <w:r w:rsidRPr="008A75F8">
        <w:rPr>
          <w:rFonts w:eastAsia="Times New Roman"/>
          <w:szCs w:val="24"/>
          <w:lang w:eastAsia="de-DE"/>
        </w:rPr>
        <w:br/>
        <w:t>Denn das hast Du begehrt,</w:t>
      </w:r>
      <w:r w:rsidRPr="008A75F8">
        <w:rPr>
          <w:rFonts w:eastAsia="Times New Roman"/>
          <w:szCs w:val="24"/>
          <w:lang w:eastAsia="de-DE"/>
        </w:rPr>
        <w:br/>
        <w:t xml:space="preserve">Du scharfes Schwert! </w:t>
      </w:r>
    </w:p>
    <w:p w14:paraId="51622C7C"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Holdselig Kind,</w:t>
      </w:r>
      <w:r w:rsidRPr="008A75F8">
        <w:rPr>
          <w:rFonts w:eastAsia="Times New Roman"/>
          <w:szCs w:val="24"/>
          <w:lang w:eastAsia="de-DE"/>
        </w:rPr>
        <w:br/>
        <w:t>Wie selig ist die Stunde,</w:t>
      </w:r>
      <w:r w:rsidRPr="008A75F8">
        <w:rPr>
          <w:rFonts w:eastAsia="Times New Roman"/>
          <w:szCs w:val="24"/>
          <w:lang w:eastAsia="de-DE"/>
        </w:rPr>
        <w:br/>
        <w:t>Wo Du im tiefsten Grunde</w:t>
      </w:r>
      <w:r w:rsidRPr="008A75F8">
        <w:rPr>
          <w:rFonts w:eastAsia="Times New Roman"/>
          <w:szCs w:val="24"/>
          <w:lang w:eastAsia="de-DE"/>
        </w:rPr>
        <w:br/>
        <w:t>Dich offenbarst geschwind!</w:t>
      </w:r>
      <w:r w:rsidRPr="008A75F8">
        <w:rPr>
          <w:rFonts w:eastAsia="Times New Roman"/>
          <w:szCs w:val="24"/>
          <w:lang w:eastAsia="de-DE"/>
        </w:rPr>
        <w:br/>
        <w:t>Nun lass auch alles weichen</w:t>
      </w:r>
      <w:r w:rsidRPr="008A75F8">
        <w:rPr>
          <w:rFonts w:eastAsia="Times New Roman"/>
          <w:szCs w:val="24"/>
          <w:lang w:eastAsia="de-DE"/>
        </w:rPr>
        <w:br/>
        <w:t>Und mich sonst nicht erreichen,</w:t>
      </w:r>
      <w:r w:rsidRPr="008A75F8">
        <w:rPr>
          <w:rFonts w:eastAsia="Times New Roman"/>
          <w:szCs w:val="24"/>
          <w:lang w:eastAsia="de-DE"/>
        </w:rPr>
        <w:br/>
        <w:t>Als deinen süßen Mund,</w:t>
      </w:r>
      <w:r w:rsidRPr="008A75F8">
        <w:rPr>
          <w:rFonts w:eastAsia="Times New Roman"/>
          <w:szCs w:val="24"/>
          <w:lang w:eastAsia="de-DE"/>
        </w:rPr>
        <w:br/>
        <w:t xml:space="preserve">Der mich </w:t>
      </w:r>
      <w:proofErr w:type="spellStart"/>
      <w:r w:rsidRPr="008A75F8">
        <w:rPr>
          <w:rFonts w:eastAsia="Times New Roman"/>
          <w:szCs w:val="24"/>
          <w:lang w:eastAsia="de-DE"/>
        </w:rPr>
        <w:t>verwund’t</w:t>
      </w:r>
      <w:proofErr w:type="spellEnd"/>
      <w:r w:rsidRPr="008A75F8">
        <w:rPr>
          <w:rFonts w:eastAsia="Times New Roman"/>
          <w:szCs w:val="24"/>
          <w:lang w:eastAsia="de-DE"/>
        </w:rPr>
        <w:t xml:space="preserve">! </w:t>
      </w:r>
    </w:p>
    <w:p w14:paraId="3E51630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Du, meine Lust,</w:t>
      </w:r>
      <w:r w:rsidRPr="008A75F8">
        <w:rPr>
          <w:rFonts w:eastAsia="Times New Roman"/>
          <w:szCs w:val="24"/>
          <w:lang w:eastAsia="de-DE"/>
        </w:rPr>
        <w:br/>
        <w:t>Und Bringer meiner Schmerzen,</w:t>
      </w:r>
      <w:r w:rsidRPr="008A75F8">
        <w:rPr>
          <w:rFonts w:eastAsia="Times New Roman"/>
          <w:szCs w:val="24"/>
          <w:lang w:eastAsia="de-DE"/>
        </w:rPr>
        <w:br/>
        <w:t>Der Du die Liebeskerzen</w:t>
      </w:r>
      <w:r w:rsidRPr="008A75F8">
        <w:rPr>
          <w:rFonts w:eastAsia="Times New Roman"/>
          <w:szCs w:val="24"/>
          <w:lang w:eastAsia="de-DE"/>
        </w:rPr>
        <w:br/>
        <w:t>Entflammt in meiner Brust:</w:t>
      </w:r>
      <w:r w:rsidRPr="008A75F8">
        <w:rPr>
          <w:rFonts w:eastAsia="Times New Roman"/>
          <w:szCs w:val="24"/>
          <w:lang w:eastAsia="de-DE"/>
        </w:rPr>
        <w:br/>
        <w:t>Hast Du mich nun gefangen,</w:t>
      </w:r>
      <w:r w:rsidRPr="008A75F8">
        <w:rPr>
          <w:rFonts w:eastAsia="Times New Roman"/>
          <w:szCs w:val="24"/>
          <w:lang w:eastAsia="de-DE"/>
        </w:rPr>
        <w:br/>
        <w:t>So still auch mein Verlangen,</w:t>
      </w:r>
      <w:r w:rsidRPr="008A75F8">
        <w:rPr>
          <w:rFonts w:eastAsia="Times New Roman"/>
          <w:szCs w:val="24"/>
          <w:lang w:eastAsia="de-DE"/>
        </w:rPr>
        <w:br/>
        <w:t>Und mache mich gesund!</w:t>
      </w:r>
      <w:r w:rsidRPr="008A75F8">
        <w:rPr>
          <w:rFonts w:eastAsia="Times New Roman"/>
          <w:szCs w:val="24"/>
          <w:lang w:eastAsia="de-DE"/>
        </w:rPr>
        <w:br/>
        <w:t xml:space="preserve">Ich bin </w:t>
      </w:r>
      <w:proofErr w:type="spellStart"/>
      <w:r w:rsidRPr="008A75F8">
        <w:rPr>
          <w:rFonts w:eastAsia="Times New Roman"/>
          <w:szCs w:val="24"/>
          <w:lang w:eastAsia="de-DE"/>
        </w:rPr>
        <w:t>verwund’t</w:t>
      </w:r>
      <w:proofErr w:type="spellEnd"/>
      <w:r w:rsidRPr="008A75F8">
        <w:rPr>
          <w:rFonts w:eastAsia="Times New Roman"/>
          <w:szCs w:val="24"/>
          <w:lang w:eastAsia="de-DE"/>
        </w:rPr>
        <w:t xml:space="preserve">. </w:t>
      </w:r>
    </w:p>
    <w:p w14:paraId="535085B7"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Dein Liebespfeil,</w:t>
      </w:r>
      <w:r w:rsidRPr="008A75F8">
        <w:rPr>
          <w:rFonts w:eastAsia="Times New Roman"/>
          <w:szCs w:val="24"/>
          <w:lang w:eastAsia="de-DE"/>
        </w:rPr>
        <w:br/>
        <w:t>Der mich hat wundgeschossen,</w:t>
      </w:r>
      <w:r w:rsidRPr="008A75F8">
        <w:rPr>
          <w:rFonts w:eastAsia="Times New Roman"/>
          <w:szCs w:val="24"/>
          <w:lang w:eastAsia="de-DE"/>
        </w:rPr>
        <w:br/>
        <w:t>Dass ich mein Blut vergossen,</w:t>
      </w:r>
      <w:r w:rsidRPr="008A75F8">
        <w:rPr>
          <w:rFonts w:eastAsia="Times New Roman"/>
          <w:szCs w:val="24"/>
          <w:lang w:eastAsia="de-DE"/>
        </w:rPr>
        <w:br/>
        <w:t>Mach‘ auch mich wieder heil!</w:t>
      </w:r>
      <w:r w:rsidRPr="008A75F8">
        <w:rPr>
          <w:rFonts w:eastAsia="Times New Roman"/>
          <w:szCs w:val="24"/>
          <w:lang w:eastAsia="de-DE"/>
        </w:rPr>
        <w:br/>
        <w:t>Du, den ich einst gemieden</w:t>
      </w:r>
      <w:r w:rsidRPr="008A75F8">
        <w:rPr>
          <w:rFonts w:eastAsia="Times New Roman"/>
          <w:szCs w:val="24"/>
          <w:lang w:eastAsia="de-DE"/>
        </w:rPr>
        <w:br/>
        <w:t>Samt seinem Gottesfrieden,</w:t>
      </w:r>
      <w:r w:rsidRPr="008A75F8">
        <w:rPr>
          <w:rFonts w:eastAsia="Times New Roman"/>
          <w:szCs w:val="24"/>
          <w:lang w:eastAsia="de-DE"/>
        </w:rPr>
        <w:br/>
        <w:t>Sei nun mein ewig Teil!</w:t>
      </w:r>
      <w:r w:rsidRPr="008A75F8">
        <w:rPr>
          <w:rFonts w:eastAsia="Times New Roman"/>
          <w:szCs w:val="24"/>
          <w:lang w:eastAsia="de-DE"/>
        </w:rPr>
        <w:br/>
        <w:t xml:space="preserve">Mach‘ Du mich heil! </w:t>
      </w:r>
    </w:p>
    <w:p w14:paraId="5326A195" w14:textId="77777777" w:rsidR="008E5F26" w:rsidRPr="008A75F8" w:rsidRDefault="008E5F26" w:rsidP="008E5F26">
      <w:pPr>
        <w:spacing w:before="100" w:beforeAutospacing="1" w:after="100" w:afterAutospacing="1" w:line="240" w:lineRule="auto"/>
        <w:rPr>
          <w:rFonts w:eastAsia="Times New Roman"/>
          <w:szCs w:val="24"/>
          <w:lang w:eastAsia="de-DE"/>
        </w:rPr>
      </w:pPr>
      <w:r w:rsidRPr="008A75F8">
        <w:rPr>
          <w:rFonts w:eastAsia="Times New Roman"/>
          <w:szCs w:val="24"/>
          <w:lang w:eastAsia="de-DE"/>
        </w:rPr>
        <w:t>O süßer Schmerz!</w:t>
      </w:r>
      <w:r w:rsidRPr="008A75F8">
        <w:rPr>
          <w:rFonts w:eastAsia="Times New Roman"/>
          <w:szCs w:val="24"/>
          <w:lang w:eastAsia="de-DE"/>
        </w:rPr>
        <w:br/>
        <w:t>Ich will zu allen Stunden</w:t>
      </w:r>
      <w:r w:rsidRPr="008A75F8">
        <w:rPr>
          <w:rFonts w:eastAsia="Times New Roman"/>
          <w:szCs w:val="24"/>
          <w:lang w:eastAsia="de-DE"/>
        </w:rPr>
        <w:br/>
        <w:t>Gern solche Liebeswunden</w:t>
      </w:r>
      <w:r w:rsidRPr="008A75F8">
        <w:rPr>
          <w:rFonts w:eastAsia="Times New Roman"/>
          <w:szCs w:val="24"/>
          <w:lang w:eastAsia="de-DE"/>
        </w:rPr>
        <w:br/>
        <w:t>Empfangen in mein Herz.</w:t>
      </w:r>
      <w:r w:rsidRPr="008A75F8">
        <w:rPr>
          <w:rFonts w:eastAsia="Times New Roman"/>
          <w:szCs w:val="24"/>
          <w:lang w:eastAsia="de-DE"/>
        </w:rPr>
        <w:br/>
        <w:t>Auf solche Liebesleiden</w:t>
      </w:r>
      <w:r w:rsidRPr="008A75F8">
        <w:rPr>
          <w:rFonts w:eastAsia="Times New Roman"/>
          <w:szCs w:val="24"/>
          <w:lang w:eastAsia="de-DE"/>
        </w:rPr>
        <w:br/>
        <w:t>Erfolgen hohe Freuden;</w:t>
      </w:r>
      <w:r w:rsidRPr="008A75F8">
        <w:rPr>
          <w:rFonts w:eastAsia="Times New Roman"/>
          <w:szCs w:val="24"/>
          <w:lang w:eastAsia="de-DE"/>
        </w:rPr>
        <w:br/>
        <w:t>Drum blick ich himmelwärts</w:t>
      </w:r>
      <w:r w:rsidRPr="008A75F8">
        <w:rPr>
          <w:rFonts w:eastAsia="Times New Roman"/>
          <w:szCs w:val="24"/>
          <w:lang w:eastAsia="de-DE"/>
        </w:rPr>
        <w:br/>
        <w:t xml:space="preserve">Mit meinem Schmerz! </w:t>
      </w:r>
    </w:p>
    <w:p w14:paraId="0C11C4BF" w14:textId="77777777" w:rsidR="008E5F26" w:rsidRPr="00093083" w:rsidRDefault="008E5F26" w:rsidP="008E5F26">
      <w:pPr>
        <w:pStyle w:val="berschrift2"/>
      </w:pPr>
      <w:r w:rsidRPr="00093083">
        <w:t>Zeiten der Trockenheit.</w:t>
      </w:r>
    </w:p>
    <w:p w14:paraId="20B59148" w14:textId="77777777" w:rsidR="008E5F26" w:rsidRPr="00093083" w:rsidRDefault="008E5F26" w:rsidP="008E5F26">
      <w:r w:rsidRPr="00093083">
        <w:t xml:space="preserve">O </w:t>
      </w:r>
      <w:proofErr w:type="spellStart"/>
      <w:r w:rsidRPr="00093083">
        <w:t>heilge</w:t>
      </w:r>
      <w:proofErr w:type="spellEnd"/>
      <w:r w:rsidRPr="00093083">
        <w:t xml:space="preserve"> Gotteskraft,</w:t>
      </w:r>
      <w:r w:rsidRPr="00093083">
        <w:br/>
        <w:t>Die neues Leben schafft:</w:t>
      </w:r>
      <w:r w:rsidRPr="00093083">
        <w:br/>
        <w:t>Wie kommt’s, dass mein Gemüte</w:t>
      </w:r>
      <w:r w:rsidRPr="00093083">
        <w:br/>
        <w:t>Oft überreiche Güte</w:t>
      </w:r>
      <w:r w:rsidRPr="00093083">
        <w:br/>
        <w:t>Empfindet in der Tat</w:t>
      </w:r>
      <w:r w:rsidRPr="00093083">
        <w:br/>
        <w:t xml:space="preserve">Mehr, als es Glauben hat? </w:t>
      </w:r>
    </w:p>
    <w:p w14:paraId="70932BFA" w14:textId="77777777" w:rsidR="008E5F26" w:rsidRPr="00093083" w:rsidRDefault="008E5F26" w:rsidP="008E5F26">
      <w:r w:rsidRPr="00093083">
        <w:t>Wie muss ich oft dabei,</w:t>
      </w:r>
      <w:r w:rsidRPr="00093083">
        <w:br/>
        <w:t>Von mir und Allem frei,</w:t>
      </w:r>
      <w:r w:rsidRPr="00093083">
        <w:br/>
        <w:t>In Liebe ganz zerfließen,</w:t>
      </w:r>
      <w:r w:rsidRPr="00093083">
        <w:br/>
        <w:t>Wenn Du mich willst begießen</w:t>
      </w:r>
      <w:r w:rsidRPr="00093083">
        <w:br/>
        <w:t>Mit frischem Morgentau</w:t>
      </w:r>
      <w:r w:rsidRPr="00093083">
        <w:br/>
        <w:t xml:space="preserve">Dass ich dein Antlitz schau‘! </w:t>
      </w:r>
    </w:p>
    <w:p w14:paraId="590B1832" w14:textId="77777777" w:rsidR="008E5F26" w:rsidRPr="00093083" w:rsidRDefault="008E5F26" w:rsidP="008E5F26">
      <w:r w:rsidRPr="00093083">
        <w:t>Wie geht’s dann aber zu,</w:t>
      </w:r>
      <w:r w:rsidRPr="00093083">
        <w:br/>
        <w:t>Dass mitten in der Ruh</w:t>
      </w:r>
      <w:r w:rsidRPr="00093083">
        <w:br/>
        <w:t>Du mir das Licht entziehest</w:t>
      </w:r>
      <w:r w:rsidRPr="00093083">
        <w:br/>
        <w:t>Und wie beleidigt fliehest?</w:t>
      </w:r>
      <w:r w:rsidRPr="00093083">
        <w:br/>
        <w:t>Liebst Du doch mich so sehr:</w:t>
      </w:r>
      <w:r w:rsidRPr="00093083">
        <w:br/>
        <w:t>Warum bleibst Du nicht mehr?</w:t>
      </w:r>
    </w:p>
    <w:p w14:paraId="19AC121B" w14:textId="77777777" w:rsidR="008E5F26" w:rsidRPr="00093083" w:rsidRDefault="008E5F26" w:rsidP="008E5F26">
      <w:r w:rsidRPr="00093083">
        <w:t>Ach Jesu, dies geschieht,</w:t>
      </w:r>
      <w:r w:rsidRPr="00093083">
        <w:br/>
        <w:t>Damit nicht mein Gemüt</w:t>
      </w:r>
      <w:r w:rsidRPr="00093083">
        <w:br/>
        <w:t>Dein überdrüssig werde,</w:t>
      </w:r>
      <w:r w:rsidRPr="00093083">
        <w:br/>
        <w:t>Und halt‘ es für Beschwerde</w:t>
      </w:r>
      <w:r w:rsidRPr="00093083">
        <w:br/>
        <w:t>Mit Dir dein Liebesjoch</w:t>
      </w:r>
      <w:r w:rsidRPr="00093083">
        <w:br/>
        <w:t>Zu tragen weiter noch.</w:t>
      </w:r>
    </w:p>
    <w:p w14:paraId="793F4469" w14:textId="77777777" w:rsidR="008E5F26" w:rsidRPr="00093083" w:rsidRDefault="008E5F26" w:rsidP="008E5F26">
      <w:r w:rsidRPr="00093083">
        <w:t>Dein Fliehen lehret mich</w:t>
      </w:r>
      <w:r w:rsidRPr="00093083">
        <w:br/>
        <w:t>Dich suchen inniglich,</w:t>
      </w:r>
      <w:r w:rsidRPr="00093083">
        <w:br/>
        <w:t>Dich, den Gesuchten, halten,</w:t>
      </w:r>
      <w:r w:rsidRPr="00093083">
        <w:br/>
        <w:t>Dich willig lassen walten,</w:t>
      </w:r>
      <w:r w:rsidRPr="00093083">
        <w:br/>
        <w:t>Weil außer Dir gewiss</w:t>
      </w:r>
      <w:r w:rsidRPr="00093083">
        <w:br/>
        <w:t xml:space="preserve">Nicht Ruhe noch Genieß. </w:t>
      </w:r>
    </w:p>
    <w:p w14:paraId="0B306F9A" w14:textId="77777777" w:rsidR="008E5F26" w:rsidRPr="00093083" w:rsidRDefault="008E5F26" w:rsidP="008E5F26">
      <w:r w:rsidRPr="00093083">
        <w:t>Dennoch ist deine Treu‘</w:t>
      </w:r>
      <w:r w:rsidRPr="00093083">
        <w:br/>
        <w:t>Mir alle Morgen neu;</w:t>
      </w:r>
      <w:r w:rsidRPr="00093083">
        <w:br/>
        <w:t>Die lieb‘ muss Dich fast drücken,</w:t>
      </w:r>
      <w:r w:rsidRPr="00093083">
        <w:br/>
        <w:t>Wenn Du sie nicht kannst schicken</w:t>
      </w:r>
      <w:r w:rsidRPr="00093083">
        <w:br/>
        <w:t>Auf ein unachtsam Herz,</w:t>
      </w:r>
      <w:r w:rsidRPr="00093083">
        <w:br/>
        <w:t xml:space="preserve">Das sich neigt </w:t>
      </w:r>
      <w:proofErr w:type="spellStart"/>
      <w:r w:rsidRPr="00093083">
        <w:t>erdenwärts</w:t>
      </w:r>
      <w:proofErr w:type="spellEnd"/>
      <w:r w:rsidRPr="00093083">
        <w:t>.</w:t>
      </w:r>
    </w:p>
    <w:p w14:paraId="5C36195F" w14:textId="77777777" w:rsidR="008E5F26" w:rsidRPr="00093083" w:rsidRDefault="008E5F26" w:rsidP="008E5F26">
      <w:r w:rsidRPr="00093083">
        <w:t>Wie dürstet dein Gemüt,</w:t>
      </w:r>
      <w:r w:rsidRPr="00093083">
        <w:br/>
        <w:t>Bis das Gebet geschieht!</w:t>
      </w:r>
      <w:r w:rsidRPr="00093083">
        <w:br/>
        <w:t>Eh‘ wir noch zu Dir schreien,</w:t>
      </w:r>
      <w:r w:rsidRPr="00093083">
        <w:br/>
        <w:t>Kann uns dein Wort erfreuen:</w:t>
      </w:r>
      <w:r w:rsidRPr="00093083">
        <w:br/>
        <w:t>„Hie bin ich, siehe mich!</w:t>
      </w:r>
      <w:r w:rsidRPr="00093083">
        <w:br/>
        <w:t xml:space="preserve">Ach halt mich innerlich!“. </w:t>
      </w:r>
    </w:p>
    <w:p w14:paraId="0B930B0A" w14:textId="227834B8" w:rsidR="00BD71A4" w:rsidRDefault="008E5F26" w:rsidP="008E5F26">
      <w:r w:rsidRPr="00093083">
        <w:t>Ihr Seelen, kommt heran!</w:t>
      </w:r>
      <w:r w:rsidRPr="00093083">
        <w:br/>
        <w:t>Es such‘ Ihn, wer nur kann!</w:t>
      </w:r>
      <w:r w:rsidRPr="00093083">
        <w:br/>
        <w:t>Es lässt sich immer finden</w:t>
      </w:r>
      <w:r w:rsidRPr="00093083">
        <w:br/>
        <w:t>In tiefen Herzensgründen;</w:t>
      </w:r>
      <w:r w:rsidRPr="00093083">
        <w:br/>
        <w:t>Drum bleibet es dabei,</w:t>
      </w:r>
      <w:r w:rsidRPr="00093083">
        <w:br/>
        <w:t>Dass Er der Liebste sei!</w:t>
      </w:r>
    </w:p>
    <w:p w14:paraId="231B2445" w14:textId="77777777" w:rsidR="00BD71A4" w:rsidRDefault="00BD71A4">
      <w:pPr>
        <w:spacing w:after="0" w:line="240" w:lineRule="auto"/>
        <w:rPr>
          <w:rFonts w:eastAsia="Times New Roman"/>
          <w:b/>
          <w:bCs/>
          <w:color w:val="000000"/>
          <w:kern w:val="36"/>
          <w:sz w:val="36"/>
          <w:szCs w:val="48"/>
          <w:lang w:eastAsia="de-DE"/>
        </w:rPr>
      </w:pPr>
      <w:r>
        <w:br w:type="page"/>
      </w:r>
    </w:p>
    <w:p w14:paraId="634B1DBC" w14:textId="77777777" w:rsidR="00D5498D" w:rsidRPr="00D5498D" w:rsidRDefault="00D5498D" w:rsidP="008E63BE">
      <w:pPr>
        <w:pStyle w:val="berschrift1"/>
      </w:pPr>
      <w:r w:rsidRPr="00D5498D">
        <w:t>Quellen:</w:t>
      </w:r>
    </w:p>
    <w:p w14:paraId="53C0A58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209B7CB8"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080C73AB" w14:textId="77777777" w:rsidR="00BD71A4" w:rsidRDefault="00BD71A4" w:rsidP="00BD71A4">
      <w:pPr>
        <w:spacing w:before="100" w:beforeAutospacing="1" w:after="119" w:line="240" w:lineRule="auto"/>
        <w:rPr>
          <w:rFonts w:eastAsia="Times New Roman"/>
          <w:color w:val="000000"/>
          <w:szCs w:val="24"/>
          <w:lang w:eastAsia="de-DE"/>
        </w:rPr>
      </w:pPr>
      <w:hyperlink r:id="rId12" w:history="1">
        <w:r>
          <w:rPr>
            <w:rFonts w:eastAsia="Times New Roman"/>
            <w:color w:val="0000FF"/>
            <w:szCs w:val="24"/>
            <w:u w:val="single"/>
            <w:lang w:eastAsia="de-DE"/>
          </w:rPr>
          <w:t>Briefe der Reformationszeit</w:t>
        </w:r>
      </w:hyperlink>
    </w:p>
    <w:p w14:paraId="60BE0BE9"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Gebete</w:t>
        </w:r>
      </w:hyperlink>
    </w:p>
    <w:p w14:paraId="75DBCA99"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Zeugen Christi</w:t>
        </w:r>
      </w:hyperlink>
    </w:p>
    <w:p w14:paraId="0BF8517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058E0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CB99027"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7F8AC" w14:textId="77777777" w:rsidR="00A41C1D" w:rsidRDefault="00A41C1D" w:rsidP="00CA68D9">
      <w:pPr>
        <w:spacing w:after="0" w:line="240" w:lineRule="auto"/>
      </w:pPr>
      <w:r>
        <w:separator/>
      </w:r>
    </w:p>
  </w:endnote>
  <w:endnote w:type="continuationSeparator" w:id="0">
    <w:p w14:paraId="0391879C" w14:textId="77777777" w:rsidR="00A41C1D" w:rsidRDefault="00A41C1D"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5B1D4" w14:textId="77777777" w:rsidR="00A41C1D" w:rsidRDefault="00A41C1D" w:rsidP="00CA68D9">
      <w:pPr>
        <w:spacing w:after="0" w:line="240" w:lineRule="auto"/>
      </w:pPr>
      <w:r>
        <w:separator/>
      </w:r>
    </w:p>
  </w:footnote>
  <w:footnote w:type="continuationSeparator" w:id="0">
    <w:p w14:paraId="3D530C83" w14:textId="77777777" w:rsidR="00A41C1D" w:rsidRDefault="00A41C1D" w:rsidP="00CA68D9">
      <w:pPr>
        <w:spacing w:after="0" w:line="240" w:lineRule="auto"/>
      </w:pPr>
      <w:r>
        <w:continuationSeparator/>
      </w:r>
    </w:p>
  </w:footnote>
  <w:footnote w:id="1">
    <w:p w14:paraId="788B3D33" w14:textId="77777777" w:rsidR="008E5F26" w:rsidRDefault="008E5F26" w:rsidP="008E5F26">
      <w:pPr>
        <w:pStyle w:val="Funotentext"/>
      </w:pPr>
      <w:r>
        <w:rPr>
          <w:rStyle w:val="Funotenzeichen"/>
        </w:rPr>
        <w:footnoteRef/>
      </w:r>
      <w:r>
        <w:t xml:space="preserve"> erwählt</w:t>
      </w:r>
    </w:p>
  </w:footnote>
  <w:footnote w:id="2">
    <w:p w14:paraId="10B7BCE0" w14:textId="77777777" w:rsidR="008E5F26" w:rsidRDefault="008E5F26" w:rsidP="008E5F26">
      <w:pPr>
        <w:pStyle w:val="Funotentext"/>
      </w:pPr>
      <w:r>
        <w:rPr>
          <w:rStyle w:val="Funotenzeichen"/>
        </w:rPr>
        <w:footnoteRef/>
      </w:r>
      <w:r>
        <w:t xml:space="preserve"> Gieß</w:t>
      </w:r>
    </w:p>
  </w:footnote>
  <w:footnote w:id="3">
    <w:p w14:paraId="73D58DDA" w14:textId="77777777" w:rsidR="008E5F26" w:rsidRDefault="008E5F26" w:rsidP="008E5F26">
      <w:pPr>
        <w:pStyle w:val="Funotentext"/>
      </w:pPr>
      <w:r>
        <w:rPr>
          <w:rStyle w:val="Funotenzeichen"/>
        </w:rPr>
        <w:footnoteRef/>
      </w:r>
      <w:r>
        <w:t xml:space="preserve"> dennoch</w:t>
      </w:r>
    </w:p>
  </w:footnote>
  <w:footnote w:id="4">
    <w:p w14:paraId="62AFD20A" w14:textId="77777777" w:rsidR="008E5F26" w:rsidRDefault="008E5F26" w:rsidP="008E5F26">
      <w:pPr>
        <w:pStyle w:val="Funotentext"/>
      </w:pPr>
      <w:r>
        <w:rPr>
          <w:rStyle w:val="Funotenzeichen"/>
        </w:rPr>
        <w:footnoteRef/>
      </w:r>
      <w:r>
        <w:t xml:space="preserve"> Erwählter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479"/>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0406A"/>
    <w:rsid w:val="003533C5"/>
    <w:rsid w:val="00363750"/>
    <w:rsid w:val="00377AA1"/>
    <w:rsid w:val="00381C0C"/>
    <w:rsid w:val="00396532"/>
    <w:rsid w:val="003C50EA"/>
    <w:rsid w:val="003E100C"/>
    <w:rsid w:val="003F151C"/>
    <w:rsid w:val="003F7978"/>
    <w:rsid w:val="00426D7D"/>
    <w:rsid w:val="00493B65"/>
    <w:rsid w:val="0050276E"/>
    <w:rsid w:val="00537F59"/>
    <w:rsid w:val="00636F93"/>
    <w:rsid w:val="00642C46"/>
    <w:rsid w:val="006E6CAE"/>
    <w:rsid w:val="006F3B13"/>
    <w:rsid w:val="006F4B05"/>
    <w:rsid w:val="007106F4"/>
    <w:rsid w:val="007166CE"/>
    <w:rsid w:val="00737EF6"/>
    <w:rsid w:val="00760119"/>
    <w:rsid w:val="007E1779"/>
    <w:rsid w:val="0083667B"/>
    <w:rsid w:val="00883D4B"/>
    <w:rsid w:val="008D7463"/>
    <w:rsid w:val="008D7CE1"/>
    <w:rsid w:val="008E2C7C"/>
    <w:rsid w:val="008E417E"/>
    <w:rsid w:val="008E5F26"/>
    <w:rsid w:val="008E63BE"/>
    <w:rsid w:val="009A19EB"/>
    <w:rsid w:val="009B322A"/>
    <w:rsid w:val="009F720B"/>
    <w:rsid w:val="00A41C1D"/>
    <w:rsid w:val="00A8716C"/>
    <w:rsid w:val="00B365E5"/>
    <w:rsid w:val="00B55479"/>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BCE98"/>
  <w15:chartTrackingRefBased/>
  <w15:docId w15:val="{32568A51-15B7-444D-917D-F2A65BFE0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posted-on">
    <w:name w:val="posted-on"/>
    <w:basedOn w:val="Absatz-Standardschriftart"/>
    <w:rsid w:val="008E5F26"/>
  </w:style>
  <w:style w:type="character" w:customStyle="1" w:styleId="cat-links">
    <w:name w:val="cat-links"/>
    <w:basedOn w:val="Absatz-Standardschriftart"/>
    <w:rsid w:val="008E5F26"/>
  </w:style>
  <w:style w:type="character" w:customStyle="1" w:styleId="tags-links">
    <w:name w:val="tags-links"/>
    <w:basedOn w:val="Absatz-Standardschriftart"/>
    <w:rsid w:val="008E5F26"/>
  </w:style>
  <w:style w:type="character" w:styleId="Hervorhebung">
    <w:name w:val="Emphasis"/>
    <w:basedOn w:val="Absatz-Standardschriftart"/>
    <w:uiPriority w:val="20"/>
    <w:qFormat/>
    <w:rsid w:val="008E5F26"/>
    <w:rPr>
      <w:i/>
      <w:iCs/>
    </w:rPr>
  </w:style>
  <w:style w:type="character" w:customStyle="1" w:styleId="comments-link">
    <w:name w:val="comments-link"/>
    <w:basedOn w:val="Absatz-Standardschriftart"/>
    <w:rsid w:val="008E5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gebete.glaubensstimme.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briefe.glaubensstimm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lte-lieder.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122</Pages>
  <Words>22947</Words>
  <Characters>144571</Characters>
  <Application>Microsoft Office Word</Application>
  <DocSecurity>0</DocSecurity>
  <Lines>1204</Lines>
  <Paragraphs>334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167184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2024-09-29T08:26:00Z</dcterms:created>
  <dcterms:modified xsi:type="dcterms:W3CDTF">2024-09-29T10:47:00Z</dcterms:modified>
  <dc:title>Lieder</dc:title>
  <dc:creator>Arnold, Gottfried</dc:creator>
  <dc:language>de</dc:language>
</cp:coreProperties>
</file>