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BE085" w14:textId="0E46AC75" w:rsidR="007166CE" w:rsidRDefault="00FB175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852C804" wp14:editId="0932F6E6">
            <wp:extent cx="5760720" cy="7680960"/>
            <wp:effectExtent l="0" t="0" r="0" b="0"/>
            <wp:docPr id="4305649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564933" name="Grafik 43056493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D127DB" w14:textId="77777777" w:rsidR="00493B65" w:rsidRDefault="007166CE" w:rsidP="00493B65">
      <w:pPr>
        <w:pStyle w:val="berschrift1"/>
      </w:pPr>
      <w:r>
        <w:br w:type="page"/>
      </w:r>
      <w:r w:rsidR="00493B65">
        <w:lastRenderedPageBreak/>
        <w:t>Vorwort</w:t>
      </w:r>
    </w:p>
    <w:p w14:paraId="1BF2D8B9"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E70F4B8" w14:textId="77777777" w:rsidR="001F558F" w:rsidRDefault="001F558F" w:rsidP="00493B65">
      <w:r>
        <w:t>Deshalb gibt es die Glaubensstimme, und deshalb gibt es auch die Bücher, die Ihr hier herunterladen könnt. Manche Autoren sind Euch sicher bekannt, andere eher weniger.</w:t>
      </w:r>
    </w:p>
    <w:p w14:paraId="5E690392"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DBAD1E0"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0312766A" w14:textId="77777777" w:rsidR="00493B65" w:rsidRDefault="00493B65" w:rsidP="00493B65">
      <w:r>
        <w:t>Gruß &amp; Segen,</w:t>
      </w:r>
    </w:p>
    <w:p w14:paraId="765573AE" w14:textId="77777777" w:rsidR="007166CE" w:rsidRDefault="00493B65" w:rsidP="00493B65">
      <w:r>
        <w:t>Andreas</w:t>
      </w:r>
    </w:p>
    <w:p w14:paraId="4743DCB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1781940" w14:textId="2F96A119" w:rsidR="00BD71A4" w:rsidRDefault="0078345F">
      <w:pPr>
        <w:spacing w:after="0" w:line="240" w:lineRule="auto"/>
      </w:pPr>
      <w:r>
        <w:rPr>
          <w:noProof/>
        </w:rPr>
        <w:drawing>
          <wp:inline distT="0" distB="0" distL="0" distR="0" wp14:anchorId="40AF0FA1" wp14:editId="6F32B82D">
            <wp:extent cx="5038725" cy="6238875"/>
            <wp:effectExtent l="0" t="0" r="9525" b="9525"/>
            <wp:docPr id="8702044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204416" name="Grafik 870204416"/>
                    <pic:cNvPicPr/>
                  </pic:nvPicPr>
                  <pic:blipFill>
                    <a:blip r:embed="rId8">
                      <a:extLst>
                        <a:ext uri="{28A0092B-C50C-407E-A947-70E740481C1C}">
                          <a14:useLocalDpi xmlns:a14="http://schemas.microsoft.com/office/drawing/2010/main" val="0"/>
                        </a:ext>
                      </a:extLst>
                    </a:blip>
                    <a:stretch>
                      <a:fillRect/>
                    </a:stretch>
                  </pic:blipFill>
                  <pic:spPr>
                    <a:xfrm>
                      <a:off x="0" y="0"/>
                      <a:ext cx="5038725" cy="6238875"/>
                    </a:xfrm>
                    <a:prstGeom prst="rect">
                      <a:avLst/>
                    </a:prstGeom>
                  </pic:spPr>
                </pic:pic>
              </a:graphicData>
            </a:graphic>
          </wp:inline>
        </w:drawing>
      </w:r>
    </w:p>
    <w:p w14:paraId="476D76E1" w14:textId="77777777" w:rsidR="00BD71A4" w:rsidRDefault="00BD71A4">
      <w:pPr>
        <w:spacing w:after="0" w:line="240" w:lineRule="auto"/>
        <w:rPr>
          <w:rFonts w:eastAsia="Times New Roman"/>
          <w:b/>
          <w:bCs/>
          <w:color w:val="000000"/>
          <w:kern w:val="36"/>
          <w:sz w:val="36"/>
          <w:szCs w:val="48"/>
          <w:lang w:eastAsia="de-DE"/>
        </w:rPr>
      </w:pPr>
      <w:r>
        <w:br w:type="page"/>
      </w:r>
    </w:p>
    <w:p w14:paraId="64017E0F" w14:textId="77777777" w:rsidR="0078345F" w:rsidRDefault="0078345F" w:rsidP="0078345F">
      <w:pPr>
        <w:pStyle w:val="berschrift1"/>
        <w:rPr>
          <w:sz w:val="48"/>
        </w:rPr>
      </w:pPr>
      <w:r>
        <w:t>Johann Arnd - Von der großen Liebe Gottes</w:t>
      </w:r>
    </w:p>
    <w:p w14:paraId="284DE1C4" w14:textId="77777777" w:rsidR="0078345F" w:rsidRDefault="0078345F" w:rsidP="0078345F">
      <w:pPr>
        <w:pStyle w:val="StandardWeb"/>
      </w:pPr>
      <w:r>
        <w:t xml:space="preserve">Bei dir, o Herr, ist Freude die Fülle und liebliches Wesen; außer dir ist lauter Pein und Bitterkeit. Ach, schenke uns deine wahre Liebe, damit wir dich in allen Dingen, und alles in dir suchen, finden, auch in dir allein hier zeitlich und dort ewig erfreuet werden mögen durch Jesum Christum unsern Herrn. Amen. </w:t>
      </w:r>
    </w:p>
    <w:p w14:paraId="4EDADE4A" w14:textId="77777777" w:rsidR="0078345F" w:rsidRDefault="0078345F" w:rsidP="0078345F">
      <w:pPr>
        <w:pStyle w:val="StandardWeb"/>
      </w:pPr>
      <w:r>
        <w:t xml:space="preserve">Weil Gott die höchste Liebe ist, hat er sich gern mitteilen wollen mit allen seinen Gütern. Sollte er sich aber mitteilen, so musste er seinesgleichen haben, der ihn aufnähme. So wollte er sich auch einer solchen Kreatur mitteilen, die ihn dafür mit reiner herzlicher Gegenliebe aufnehmen und wieder lieben könnte. Darum hat er den Menschen nach seinem Bilde geschaffen, welches vornehmlich stehet in der vollkommenen liebe. </w:t>
      </w:r>
    </w:p>
    <w:p w14:paraId="3D8E9EAA" w14:textId="77777777" w:rsidR="0078345F" w:rsidRDefault="0078345F" w:rsidP="0078345F">
      <w:pPr>
        <w:pStyle w:val="StandardWeb"/>
      </w:pPr>
      <w:r>
        <w:t xml:space="preserve">Nun ist zwar ein großes Wunder, dass Gott aus unaussprechlicher Gnade und Liebe vergisst der großen Beleidigung und des Ungehorsams und der Verachtung, damit ihn das menschliche Geschlecht verachtet. Aber dass er ihnen über das noch seinen Sohn geschenkt hat und solch einen schrecklichen Tod lassen leiden, wer kann doch das ausdenken! </w:t>
      </w:r>
    </w:p>
    <w:p w14:paraId="2369BB2C" w14:textId="77777777" w:rsidR="0078345F" w:rsidRDefault="0078345F" w:rsidP="0078345F">
      <w:pPr>
        <w:pStyle w:val="StandardWeb"/>
      </w:pPr>
      <w:r>
        <w:t xml:space="preserve">Durch die Liebe Gottes in Christo leben wir alle. An dieselbe Liebe sollen wir uns halten in unserem ganzen Leben, es gehe uns, wie es wolle. Und gleichwie die Schiffleute in großem Ungestüm des Meeres Anker auswerfen, an die sich das Schiff hält: also, wenn diese Welt, welche ein ungestümes Meer ist, das Schifflein unseres Herzens bewegt durch die Wellen der mannigfachen Laster, sollen wir uns an die Liebe Gottes und Christi halten als an einen Anker und uns nicht so bald von der Liebe Christi abreißen lassen. </w:t>
      </w:r>
    </w:p>
    <w:p w14:paraId="2A3E518A" w14:textId="77777777" w:rsidR="0078345F" w:rsidRDefault="0078345F" w:rsidP="0078345F">
      <w:pPr>
        <w:pStyle w:val="StandardWeb"/>
      </w:pPr>
      <w:r>
        <w:t xml:space="preserve">Wenn wir die Freundlichkeit und Güte Gottes bedenken, die er uns im Werke der Erlösung und Heiligung bezeigt, so werden wir unser Leben lang, ja in Ewigkeit genug zu preisen und zu loben haben. Denn es ist ein viel größeres Werk, die Welt erlösen, als die Welt erschaffen; den Menschen lassen geistlich neu geboren werden, als leiblich lassen geboren werden. </w:t>
      </w:r>
    </w:p>
    <w:p w14:paraId="33CAEAB5" w14:textId="77777777" w:rsidR="0078345F" w:rsidRDefault="0078345F" w:rsidP="0078345F">
      <w:pPr>
        <w:pStyle w:val="StandardWeb"/>
      </w:pPr>
      <w:r>
        <w:t xml:space="preserve">Ob wir Gott wohl mit unzähligen Sünden täglich beleidigen, so bleibt er doch getreu und ist bereit, so oft wir Buße tun, uns wieder zu Gnaden anzunehmen (Jer. 3, 12). Er hat Geduld mit uns und wartet Tag und Nacht auf uns, bis wir wiederkehren. Denn seine Liebe ist so brünstig und so feurig, dass sie durch keine Sünde und Undankbarkeit ausgelöscht werden kann, wenn wir nur Buße tun. </w:t>
      </w:r>
    </w:p>
    <w:p w14:paraId="0A9AF7DA" w14:textId="77777777" w:rsidR="0078345F" w:rsidRDefault="0078345F" w:rsidP="0078345F">
      <w:pPr>
        <w:pStyle w:val="StandardWeb"/>
      </w:pPr>
      <w:r>
        <w:t xml:space="preserve">Diese unaussprechliche Gnade Gottes in Christo, wenn sie das Herz recht empfindet, ist so lebendig und kräftig in den Gläubigen, dass sie sich allein an dieser Gnade begnügen lassen, wie denn auch diese Gnade Gottes weit höher und besser ist denn alles, was man wünschen, bitten und begehren kann. Ja, diese unaussprechliche Gnade Gottes sättigt das gläubige Herz, also dass man nichts mehr wünschet, ja dass man Himmel und Erde dagegen für nichts hält, wie der liebe Assaph im 73. Psalm Vers 25 spricht, da er die Kraft dieser Gnade empfängt: Herr! wenn ich nur dich habe, so frage ich nichts nach Himmel und Erde, ja nichts frage ich nach meinem Leib und Leben, denn deine Gnade ist besser denn Leben. </w:t>
      </w:r>
    </w:p>
    <w:p w14:paraId="76230E5B" w14:textId="77777777" w:rsidR="0078345F" w:rsidRDefault="0078345F" w:rsidP="0078345F">
      <w:pPr>
        <w:pStyle w:val="StandardWeb"/>
      </w:pPr>
      <w:r>
        <w:t xml:space="preserve">Wir müssen erkennen, dass in dem einzigen Wort Vater ein vollkommener Trost liegt, der allein genug wider allerlei Trübsal und größer ist als alles Elend. Und damit wir ihn recht kennen lernen, was er für ein Vater sei, nennet ihn Paulus einen Vater der Barmherzigkeit, von welchem alle väterliche Barmherzigkeit ihren Ursprung hat. </w:t>
      </w:r>
    </w:p>
    <w:p w14:paraId="39EAA0AF" w14:textId="77777777" w:rsidR="0078345F" w:rsidRDefault="0078345F" w:rsidP="0078345F">
      <w:pPr>
        <w:pStyle w:val="StandardWeb"/>
      </w:pPr>
      <w:r>
        <w:t xml:space="preserve">Ach, lieber Herr, sollte deine Barmherzigkeit nicht so stark sein, mich armen kranken Menschen aufzurichten, weil ich mich selbst nicht aufrichten kann. Hast du mich doch geliebt, ehe ich dich geliebt habe (1. Joh. 4,19). Ist doch deine Barmherzigkeit so stark, dass sie sich selbst überwunden hat; denn sie hat dich selbst ans Kreuz geheftet und in den Tod gesenkt. Wer ist so stark, der dich Starken überwinden kann, außer deiner Barmherzigkeit? Wer hat doch so große Macht gehabt, dich zu fangen, dich zu binden, zu kreuzigen, zu töten als deine Liebe, mit der du uns geliebt hast, da wir noch tot in Sünden waren (Eph. 2,1). </w:t>
      </w:r>
    </w:p>
    <w:p w14:paraId="79233B81" w14:textId="77777777" w:rsidR="0078345F" w:rsidRDefault="0078345F" w:rsidP="0078345F">
      <w:pPr>
        <w:pStyle w:val="StandardWeb"/>
      </w:pPr>
      <w:r>
        <w:t xml:space="preserve">In dir, o Gott, leben, weben und sind wir. Dein Aufsehen bewahret unsern Odem. Sei gelobt, dass du dich um uns bekümmerst und so treulich für uns sorgst. Sei gelobt, dass du alle Geschöpfe uns zum Dienst verordnet hast und sie zu unserem Bedarf erhältst. Die Fußstapfen deiner gnädigen Vorsehung erblicken wir in unserm ganzen Leben. </w:t>
      </w:r>
    </w:p>
    <w:p w14:paraId="57AEAD36" w14:textId="77777777" w:rsidR="0078345F" w:rsidRDefault="0078345F" w:rsidP="0078345F">
      <w:pPr>
        <w:pStyle w:val="StandardWeb"/>
      </w:pPr>
      <w:r>
        <w:t xml:space="preserve">Mein himmlischer Vater weiß alle meine Trübsal und Armut, ja, mein Herr Christus fühlt meinen Hunger und meine Armut an seinem heiligen Leibe, aber ich muss also seinem Bilde ähnlich werden, ich muss ihm helfen, sein Kreuz tragen, er wird mich in meiner Armut wunderlich speisen und erhalten. Ob ich gleich im Kreuz und in Armut bin, so glaube ich doch, dass ich sein liebes Kind bin, wie mein Herr Christus darum nicht aufhörte Gottes Sohn zu sein, ob er gleich in Hunger und Armut geriet. Denn er spricht, er habe seine Gläubigen so lieb als seine eigne Seele; er bewahret sie wie einen Augapfel im Auge. Darum glaube ich, er sei doch mein lieber Gott und Vater, auch mitten im Kreuz und in meiner Armut. </w:t>
      </w:r>
    </w:p>
    <w:p w14:paraId="6337D971" w14:textId="77777777" w:rsidR="0078345F" w:rsidRDefault="0078345F" w:rsidP="0078345F">
      <w:pPr>
        <w:pStyle w:val="StandardWeb"/>
      </w:pPr>
      <w:r>
        <w:t xml:space="preserve">Also lässt es unser lieber Vater im Himmel dabei nicht bleiben, dass er uns mit so holdseligen und freundlichen Worten durch die Propheten und Apostel zu sich ruft, sondern er gibt und wirft uns auch noch viele gute Gaben, viele fruchtbare Zeiten vom Himmel zu und erfüllt unsere Herzen mit Speise und Freude. Dieses sind lauter Hände und Boten Gottes, die uns zu ihm führen und uns seine Liebe bezeugen und einbilden sollen, auf dass wir den Geber selbst in den Kreaturen und Gaben empfangen. </w:t>
      </w:r>
    </w:p>
    <w:p w14:paraId="709DA24F" w14:textId="77777777" w:rsidR="0078345F" w:rsidRDefault="0078345F" w:rsidP="0078345F">
      <w:pPr>
        <w:pStyle w:val="StandardWeb"/>
      </w:pPr>
      <w:r>
        <w:t xml:space="preserve">Hat Gott Himmel und Erde aus nichts gemacht, und erhält alles, so wird er dich, das kleine </w:t>
      </w:r>
      <w:proofErr w:type="spellStart"/>
      <w:r>
        <w:t>Stäublein</w:t>
      </w:r>
      <w:proofErr w:type="spellEnd"/>
      <w:r>
        <w:t xml:space="preserve"> der Erde, auch erhalten können. </w:t>
      </w:r>
    </w:p>
    <w:p w14:paraId="6A689DDE" w14:textId="77777777" w:rsidR="0078345F" w:rsidRDefault="0078345F" w:rsidP="0078345F">
      <w:pPr>
        <w:pStyle w:val="StandardWeb"/>
      </w:pPr>
      <w:r>
        <w:t xml:space="preserve">Es kann niemand wissen, was Liebe sei, als wer sie selbst hat und tut. Und also geht die Erkenntnis eines jeglichen Dinges aus der Erfahrung, aus der Tat und Empfindung, aus den Werken der Wahrheit. Wer nun die Liebe nicht übt, der weiß nicht, was Liebe ist, ob er gleich viel davon redet. Christus ist lautere Liebe, Demut, Sanftmut, Geduld und Tugend. </w:t>
      </w:r>
    </w:p>
    <w:p w14:paraId="4A7D4083" w14:textId="77777777" w:rsidR="0078345F" w:rsidRDefault="0078345F" w:rsidP="0078345F">
      <w:pPr>
        <w:pStyle w:val="StandardWeb"/>
      </w:pPr>
      <w:r>
        <w:t xml:space="preserve">Die Liebe Christi ist so stark, sie zieht uns alle nach sich aus der Hölle und aus dem Tode, denn die Liebe hat ihn zu uns heruntergebracht. </w:t>
      </w:r>
    </w:p>
    <w:p w14:paraId="4220CCE3" w14:textId="77777777" w:rsidR="0078345F" w:rsidRDefault="0078345F" w:rsidP="0078345F">
      <w:pPr>
        <w:pStyle w:val="StandardWeb"/>
      </w:pPr>
      <w:r>
        <w:t xml:space="preserve">Die Liebe Gottes ist ein göttlicher Same in uns, aus dem alles Gute wächst. </w:t>
      </w:r>
    </w:p>
    <w:p w14:paraId="7F60FE7F" w14:textId="77777777" w:rsidR="0078345F" w:rsidRDefault="0078345F" w:rsidP="0078345F">
      <w:pPr>
        <w:pStyle w:val="StandardWeb"/>
      </w:pPr>
      <w:r>
        <w:t xml:space="preserve">Wenn ein Mensch sieht Gottes Herrlichkeit und überströmende Liebe und Gnade, dann fangen an die Gnadenströme herabzufließen in eine solche gläubige und demütige Seele durch das Gebet. Durch solche Gnade Gottes wird auch der Heilige Geist über uns mehr und mehr ausgegossen und seine Gaben vermehrt und durch den Heiligen Geist die Liebe Gottes in unser Herz gepflanzt (Rom. 5,5). Denn wenn eine gläubige Seele sieht ihre Nichtigkeit, und dass gleichwohl Gottes Sohn selbst sich so tief heruntergelassen und nicht allein Mensch geworden, sondern um so elender Kreatur willen so ein schweres, hartes, unaussprechliches Kreuz erlitten: </w:t>
      </w:r>
    </w:p>
    <w:p w14:paraId="47104CC4" w14:textId="77777777" w:rsidR="0078345F" w:rsidRDefault="0078345F" w:rsidP="0078345F">
      <w:pPr>
        <w:pStyle w:val="StandardWeb"/>
      </w:pPr>
      <w:r>
        <w:t xml:space="preserve">so wird in dieser Demut solches edle Flämmchen der Liebe Gottes vermehrt, und die Liebe durch den Glauben in Gott gezogen, also dass sie in Gott und Christo alle Menschen liebt um der großen Liebe Gottes willen; denn sie sieht, wie hoch sie selbst und alle Menschen in Christo geliebt werden. Und weil sie in Gott gezogen und in Gottes Liebe beschlossen ist, so liebt sie auch alles, was Gott liebt. </w:t>
      </w:r>
    </w:p>
    <w:p w14:paraId="575DD424" w14:textId="77777777" w:rsidR="0078345F" w:rsidRDefault="0078345F" w:rsidP="0078345F">
      <w:pPr>
        <w:pStyle w:val="StandardWeb"/>
      </w:pPr>
      <w:r>
        <w:t xml:space="preserve">Dein göttliches Wort, o Herr, sei unser Licht, das uns erleuchtet; der Same, dadurch wir geistlich lebendig werden; das Manna, das uns speiset; der Wein, der uns er freuet. Ja, lass dein Wort uns lieber sein denn viel tausend Stück Goldes und Silbers. Hilf uns, diesen Schatz bewahren, und lass uns im Glauben, in der Liebe, in der Geduld, in der Hoffnung, nach dem Inhalt deines Wortes recht gegründet, befestigt und gestärkt werden zum ewigen Leben. Amen. </w:t>
      </w:r>
    </w:p>
    <w:p w14:paraId="45A05A38" w14:textId="77777777" w:rsidR="0078345F" w:rsidRDefault="0078345F" w:rsidP="0078345F">
      <w:pPr>
        <w:pStyle w:val="StandardWeb"/>
      </w:pPr>
      <w:r>
        <w:t xml:space="preserve">Christus Jesus, der wahrhaftige hochgelobte Gott in Ewigkeit, ist der ganzen Schrift einiger Zweck und Kern und ist uns gegeben zu einer Arznei und Reinigung unseres Verderbens. </w:t>
      </w:r>
    </w:p>
    <w:p w14:paraId="33B1FAD3" w14:textId="77777777" w:rsidR="0078345F" w:rsidRDefault="0078345F" w:rsidP="0078345F">
      <w:pPr>
        <w:pStyle w:val="StandardWeb"/>
      </w:pPr>
      <w:r>
        <w:t xml:space="preserve">Dahin gehet die ganze Heilige Schrift, dass sie Christum ins Herz bringe und einpflanze durch den Glauben. </w:t>
      </w:r>
    </w:p>
    <w:p w14:paraId="4DF03A62" w14:textId="77777777" w:rsidR="0078345F" w:rsidRDefault="0078345F" w:rsidP="0078345F">
      <w:pPr>
        <w:pStyle w:val="StandardWeb"/>
      </w:pPr>
      <w:r>
        <w:t xml:space="preserve">Gottes Wort ist ein kräftiges Wort, Ja die Kraft Gottes, von dem mächtigsten Herrn ausgegangen; es ist heilig von dem Allerheiligsten; wahrhaftig von der ewigen Wahrheit entsprossen; ewig von dem Ewigen; unüberwindlich von dem Unüberwindlichen; gerecht von dem Gerechten; ein Richter aller Dinge von dem, der aller Welt Richter ist. </w:t>
      </w:r>
    </w:p>
    <w:p w14:paraId="13FC9141" w14:textId="77777777" w:rsidR="0078345F" w:rsidRDefault="0078345F" w:rsidP="0078345F">
      <w:pPr>
        <w:pStyle w:val="StandardWeb"/>
      </w:pPr>
      <w:r>
        <w:t xml:space="preserve">Die Kraft des Wortes Gottes umschließt alle Kraft des Himmels und der Erde. Es ist ein kräftiges Wort, denn sobald es geredet ist, sobald ist es geschehen. Dictum </w:t>
      </w:r>
      <w:proofErr w:type="spellStart"/>
      <w:r>
        <w:t>factum</w:t>
      </w:r>
      <w:proofErr w:type="spellEnd"/>
      <w:r>
        <w:t xml:space="preserve">. Wie ein Feuer, sobald es auf ein Pulver fällt, sobald ist's geschehen, was geschehen soll: also ist Gottes Wort ein Feuer, eine durchdringende, lebendige Kraft. </w:t>
      </w:r>
    </w:p>
    <w:p w14:paraId="5B5D214F" w14:textId="77777777" w:rsidR="0078345F" w:rsidRDefault="0078345F" w:rsidP="0078345F">
      <w:pPr>
        <w:pStyle w:val="StandardWeb"/>
      </w:pPr>
      <w:r>
        <w:t xml:space="preserve">Was der Herr im heiligen Abendmahl </w:t>
      </w:r>
      <w:proofErr w:type="spellStart"/>
      <w:r>
        <w:t>namhaftig</w:t>
      </w:r>
      <w:proofErr w:type="spellEnd"/>
      <w:r>
        <w:t xml:space="preserve"> machet und mit deutlichen Worten nennet, dasselbe gibt Er uns auch, denn Er wird nicht anders reden und anders tun: was Er sagt, das tut er. </w:t>
      </w:r>
    </w:p>
    <w:p w14:paraId="1ED3C478" w14:textId="77777777" w:rsidR="0078345F" w:rsidRDefault="0078345F" w:rsidP="0078345F">
      <w:pPr>
        <w:pStyle w:val="StandardWeb"/>
      </w:pPr>
      <w:r>
        <w:t xml:space="preserve">Wenn ich einem ein Papierlein darreiche, darin ein Stück Goldes ist, so sage ich: nimm hin, das ist ein Stück Goldes. Ungereimt wäre es demnach, wenn ich sagte: nimm hin, das bedeutet ein Stück Goldes. </w:t>
      </w:r>
    </w:p>
    <w:p w14:paraId="3D24F13B" w14:textId="77777777" w:rsidR="0078345F" w:rsidRDefault="0078345F" w:rsidP="0078345F">
      <w:pPr>
        <w:pStyle w:val="StandardWeb"/>
      </w:pPr>
      <w:r>
        <w:t xml:space="preserve">Gott hat aller gläubigen Christen Leben und Wandel, Kreuz und Verfolgung, Glauben und Hoffnung in der Heiligen Schrift dermaßen abgebildet, dass es der Glaube bald annimmt, als wäre es von ihm allein gesagt; so dass gleichsam der gläubige Mensch sein eigen Herz in den Beispielen der Heiligen sieht, dergleichen auch sein Kreuz, seinen Trost, seine Hilfe und Errettung. </w:t>
      </w:r>
    </w:p>
    <w:p w14:paraId="4D4742C5" w14:textId="77777777" w:rsidR="0078345F" w:rsidRDefault="0078345F" w:rsidP="0078345F">
      <w:pPr>
        <w:pStyle w:val="StandardWeb"/>
      </w:pPr>
      <w:r>
        <w:t xml:space="preserve">Also wird nimmermehr ein Gewissen der Menschen zur Ruhe kommen, es wende sich denn von ganzem Herzen zu Christo und glaube einfältig seinem Wort und lasse alle Menschenlehre, so aus der Vernunft gesponnen ist, dahinfahren. </w:t>
      </w:r>
    </w:p>
    <w:p w14:paraId="41D94D58" w14:textId="77777777" w:rsidR="0078345F" w:rsidRDefault="0078345F" w:rsidP="0078345F">
      <w:pPr>
        <w:pStyle w:val="StandardWeb"/>
      </w:pPr>
      <w:r>
        <w:t xml:space="preserve">Unser Herz wird durch Gottes Wort neu geboren als durch Gottes Samen, welcher die fleischlichen Lüste ändert, und macht neue geistliche Bewegungen und Gedanken, gibt einen neuen Geist, welcher unsere Gemüter nach dem Bilde Gottes erneuert. Und daraus wächst als aus dem lebendigen Samen die wahre Erkenntnis Gottes, Gottes Liebe und der Glaube, Gebet, Gottesfurcht und der ganze inwendige neue Mensch mit allen seinen Gliedern. </w:t>
      </w:r>
    </w:p>
    <w:p w14:paraId="4878F146" w14:textId="77777777" w:rsidR="0078345F" w:rsidRDefault="0078345F" w:rsidP="0078345F">
      <w:pPr>
        <w:pStyle w:val="StandardWeb"/>
      </w:pPr>
      <w:r>
        <w:t xml:space="preserve">Ein jeglicher Glaubensartikel oder beständiger Lehrpunkt unserer christlichen Religion muss in der Schrift in hellen, klaren deutlichen Worten wie sie lauten begriffen und gegründet sein, sonst könnte man keine Gewissheit unserer Religion haben. </w:t>
      </w:r>
    </w:p>
    <w:p w14:paraId="62CCEF22" w14:textId="77777777" w:rsidR="0078345F" w:rsidRDefault="0078345F" w:rsidP="0078345F">
      <w:pPr>
        <w:pStyle w:val="StandardWeb"/>
      </w:pPr>
      <w:r>
        <w:t xml:space="preserve">Gleichwie alle Morgen das Himmelsbrot fiel, also empfinden wir täglich im Glauben des Heiligen Geistes Trost und Kraft. Die geistliche grüne Aue ist sein göttliches Wort. Und Gottes Wort ist uns täglich so neu, als wenn es gestern zu uns geredet wäre. </w:t>
      </w:r>
    </w:p>
    <w:p w14:paraId="6AFEC9FC" w14:textId="77777777" w:rsidR="0078345F" w:rsidRDefault="0078345F" w:rsidP="0078345F">
      <w:pPr>
        <w:pStyle w:val="StandardWeb"/>
      </w:pPr>
      <w:r>
        <w:t xml:space="preserve">Gott redet in seinem Wort so freundlich mit uns und hat sich so holdselig dargestellt, dass kein Vater und Mutter ihre weinenden Kinder freundlicher und liebkosender anreden könnte. Bist du nicht mein liebes Kind und mein trauter Sohn? Darum bricht mir mein Herz, ich muss mich dein erbarmen, spricht unser Gott (Jer. 31, 20). </w:t>
      </w:r>
    </w:p>
    <w:p w14:paraId="4B97B232" w14:textId="77777777" w:rsidR="0078345F" w:rsidRDefault="0078345F" w:rsidP="0078345F">
      <w:pPr>
        <w:pStyle w:val="StandardWeb"/>
      </w:pPr>
      <w:r>
        <w:t xml:space="preserve">Damit nun Gott selbst unsere Seele sättige und speise, so hat er sich mit aller seiner Gnade und Liebe ins Wort verwickelt. Denn, wenn es nur bloßes Wort wäre ohne Gottes Kraft und Leben, könnte es unsere Seelenspeise nicht sein. Weil aber Gott im Wort ist, so speiset er die Seele, erquickt sie, macht sie lebendig. </w:t>
      </w:r>
    </w:p>
    <w:p w14:paraId="159C0680" w14:textId="77777777" w:rsidR="0078345F" w:rsidRDefault="0078345F" w:rsidP="0078345F">
      <w:pPr>
        <w:pStyle w:val="StandardWeb"/>
      </w:pPr>
      <w:r>
        <w:t xml:space="preserve">Die ganze Heilige Schrift ist nichts anderes als ein Gespräch der gläubigen Seele mit Gott. Und so oft ein gläubiges Herz Gott seine Not klagt oder zu Gott seufzt, so oft antwortet ihm Gott darauf durch innerlichen Trost, oder durch den Trost seines göttlichen Worts. </w:t>
      </w:r>
    </w:p>
    <w:p w14:paraId="1DB22A47" w14:textId="77777777" w:rsidR="0078345F" w:rsidRDefault="0078345F" w:rsidP="0078345F">
      <w:pPr>
        <w:pStyle w:val="StandardWeb"/>
      </w:pPr>
      <w:r>
        <w:t xml:space="preserve">Erstlich wird unser Seelenleben und Gesundheit durch Gottes Wort erhalten; denn Christus ist das lebendige und wesentliche Wort Gottes. Es wird aber im Wort vorgetragen und ausgeteilt, </w:t>
      </w:r>
      <w:proofErr w:type="spellStart"/>
      <w:r>
        <w:t>derhalben</w:t>
      </w:r>
      <w:proofErr w:type="spellEnd"/>
      <w:r>
        <w:t xml:space="preserve">, wer das Wort fasset und glaubet, der hat Christum, das Leben selbst, und also befindet sich's nun, dass der Mensch geistlich aus dem Worte Gottes lebt. Zum andern, so lebet auch der Mensch leiblich aus dem Worte Gottes. Denn woher hat das Brot die Kraft, das es dich speiset? Aus dem Wort und der Ordnung Gottes. Das Brot tut's aus sich selbst nicht, deshalb nähret dich weder deine Arbeit noch deine Sorge, sondern das Wort Gottes, das aller Dinge Kraft ist. Darum die Epistel an die Hebräer am l. sagt: Gott hält und trägt alles durch sein kräftiges Wort. </w:t>
      </w:r>
    </w:p>
    <w:p w14:paraId="570CAE19" w14:textId="77777777" w:rsidR="0078345F" w:rsidRDefault="0078345F" w:rsidP="0078345F">
      <w:pPr>
        <w:pStyle w:val="StandardWeb"/>
      </w:pPr>
      <w:r>
        <w:t xml:space="preserve">Wenn alles am Brot gelegen wäre, und Gott ohne dasselbe nicht erhalten könnte, so sollst du dennoch wissen, dass es Gott gar leicht ist, aus Steinen Brot zu machen. Weißt du nicht, dass Gott Himmel und Erde aus nichts gemacht hat? Das ist ja mehr, denn aus Steinen Brot machen. Weißt du nicht, dass Gott aus der Finsternis Licht gemacht hat? Aus der Erde einen lebendigen Menschen? Das alles ist mehr, denn aus Steinen Brot machen. Woraus hat Gott das Himmelsbrot gemacht, damit er die Juden in der Wüste speiste? Aus seinem Worte. Wo kam das Wasser her, das aus dem Felsen sprang? Aus Gottes Wort, und ist im Himmelsbrot vorgebildet das Vertrauen auf Gott. Denn die Juden mussten, was einen Tag gefallen war, alles aufessen. Damit lehret sie Gott der Herr, dass sie allein von seiner Gnade leben, und aus seinem Munde und Worte gespeist werden, nicht aber aufs Brot, sondern auf sein Wort sehen sollten. </w:t>
      </w:r>
    </w:p>
    <w:p w14:paraId="1C7FD9CA" w14:textId="77777777" w:rsidR="0078345F" w:rsidRDefault="0078345F" w:rsidP="0078345F">
      <w:pPr>
        <w:pStyle w:val="StandardWeb"/>
      </w:pPr>
      <w:r>
        <w:t xml:space="preserve">Was ist aber die Ursache, dass der Herr wenig Glauben finden wird auf Erden, wenn er kommen wird? Das ist die Ursache, dass Gottes Wort </w:t>
      </w:r>
      <w:proofErr w:type="spellStart"/>
      <w:r>
        <w:t>jetzo</w:t>
      </w:r>
      <w:proofErr w:type="spellEnd"/>
      <w:r>
        <w:t xml:space="preserve"> vom meisten Haufen der Welt verworfen und verleugnet wird, denn wo kein Wort Gottes ist, da kann auch kein Glaube sein. Denn der Glaube hanget am Worte und wachset aus dem Worte als aus einem Samen. </w:t>
      </w:r>
    </w:p>
    <w:p w14:paraId="6FD2D2A7" w14:textId="77777777" w:rsidR="0078345F" w:rsidRDefault="0078345F" w:rsidP="0078345F">
      <w:pPr>
        <w:pStyle w:val="StandardWeb"/>
      </w:pPr>
      <w:r>
        <w:t xml:space="preserve">Hüte dich vor denen, die da sagen, es könne kein Mensch wissen, ob er bei Gott in Gnaden sei, und jedermann müsse an Gottes Gnade zweifeln. Dem widersprich und sage: mein Glaube lehrt mich, nicht zu zweifeln, sondern </w:t>
      </w:r>
      <w:proofErr w:type="spellStart"/>
      <w:r>
        <w:t>festiglich</w:t>
      </w:r>
      <w:proofErr w:type="spellEnd"/>
      <w:r>
        <w:t xml:space="preserve"> zu glauben; Gott hat gesagt, er sei mein Vater; Gott hat gesagt: seine Gnade waltet über alle, die ihn fürchten. </w:t>
      </w:r>
    </w:p>
    <w:p w14:paraId="05E83A52" w14:textId="77777777" w:rsidR="0078345F" w:rsidRDefault="0078345F" w:rsidP="0078345F">
      <w:pPr>
        <w:pStyle w:val="StandardWeb"/>
      </w:pPr>
      <w:r>
        <w:t xml:space="preserve">In so viel Religionsstreiten lass die verachtete Einfalt des Wortes Gottes deine einzige Festung sein. </w:t>
      </w:r>
    </w:p>
    <w:p w14:paraId="391213C3" w14:textId="77777777" w:rsidR="0078345F" w:rsidRDefault="0078345F" w:rsidP="0078345F">
      <w:pPr>
        <w:spacing w:after="0" w:line="240" w:lineRule="auto"/>
      </w:pPr>
      <w:r>
        <w:br w:type="page"/>
      </w:r>
    </w:p>
    <w:p w14:paraId="058CED9F" w14:textId="77777777" w:rsidR="0078345F" w:rsidRDefault="0078345F" w:rsidP="0078345F">
      <w:pPr>
        <w:pStyle w:val="berschrift1"/>
        <w:rPr>
          <w:sz w:val="48"/>
        </w:rPr>
      </w:pPr>
      <w:r>
        <w:t>Von der Erlösung durch Christi Blut</w:t>
      </w:r>
    </w:p>
    <w:p w14:paraId="0A848EB5" w14:textId="77777777" w:rsidR="0078345F" w:rsidRDefault="0078345F" w:rsidP="0078345F">
      <w:pPr>
        <w:pStyle w:val="StandardWeb"/>
      </w:pPr>
      <w:r>
        <w:t xml:space="preserve">Ach, lieber Herr Christe, bekleide meine Seele, die nackt und bloß ist von aller Gerechtigkeit, mit deiner Unschuld und deinem allerheiligsten Gehorsam, dass ich nicht bloß erfunden werde, sondern auf deine himmlische und ewige Hochzeit das rechte hochzeitliche Kleid mitbringe, welches ist Christus selbst, und nicht ewig möge zuschanden werden. Amen. </w:t>
      </w:r>
    </w:p>
    <w:p w14:paraId="1A637419" w14:textId="77777777" w:rsidR="0078345F" w:rsidRDefault="0078345F" w:rsidP="0078345F">
      <w:pPr>
        <w:pStyle w:val="StandardWeb"/>
      </w:pPr>
      <w:r>
        <w:t xml:space="preserve">Den gekreuzigten Christus stellt uns Gott vor Augen als ein Buch des Lebens, aus welchem wir die allerheiligste Weisheit lernen und studieren sollen. Denn in ihm ist die Schrift, alle Propheten und das ganze Gesetz vollkommen erfüllt durch vollkommenen Gehorsam bis in den Tod, durch Erleiden der schrecklichen Strafe und des Fluches für die Sünden der Welt. </w:t>
      </w:r>
    </w:p>
    <w:p w14:paraId="74699B5A" w14:textId="77777777" w:rsidR="0078345F" w:rsidRDefault="0078345F" w:rsidP="0078345F">
      <w:pPr>
        <w:pStyle w:val="StandardWeb"/>
      </w:pPr>
      <w:r>
        <w:t xml:space="preserve">Wie heilig ist die Stätte, hie ist Gottes Haus und die Pforte des Himmels, darum gehe hinein, liebe Seele, in dies arme Hirtenhäuslein, setze dich nieder bei dieses edle </w:t>
      </w:r>
      <w:proofErr w:type="spellStart"/>
      <w:r>
        <w:t>Kripplein</w:t>
      </w:r>
      <w:proofErr w:type="spellEnd"/>
      <w:r>
        <w:t xml:space="preserve">, besser ist hier sein und wohnen in diesem verachteten Stall denn in den güldenen Palästen der Könige, denn hier ist der rechte Schmuck, der aller Welt Herrlichkeit übertrifft, der Schöpfer der Welt, der Herr des Himmels, der herrschet über den ganzen Erdboden. </w:t>
      </w:r>
    </w:p>
    <w:p w14:paraId="1279B559" w14:textId="77777777" w:rsidR="0078345F" w:rsidRDefault="0078345F" w:rsidP="0078345F">
      <w:pPr>
        <w:pStyle w:val="StandardWeb"/>
      </w:pPr>
      <w:r>
        <w:t xml:space="preserve">Das Meer kann nicht eher gestillt werden, es sei denn Jonas ins Meer geworfen. Gottes Zorn ist unendlich und kann ihn kein Mensch mit seinen Werken versöhnen und stillen. Christus muss ins Meer hineingeworfen werden: Christi Tod, Kreuz und Blut allein tut's. </w:t>
      </w:r>
    </w:p>
    <w:p w14:paraId="622ECF4D" w14:textId="77777777" w:rsidR="0078345F" w:rsidRDefault="0078345F" w:rsidP="0078345F">
      <w:pPr>
        <w:pStyle w:val="StandardWeb"/>
      </w:pPr>
      <w:r>
        <w:t xml:space="preserve">Wider die schwere Last der Sünden, wider die Kraft und Macht der Sünden, Fluch, Tod, Hölle und Verdammnis ist kein </w:t>
      </w:r>
      <w:proofErr w:type="spellStart"/>
      <w:r>
        <w:t>ander</w:t>
      </w:r>
      <w:proofErr w:type="spellEnd"/>
      <w:r>
        <w:t xml:space="preserve"> Mittel zu finden gewesen denn das teure, allerkräftigste Blut Jesu Christi. Gott hat auch kein </w:t>
      </w:r>
      <w:proofErr w:type="spellStart"/>
      <w:r>
        <w:t>ander</w:t>
      </w:r>
      <w:proofErr w:type="spellEnd"/>
      <w:r>
        <w:t xml:space="preserve"> Mittel nach seiner ewigen Weisheit dazu verordnet denn das Blut seines lieben Sohnes, denn das hat eine allmächtige, ewige, unüberwindliche Kraft von Sünden zu reinigen. </w:t>
      </w:r>
    </w:p>
    <w:p w14:paraId="38D3B11D" w14:textId="77777777" w:rsidR="0078345F" w:rsidRDefault="0078345F" w:rsidP="0078345F">
      <w:pPr>
        <w:pStyle w:val="StandardWeb"/>
      </w:pPr>
      <w:r>
        <w:t xml:space="preserve">Der Herr Christus hat sein Leiden vollbracht. Er hat nichts mehr gewusst, das übrig wäre zu leiden, er hat an seinem Leibe alles gelitten, an seiner Seele alles, an seiner Ehre alles, auf dass er uns mit Leib und Seele erlöste und in die höchste Würde und Ehre wieder einsetze. Hätte er noch etwas mehr gewusst, er hätte es auch gern gelitten. Darum ist sein Leiden vollkommen. </w:t>
      </w:r>
    </w:p>
    <w:p w14:paraId="2C3E6DD8" w14:textId="77777777" w:rsidR="0078345F" w:rsidRDefault="0078345F" w:rsidP="0078345F">
      <w:pPr>
        <w:pStyle w:val="StandardWeb"/>
      </w:pPr>
      <w:r>
        <w:t xml:space="preserve">Wie ein </w:t>
      </w:r>
      <w:proofErr w:type="spellStart"/>
      <w:r>
        <w:t>Weinträublein</w:t>
      </w:r>
      <w:proofErr w:type="spellEnd"/>
      <w:r>
        <w:t xml:space="preserve"> in der Kelter gepresst wird, dass es all sein Vermögen von sich geben muss, also ist Christus, die edle Weintraube aus dem Gelobten Lande, in der Kelter des Zornes Gottes gepresst worden, dass er all sein Vermögen von sich gegeben, daher ist sein Schweiß worden wie Blutstropfen, die fielen auf die Erde. </w:t>
      </w:r>
    </w:p>
    <w:p w14:paraId="7208B5CE" w14:textId="77777777" w:rsidR="0078345F" w:rsidRDefault="0078345F" w:rsidP="0078345F">
      <w:pPr>
        <w:pStyle w:val="StandardWeb"/>
      </w:pPr>
      <w:r>
        <w:t xml:space="preserve">Wenn ein jeder Mensch aller Welt Sünden allein auf sich hätte und so viel Welten voll Sünde wären, als Menschen sind: so wäre doch Christi Verdienst und Gerechtigkeit größer… So geht Christi königlicher Sieg, Triumph und Überwindung über alle Macht, über alle Menge und über alle Größe der Sünden, über alle Gewalt des Teufels, des Todes und der Hölle. Wie sollte denn Christi Sieg und Überwindung nicht über deine Sünden gehen? Sollte denn deine Sünde allein stärker sein als Christus, der allmächtige König? </w:t>
      </w:r>
    </w:p>
    <w:p w14:paraId="5333A4D5" w14:textId="77777777" w:rsidR="0078345F" w:rsidRDefault="0078345F" w:rsidP="0078345F">
      <w:pPr>
        <w:pStyle w:val="StandardWeb"/>
      </w:pPr>
      <w:r>
        <w:t xml:space="preserve">Das ist der größte und vollkommene Gehorsam, ein Fluch werden am Holz und daran sterben, und darum ist auch durch diesen vollkommenen Gehorsam Gott </w:t>
      </w:r>
      <w:proofErr w:type="spellStart"/>
      <w:r>
        <w:t>vollkömmlich</w:t>
      </w:r>
      <w:proofErr w:type="spellEnd"/>
      <w:r>
        <w:t xml:space="preserve"> versöhnet, der Zorn Gottes von uns abgewandt, die Sünde getilgt und aller Menschen Ungehorsam gebüßt und die ewige Strafe hinweggenommen. </w:t>
      </w:r>
    </w:p>
    <w:p w14:paraId="7F476919" w14:textId="77777777" w:rsidR="0078345F" w:rsidRDefault="0078345F" w:rsidP="0078345F">
      <w:pPr>
        <w:pStyle w:val="StandardWeb"/>
      </w:pPr>
      <w:r>
        <w:t xml:space="preserve">Christus hat unsre Schuld auf sich genommen und war selbst schuldig worden aus Liebe - darum war er geduldig. </w:t>
      </w:r>
    </w:p>
    <w:p w14:paraId="7197EF99" w14:textId="77777777" w:rsidR="0078345F" w:rsidRDefault="0078345F" w:rsidP="0078345F">
      <w:pPr>
        <w:pStyle w:val="StandardWeb"/>
      </w:pPr>
      <w:r>
        <w:t xml:space="preserve">Gott konnte Christum zwar nicht verlassen, denn er war ja selbst Gott, ja er war und blieb Gott, da er am Kreuze hing, da er starb, da er begraben ward; und klagt dennoch, Gott habe ihn verlassen. Aber er hat mit seinem kläglichen Geschrei anzeigen wollen, dass ihm Gott als einem Menschen seinen Trost entzogen, sich vor ihm verborgen, und uns sein großes Elend durch sein klägliches Geschrei offenbaren wollen. </w:t>
      </w:r>
    </w:p>
    <w:p w14:paraId="6CCFA2D0" w14:textId="77777777" w:rsidR="0078345F" w:rsidRDefault="0078345F" w:rsidP="0078345F">
      <w:pPr>
        <w:pStyle w:val="StandardWeb"/>
      </w:pPr>
      <w:r>
        <w:t xml:space="preserve">Christus hat müssen von Juden und Heiden gekreuzigt werden, zum Zeugnis, dass er für der ganzen Welt Sünde gelitten und der Juden und Heiden Sünde getragen hat, auf dass sie sich alle zu ihn bekehrten und der Frucht seines Leidens teilhaftig würden. Aller Menschen Sünden haben Christum gekreuzigt, sie sind Juden oder Heiden, auf dass er für alle genug täte und eine Kirche aus ihnen machte durch den Glauben. </w:t>
      </w:r>
    </w:p>
    <w:p w14:paraId="74A5E47E" w14:textId="77777777" w:rsidR="0078345F" w:rsidRDefault="0078345F" w:rsidP="0078345F">
      <w:pPr>
        <w:pStyle w:val="StandardWeb"/>
      </w:pPr>
      <w:r>
        <w:t xml:space="preserve">Wie die Kriegsleute, die zu einer Fahne geschworen, sich zu derselben halten und versammeln, also ziehet Christi Kreuz alle gläubigen Seelen nach sich. Wie der Herr spricht: Wenn ich erhöhet werde, will ich euch alle nach mir ziehen. Wie ein Magnet das Eisen nach sich zieht, also will Christi Kreuz und Liebe, der himmlische Magnet, unsere eisernen Herzen nach sich ziehen. </w:t>
      </w:r>
    </w:p>
    <w:p w14:paraId="1B3BBB60" w14:textId="77777777" w:rsidR="0078345F" w:rsidRDefault="0078345F" w:rsidP="0078345F">
      <w:pPr>
        <w:pStyle w:val="StandardWeb"/>
      </w:pPr>
      <w:r>
        <w:t xml:space="preserve">Zeuch uns nach dir, so laufen wir, sagt das Hohelied Salomonis. Christus zieht uns durch seine Liebe, durch seinen kräftigen Trost, durch seinen Geist; wenn wir diese Kraft im Herzen empfinden, so umfangen wir das Kreuz Christi und </w:t>
      </w:r>
      <w:proofErr w:type="spellStart"/>
      <w:r>
        <w:t>herzen's</w:t>
      </w:r>
      <w:proofErr w:type="spellEnd"/>
      <w:r>
        <w:t xml:space="preserve"> aus Liebe und Freude. </w:t>
      </w:r>
    </w:p>
    <w:p w14:paraId="5D900041" w14:textId="77777777" w:rsidR="0078345F" w:rsidRDefault="0078345F" w:rsidP="0078345F">
      <w:pPr>
        <w:pStyle w:val="StandardWeb"/>
      </w:pPr>
      <w:r>
        <w:t xml:space="preserve">Was am Sinai unter Donnern, Blitzen und Erdbeben geschah, das geschieht in den Herzen der Menschen geistlich, da offenbart Gott sein Gesetz auch in Schrecken, Zittern und Zagen, und wo nun das Evangelium, Gottes Gnade und Christus nicht käme und uns errettete aus dieses scharfen Zuchtmeisters Hand, so müssten wir verzagen. </w:t>
      </w:r>
    </w:p>
    <w:p w14:paraId="7866A828" w14:textId="77777777" w:rsidR="0078345F" w:rsidRDefault="0078345F" w:rsidP="0078345F">
      <w:pPr>
        <w:pStyle w:val="StandardWeb"/>
      </w:pPr>
      <w:r>
        <w:t xml:space="preserve">Er ist verworfen, auf dass wir nicht ewig verworfen werden. Er ist verleugnet, auf dass er uns bekenne vor Gott und allen heiligen Engeln. Alles, was er gelitten hat, dienet zu unserm Heil, zur Bezahlung unserer Sünde, zu unserer Gerechtigkeit und Seligkeit, und sein Leiden ist unser rechter Heilbrunn wider alle unsere Sünde und ein rechter Baum des Lebens wider alles Gift der Sünde und des Todes, ein schönes Licht unsers Lebens, dass wenn uns die Welt verwirft und verleugnet und nicht kennen will, so machet sich Gott desto näher zu uns und so werden wir im Himmel bekannt und angenehm. </w:t>
      </w:r>
    </w:p>
    <w:p w14:paraId="154E11FA" w14:textId="77777777" w:rsidR="0078345F" w:rsidRDefault="0078345F" w:rsidP="0078345F">
      <w:pPr>
        <w:pStyle w:val="StandardWeb"/>
      </w:pPr>
      <w:r>
        <w:t xml:space="preserve">Sollte ich nicht eher beten, als bis ich mich würdig oder tüchtig finde, so müsst ich nimmermehr beten. Sollte mir Gott nicht eher zu Hilfe kommen oder etwas geben, als bis ich denn heilig oder gerecht vor mir selbst wäre: so müsste er mir nimmermehr etwas geben . . . Deine Würdigkeit hilft nichts. Deine Unwürdigkeit schadet nichts; Christus hat sie zugedeckt und vergeben… Wie ein Tröpflein Wassers vom Meere verschlungen wird, also sind meine Sünden gegen die unbegreifliche Gnade Jesu Christi. </w:t>
      </w:r>
    </w:p>
    <w:p w14:paraId="6F1458A4" w14:textId="77777777" w:rsidR="0078345F" w:rsidRDefault="0078345F" w:rsidP="0078345F">
      <w:pPr>
        <w:pStyle w:val="StandardWeb"/>
      </w:pPr>
      <w:r>
        <w:t xml:space="preserve">Er hat nicht allein weniger müssen und sollen werden denn ein Engel und sich aller seiner Stärke und Vermögens äußern und verziehen, sondern er hat auch weniger müssen werden denn ein Mensch, der allerelendeste und </w:t>
      </w:r>
      <w:proofErr w:type="spellStart"/>
      <w:r>
        <w:t>verachtetste</w:t>
      </w:r>
      <w:proofErr w:type="spellEnd"/>
      <w:r>
        <w:t xml:space="preserve"> unter allen Menschenkindern, wie er sagt im 22. Psalm: Ich bin ein Wurm und kein Mensch. Ich bin viel geringer denn ein Mensch, ich bin ein Wurm. </w:t>
      </w:r>
    </w:p>
    <w:p w14:paraId="7A998DF3" w14:textId="77777777" w:rsidR="0078345F" w:rsidRDefault="0078345F" w:rsidP="0078345F">
      <w:pPr>
        <w:pStyle w:val="StandardWeb"/>
      </w:pPr>
      <w:r>
        <w:t xml:space="preserve">Also ist Christus unser geworden, dass wir ihn zu unserer Seligkeit gebrauchen können, wie wir wollen. Darum siehe, lieber Christ, du kannst ihn gebrauchen zu einer Arznei der Seele; zu deiner Speise und deinem Trank, dich damit zu erquicken; zu deinem Brunnen des Lebens wider den Durst deiner Seele; zu deinem Licht in der Finsternis, zu deiner Freude in der Traurigkeit, zu deinem Beistande und Fürsprecher wider deine Ankläger; zur Weisheit wider deine Torheit zur Gerechtigkeit wider deine Sünde; zur Heiligung wider deine Unwürdigkeit; zur Erlösung wider dein Gefängnis; zum Gnadenstuhl wider das Gericht; zur Lossprechung wider das letzte Urteil; zu deinem Frieden und deiner Ruhe wider dein böses Gewissen; zu deinem Sieg wider alle deine Feinde; zu deinem Kämpfer wider deine Verfolger; zu deinem Bräutigam für deine Seele; zu deinem Mittler wider Gottes Zorn; zu deinem Opfer für deine Missetat; zu deiner Stärke wider deine Schwachheit; zu deinem Wege wider dein Irrsal; zu deiner Wahrheit wider die Lüge; zu deinem Leben wider den Tod; zu deinem Rat, wenn du keinen Rat weißt; zu deiner Kraft, wenn du kraftlos bist; zu deinem ewigen Vater, wenn du verlassen bist; zu deinem Friedefürsten gegen deine Widersacher; zu deinem Lösegeld für deine Schuld; zu deiner Ehrenkrone wider deine Verachtung; zu deinem Lehrer wider deine Unwissenheit; zu deinem Richter wider deine Beleidiger; zu deinem König wider des Teufels Reich; zu deinem ewigen Hohenpriester, der für uns bittet. </w:t>
      </w:r>
    </w:p>
    <w:p w14:paraId="6FE7A593" w14:textId="77777777" w:rsidR="0078345F" w:rsidRDefault="0078345F" w:rsidP="0078345F">
      <w:pPr>
        <w:pStyle w:val="StandardWeb"/>
      </w:pPr>
      <w:r>
        <w:t xml:space="preserve">Wie Christus gar versunken ist in seiner Schwachheit nach menschlicher Weise, dass er in sich selbst kraftlos, ratlos, trostlos und hilflos sich empfunden, darum er auch gezagt hat, also wirst du in deine eigene Nichtigkeit und Elend gar hineinsinken und in dir weder Hilfe noch Rat sehen und finden, ja in dir selbst gar zunichte werden. Siehe, wenn du das tust, so wirst du dich in den Grund der Barmherzigkeit Gottes senken, der keinen Elenden lässt versinken. Denn je tiefer du in deiner Schwachheit niedersinkest, je tiefer du dich in Gottes Gewalt und Stärke einsenkest, das ist Gottes Weise, dass er hält alle, die fallen und richtet auf, die niedergeschlagen sind. Je tiefer ein Mensch sich selbst in sein Elend senket, je tiefer er sich in Gottes Gnade und Barmherzigkeit versenket. </w:t>
      </w:r>
    </w:p>
    <w:p w14:paraId="24C7F3D0" w14:textId="77777777" w:rsidR="0078345F" w:rsidRDefault="0078345F" w:rsidP="0078345F">
      <w:pPr>
        <w:pStyle w:val="StandardWeb"/>
      </w:pPr>
      <w:r>
        <w:t xml:space="preserve">Dass ihr ja eure Sünde nicht größer achtet denn Christi Verdienst, und </w:t>
      </w:r>
      <w:proofErr w:type="spellStart"/>
      <w:r>
        <w:t>hinwider</w:t>
      </w:r>
      <w:proofErr w:type="spellEnd"/>
      <w:r>
        <w:t xml:space="preserve"> Christi Verdienst ja nicht geringer achtet denn aller Welt Sünde! </w:t>
      </w:r>
    </w:p>
    <w:p w14:paraId="25E12C56" w14:textId="77777777" w:rsidR="0078345F" w:rsidRDefault="0078345F" w:rsidP="0078345F">
      <w:pPr>
        <w:pStyle w:val="StandardWeb"/>
      </w:pPr>
      <w:r>
        <w:t xml:space="preserve">Unser Herr Jesus Christus hat uns mit seinen heiligen Wunden einen geistlichen, verborgenen Schutz und Schirm zugerichtet wider Sünde, Tod und Teufel, da hinein können wir kriechen durch den Glauben in großen geistlichen Nöten und Anfechtungen, in großer Angst unseres Herzens und Gewissens. </w:t>
      </w:r>
    </w:p>
    <w:p w14:paraId="4A6E9471" w14:textId="77777777" w:rsidR="0078345F" w:rsidRDefault="0078345F" w:rsidP="0078345F">
      <w:pPr>
        <w:pStyle w:val="StandardWeb"/>
      </w:pPr>
      <w:r>
        <w:t xml:space="preserve">Siehe, wenn dich nun deine Sünden betrüben, wenn du dich aber in Christo ansiehst, siehe, so bist du rein, so heilig vor Gott, so gerecht, dass auch deine Gerechtigkeit über alle Engel geht. </w:t>
      </w:r>
    </w:p>
    <w:p w14:paraId="0F418B8B" w14:textId="77777777" w:rsidR="0078345F" w:rsidRDefault="0078345F" w:rsidP="0078345F">
      <w:pPr>
        <w:pStyle w:val="StandardWeb"/>
      </w:pPr>
      <w:r>
        <w:t xml:space="preserve">Die gnädige Vergebung der Sünden, welche das reuige Herz im wahren Glauben ergreift und empfängt, erstattet alles vor Gott, was wir nicht können oder vermögen wiederzubringen. Da ist denn Christus mit seinem Tode und Blut und erstattet alles. Jetzt ist's so vollkommen vergeben, als wenn es nie geschehen wäre. </w:t>
      </w:r>
    </w:p>
    <w:p w14:paraId="60931AD3" w14:textId="77777777" w:rsidR="0078345F" w:rsidRDefault="0078345F" w:rsidP="0078345F">
      <w:pPr>
        <w:pStyle w:val="StandardWeb"/>
      </w:pPr>
      <w:r>
        <w:t xml:space="preserve">Wenn uns nun das Gesetz anklaget, verdammt und vermaledeit, in unserm Gewissen uns ängstigt und Bange macht, und gleichsam in uns lebendig wird mit seiner Vermaledeiung, so sollen wir uns des trösten, dass Christus an unserer Statt das Gesetz erfüllet hat, und sollen unsere Gewissen zu Christo weisen und zu seiner Genugtuung. </w:t>
      </w:r>
    </w:p>
    <w:p w14:paraId="06790DDD" w14:textId="77777777" w:rsidR="0078345F" w:rsidRDefault="0078345F" w:rsidP="0078345F">
      <w:pPr>
        <w:pStyle w:val="StandardWeb"/>
      </w:pPr>
      <w:r>
        <w:t xml:space="preserve">Solange der Streit im Menschen währt, solange herrscht die Sünde nicht im Menschen. Denn wider wen man immer streitet, der kann nicht herrschen. Und weil sie im Menschen nicht herrscht, indem der Geist wider die Sünde streitet, so verdammt sie auch den Menschen nicht. Und ob du gleich noch viel Schwachheit des Fleisches fühlst, und nicht alles tun kannst, was du gern wolltest, so wird doch dir als einem bußfertigen Menschen das Verdienst Christi zugerechnet und mit seinem vollkommenen Gehorsam deine Sünde zugedeckt. Und also hat in solcher täglichen Buße, wenn man von Sünden wieder aufsteht, die Zurechnung des Verdienstes Christi allezeit statt. Denn dass ein gottloser, unbußfertiger Mensch, der die Sünde weidlich in sich herrschen lässt, und des Fleisches Lust weidlich nützet, sich das Verdienst wollte zurechnen, ist umsonst und vergeblich. Denn was sollte dem Christi Blut nützen, der dasselbe mit Füßen tritt? </w:t>
      </w:r>
    </w:p>
    <w:p w14:paraId="6D157867" w14:textId="77777777" w:rsidR="0078345F" w:rsidRDefault="0078345F" w:rsidP="0078345F">
      <w:pPr>
        <w:pStyle w:val="StandardWeb"/>
      </w:pPr>
      <w:r>
        <w:t xml:space="preserve">Darum sollen wir diesen Trost wohl fassen, sonderlich in Todesnot, dass wir wissen, es ist nichts mehr not zur Bezahlung für unsere Sünden. Sie sind alle hinweggenommen neben der ewigen Strafe und Pein, und wir bedürfen nichts mehr zu unserer Seligkeit, denn dass wir uns in Christi vollkommenes Verdienst einwickeln durch den Glauben und darin entschlafen. </w:t>
      </w:r>
    </w:p>
    <w:p w14:paraId="6BB8EC32" w14:textId="77777777" w:rsidR="0078345F" w:rsidRDefault="0078345F" w:rsidP="0078345F">
      <w:pPr>
        <w:pStyle w:val="StandardWeb"/>
      </w:pPr>
      <w:r>
        <w:t xml:space="preserve">Wie froh und fröhlich wird unsere Seele sein, wenn sie wieder zu Gott kommt, und der allmächtige Gott ihr alles wirklich überreichen wird, was Christus verdienet und erworben hat; denn aus den Gnadenhänden des allmächtigen Gottes muss es unsere Seele empfangen, darum befehlen wir billig unserem lieben Gott und Vater unsere Seele in seine getreuen Vaterhände. </w:t>
      </w:r>
    </w:p>
    <w:p w14:paraId="304A1FD8" w14:textId="77777777" w:rsidR="0078345F" w:rsidRDefault="0078345F" w:rsidP="0078345F">
      <w:pPr>
        <w:spacing w:after="0" w:line="240" w:lineRule="auto"/>
      </w:pPr>
      <w:r>
        <w:br w:type="page"/>
      </w:r>
    </w:p>
    <w:p w14:paraId="26B467AE" w14:textId="77777777" w:rsidR="0078345F" w:rsidRDefault="0078345F" w:rsidP="0078345F">
      <w:pPr>
        <w:pStyle w:val="berschrift1"/>
        <w:rPr>
          <w:sz w:val="48"/>
        </w:rPr>
      </w:pPr>
      <w:r>
        <w:t>Von den Früchten des Glaubens</w:t>
      </w:r>
    </w:p>
    <w:p w14:paraId="71FA3940" w14:textId="77777777" w:rsidR="0078345F" w:rsidRDefault="0078345F" w:rsidP="0078345F">
      <w:pPr>
        <w:pStyle w:val="StandardWeb"/>
      </w:pPr>
      <w:r>
        <w:t xml:space="preserve">O Jesu, pflanze uns als Zweige in dich, den Baum des Lebens, und lass uns mit dir wie die Reben mit ihrem Weinstock verbunden sein. Denn so erlangen wir allerlei göttliche Kraft, was wir brauchen zum göttlichen Leben und Wandel und werden erfüllt mit Früchten der Gerechtigkeit, die durch dich in uns geschehen zum Lobe und Preise deines göttlichen Namens. Amen. </w:t>
      </w:r>
    </w:p>
    <w:p w14:paraId="2773518D" w14:textId="77777777" w:rsidR="0078345F" w:rsidRDefault="0078345F" w:rsidP="0078345F">
      <w:pPr>
        <w:pStyle w:val="StandardWeb"/>
      </w:pPr>
      <w:r>
        <w:t xml:space="preserve">Was ist doch Lehre ohne Leben? Ein Baum ohne Früchte, ein Brunnen ohne Wasser, Wolken ohne Regen. Was ist doch wahre Buße als Änderung des alten adamitischen Lebens und Bekehrung von der Welt zu Gott? Was ist wahre Reue und der Glaube anders denn der Welt absterben und Christo leben. Es ist eine große Geduld und Langmut Gottes, dass er manchem Ort solang sein Wort lässt, da doch so große Unbußfertigkeit und Sicherheit im Schwange geht und gar überhand genommen hat. Werden wir aber nicht rechtschaffene Buße tun, so wird Gott sein Wort und die reine Lehre von uns nehmen, und wann wir gleich in den Streitbüchern und </w:t>
      </w:r>
      <w:proofErr w:type="spellStart"/>
      <w:r>
        <w:t>Disputationibus</w:t>
      </w:r>
      <w:proofErr w:type="spellEnd"/>
      <w:r>
        <w:t xml:space="preserve"> säßen bis über die Ohren. Mancher meint, er habe Christum wohl erkannt, wenn er von der Person Christi viel disputieren kann und lebt doch nicht in Christo, der verführt sich nur selbst. Denn wer Christi Demut, Sanftmut und Geduld in seinem Herzen nicht hat noch empfindet, der kennt Christum noch nicht recht, hat ihn auch nicht recht geschmeckt, und wer Christi Lehre predigt und sein edles Leben nicht, der predigt Christum nur halb. </w:t>
      </w:r>
    </w:p>
    <w:p w14:paraId="0E0C4719" w14:textId="77777777" w:rsidR="0078345F" w:rsidRDefault="0078345F" w:rsidP="0078345F">
      <w:pPr>
        <w:pStyle w:val="StandardWeb"/>
      </w:pPr>
      <w:r>
        <w:t xml:space="preserve">Ein wahrer Christ muss an seinem Glauben und Liebe erkannt werden als ein Baum an seinen Früchten: und das muss keine Heuchelei sein, sondern von innen aus dem Herzen muss solches hervor blühen aus dem Geist Christi gleich wie eine Frucht von innen aus dem Saft und Kraft des Baumes hervor wächst nicht in der Form der Blätter, sondern in wahrer guter wesentlicher Frucht. Also muss eines Christen Leben sein, ja er muss leuchten als ein Licht, dass man sehe die guten Werke, auf dass Gott im Himmel dadurch gepriesen werde. </w:t>
      </w:r>
    </w:p>
    <w:p w14:paraId="08103864" w14:textId="77777777" w:rsidR="0078345F" w:rsidRDefault="0078345F" w:rsidP="0078345F">
      <w:pPr>
        <w:pStyle w:val="StandardWeb"/>
      </w:pPr>
      <w:r>
        <w:t xml:space="preserve">Niemand kann ein Christ sein, in welchem Christus nicht lebt. Ein solches Leben muss von innen aus dem Herzen und Geiste gehen wie ein Apfel aus der innerlichen grünenden Kraft des Baumes; denn der Geist Christi muss das Leben regieren und Christo gleichförmig machen. Wie der Geist den Menschen inwendig treibt und bewegt, so lebt er auswendig. Darum muss der Mensch zuerst inwendig erneuert werden in dem Geiste seines Gemüts nach Gottes Bilde, und seine innerlichen Begierden und Affekte müssen Christo gleichförmig werden, welches Paulus nennt: nach Gott gebildet werden (Eph. 4,24), auf dass sein äußerlich Leben aus dem Grunde seines Herzens gehe und er von innen also sei, wie er von außen vor den Menschen ist. Und billig soll inwendig im Menschen viel mehr sein, als auswendig gespürt wird. </w:t>
      </w:r>
    </w:p>
    <w:p w14:paraId="7150118B" w14:textId="77777777" w:rsidR="0078345F" w:rsidRDefault="0078345F" w:rsidP="0078345F">
      <w:pPr>
        <w:pStyle w:val="StandardWeb"/>
      </w:pPr>
      <w:r>
        <w:t xml:space="preserve">Daraus ist offenbar, dass die Früchte der neuen Geburt, die aus Gott sind und das neue Leben nicht in bloßen Worten oder im äußerlichen Schein, sondern in der höchsten Tugend, die Gott selbst ist, nämlich in der Liebe bestehen. Denn woraus jemand geboren ist, dessen Art, Eigenschaft und Gleichnis muss er haben. Ist er aus Gott geboren, so muss er die Liebe haben; denn Gott ist Liebe. </w:t>
      </w:r>
    </w:p>
    <w:p w14:paraId="27BDEAB2" w14:textId="77777777" w:rsidR="0078345F" w:rsidRDefault="0078345F" w:rsidP="0078345F">
      <w:pPr>
        <w:pStyle w:val="StandardWeb"/>
      </w:pPr>
      <w:r>
        <w:t xml:space="preserve">Das wahre Christentum besteht nicht in Worten oder im äußerlichen Schein, sondern im lebendigen Glauben, aus welchem rechtschaffene Früchte und allerlei christliche Tugenden entsprießen als aus Christo selbst. Denn weil der Glaube menschlichen Augen verborgen und unsichtbar ist, so muss er durch die Früchte erwiesen werden, indem der Glaube aus Christo schöpft alles Gute, Gerechtigkeit und Seligkeit. </w:t>
      </w:r>
    </w:p>
    <w:p w14:paraId="3BE18967" w14:textId="77777777" w:rsidR="0078345F" w:rsidRDefault="0078345F" w:rsidP="0078345F">
      <w:pPr>
        <w:pStyle w:val="StandardWeb"/>
      </w:pPr>
      <w:r>
        <w:t xml:space="preserve">Das ist die höchste Klage Gottes über den Menschen: Siehe, wie lieb habe ich euch, und ihr wollet mich nicht wieder lieben! Wie die höchste Wohltat Gottes seine Liebe ist, also ist die höchste Wiedervergeltung des Menschen Liebe; sonst begehrt Gott nichts. </w:t>
      </w:r>
    </w:p>
    <w:p w14:paraId="56610CFB" w14:textId="77777777" w:rsidR="0078345F" w:rsidRDefault="0078345F" w:rsidP="0078345F">
      <w:pPr>
        <w:pStyle w:val="StandardWeb"/>
      </w:pPr>
      <w:r>
        <w:t xml:space="preserve">Maria hat ihn nicht sparsam gesalbt. Es wäre ein Löffel voll genug gewesen, wenn sie es auf sein Haupt gegossen hätte. Aber siehe, was die Liebe tut; sie lässt es bei einem Wenigen nicht bleiben, sondern sie gießt es alles auf sein Haupt. Die Liebe gibt sich Christo ganz und gar, nicht halb, nicht stückweise, sondern ganz und gar mit ganzem Herzen und allen Kräften. Sie zerbricht das Glas noch dazu über seinem Haupt, denn der Balsam, der drinnen ist, ist ja besser denn das Glas. Hat sie ihm das Beste gegeben, so gibt sie ihm auch vielmehr das Geringe. </w:t>
      </w:r>
    </w:p>
    <w:p w14:paraId="643BEDD8" w14:textId="77777777" w:rsidR="0078345F" w:rsidRDefault="0078345F" w:rsidP="0078345F">
      <w:pPr>
        <w:pStyle w:val="StandardWeb"/>
      </w:pPr>
      <w:r>
        <w:t xml:space="preserve">Ein rechter Liebhaber Gottes sucht und liebt Gott so, als wenn sonst nichts unter dem Himmel wäre als Gott; und also findet er in Gott alles, was er je in der Welt lieben könnte. Für den Himmel hat Gott deinen Geist und deine Liebe bestimmt. Er beneidet der Welt deine Liebe, um sie sich ganz rein zu erhalten. </w:t>
      </w:r>
    </w:p>
    <w:p w14:paraId="6A20708D" w14:textId="77777777" w:rsidR="0078345F" w:rsidRDefault="0078345F" w:rsidP="0078345F">
      <w:pPr>
        <w:pStyle w:val="StandardWeb"/>
      </w:pPr>
      <w:r>
        <w:t xml:space="preserve">Kinder lieben den Vater freiwillig und um sein selbst willen, weil er der Vater ist; die Knechte aber um des Lohnes willen. Welche demnach auf die Belohnung sehen, die lieben nicht Gott als einen Vater, sondern sich selbst und sind von der Natur des Kindes weit entfernt. </w:t>
      </w:r>
    </w:p>
    <w:p w14:paraId="798ABF70" w14:textId="77777777" w:rsidR="0078345F" w:rsidRDefault="0078345F" w:rsidP="0078345F">
      <w:pPr>
        <w:pStyle w:val="StandardWeb"/>
      </w:pPr>
      <w:r>
        <w:t xml:space="preserve">Das ist des Glaubens höchste Eigenschaft, dass er alle Kreaturen beiseite setzt und ausschließt und allein Gott unzertrennlich anhängt, allein Gottes Gnade fruchtbar genießt, allein Gott den Herrn unaufhörlich sucht; auf dass alle Kreatur nichts mehr sei und Gott allein bleibe der gläubigen Seele eigene Sättigung, Freude und höchstes Gut. </w:t>
      </w:r>
    </w:p>
    <w:p w14:paraId="5ADF334E" w14:textId="77777777" w:rsidR="0078345F" w:rsidRDefault="0078345F" w:rsidP="0078345F">
      <w:pPr>
        <w:pStyle w:val="StandardWeb"/>
      </w:pPr>
      <w:r>
        <w:t xml:space="preserve">Gott soll allein, als der König, in der Seele des Menschen seinen Sitz haben. Siehe, also ist die Seele im Menschen Gottes Stuhl. Das ist der höchste Adel des Menschen, zu welchem Gott keine andere Kreatur in der Welt erhoben hat. </w:t>
      </w:r>
    </w:p>
    <w:p w14:paraId="3FC02ED9" w14:textId="77777777" w:rsidR="0078345F" w:rsidRDefault="0078345F" w:rsidP="0078345F">
      <w:pPr>
        <w:pStyle w:val="StandardWeb"/>
      </w:pPr>
      <w:r>
        <w:t xml:space="preserve">Siehe zu, dass du die Gaben nicht mehr liebst als Gott selbst! </w:t>
      </w:r>
    </w:p>
    <w:p w14:paraId="4AD209CE" w14:textId="77777777" w:rsidR="0078345F" w:rsidRDefault="0078345F" w:rsidP="0078345F">
      <w:pPr>
        <w:pStyle w:val="StandardWeb"/>
      </w:pPr>
      <w:r>
        <w:t xml:space="preserve">Wollte Gott, dass in dem Feuer der göttlichen Liebe alle unsere Affekte, unser fleischlicher Wille und unsere Lüste verbrennen, dass allein Gottes Wille und Wohlgefallen in uns vollbracht würde! </w:t>
      </w:r>
    </w:p>
    <w:p w14:paraId="76CF0EE8" w14:textId="77777777" w:rsidR="0078345F" w:rsidRDefault="0078345F" w:rsidP="0078345F">
      <w:pPr>
        <w:pStyle w:val="StandardWeb"/>
      </w:pPr>
      <w:r>
        <w:t xml:space="preserve">Je mehr nun ein Christ mit Gott vereinigt ist durch die Liebe, desto größer wird auch die Einigkeit unter den Christen. Denn wer mit Gott durch die Liebe vereinigt ist, oder wer Gott herzlich liebt, der wird auch mit seinem Nächsten nicht veruneinigt bleiben; denn es ist unmöglich, dass einer Gott lieben und den hassen sollte, welchen Gott so herzlich liebt. </w:t>
      </w:r>
    </w:p>
    <w:p w14:paraId="007BC9C7" w14:textId="77777777" w:rsidR="0078345F" w:rsidRDefault="0078345F" w:rsidP="0078345F">
      <w:pPr>
        <w:pStyle w:val="StandardWeb"/>
      </w:pPr>
      <w:r>
        <w:t xml:space="preserve">Ein rechter Liebhaber Gottes hat alles das lieb, was Gott lieb hat und hat einen Verdruss an allem was Gott verdrießt. Darum soll man die Gerechtigkeit liebhaben, denn Gott ist selbst die Gerechtigkeit. Darum soll man die Wahrheit liebhaben, denn Gott ist selbst die Wahrheit. Darum soll man liebhaben die Barmherzigkeit, weil Gott selbst die Barmherzigkeit ist. Darum soll man die Sanftmut und Demut liebhaben um des sanftmütigen und demütigen Herzens Christi willen. </w:t>
      </w:r>
    </w:p>
    <w:p w14:paraId="27F8958F" w14:textId="77777777" w:rsidR="0078345F" w:rsidRDefault="0078345F" w:rsidP="0078345F">
      <w:pPr>
        <w:pStyle w:val="StandardWeb"/>
      </w:pPr>
      <w:r>
        <w:t xml:space="preserve">Ein heiliger Mann hat gewünscht, dass er dem lieben Gott das sein möge, was ihm seine Hand ist; das ist, wie unsere Hand etwas zu sich nimmt und wieder weggibt, eignet sich darum keinen Ruhm und Ehre zu, denn sie ist ein bloßes Instrument oder Werkzeug, hinzunehmen und wegzugeben: </w:t>
      </w:r>
    </w:p>
    <w:p w14:paraId="068E669F" w14:textId="77777777" w:rsidR="0078345F" w:rsidRDefault="0078345F" w:rsidP="0078345F">
      <w:pPr>
        <w:pStyle w:val="StandardWeb"/>
      </w:pPr>
      <w:r>
        <w:t xml:space="preserve">also soll ein Mensch in großer Einfalt dem lieben Gott sein wie seine Hand: und was er von Gott empfangen, das soll er in großer Einfalt, ohne eigenen Ruhm und Ehre, aus reiner lauterer Liebe und Gütigkeit wiedergeben. </w:t>
      </w:r>
    </w:p>
    <w:p w14:paraId="20038E4F" w14:textId="77777777" w:rsidR="0078345F" w:rsidRDefault="0078345F" w:rsidP="0078345F">
      <w:pPr>
        <w:pStyle w:val="StandardWeb"/>
      </w:pPr>
      <w:r>
        <w:t xml:space="preserve">Der Glaube spricht: ich will meinem Nächsten wieder also werden, wie mir Christus geworden ist, weil wir in Christo ein Leib sind und alle zusammen Glieder eines Hauptes. </w:t>
      </w:r>
    </w:p>
    <w:p w14:paraId="437732CB" w14:textId="77777777" w:rsidR="0078345F" w:rsidRDefault="0078345F" w:rsidP="0078345F">
      <w:pPr>
        <w:pStyle w:val="StandardWeb"/>
      </w:pPr>
      <w:r>
        <w:t xml:space="preserve">Nun heißt Christi Jünger sein nicht allein, mit dem Namen ein Christ sein und ihm mit dem Mund allein bekennen, sondern es heißt an Christum glauben, ihn liebhaben, Christo folgen und in ihm leben, Christo wahrhaftig angehören, von ihm herzlich geliebt werden, ewig Teil an ihm haben und aller seiner Wohltaten genießen. </w:t>
      </w:r>
    </w:p>
    <w:p w14:paraId="4EE47FE2" w14:textId="77777777" w:rsidR="0078345F" w:rsidRDefault="0078345F" w:rsidP="0078345F">
      <w:pPr>
        <w:pStyle w:val="StandardWeb"/>
      </w:pPr>
      <w:r>
        <w:t xml:space="preserve">Damit aber die Menschen ein vollkommenes Exemplar aller Tugenden hätten, so ist Gottes Sohn Mensch und mit seinem heiligen, tugendhaften Leben ein Licht der Welt geworden, dass ihm alle Menschen folgen sollten und an ihn glauben, auf dass sie erleuchtet würden … Ist Christus in einem Menschen, in dem ist auch Leben und Licht selbst. Und darum ruhen die Gaben des Heiligen Geistes auch über einem solchen Menschen wie über Christo selbst. </w:t>
      </w:r>
    </w:p>
    <w:p w14:paraId="2F0AD313" w14:textId="77777777" w:rsidR="0078345F" w:rsidRDefault="0078345F" w:rsidP="0078345F">
      <w:pPr>
        <w:pStyle w:val="StandardWeb"/>
      </w:pPr>
      <w:r>
        <w:t xml:space="preserve">Wer Christo in seinem Leben nicht folgt, der muss in der Finsternis wandeln, das ist in Irrtum geraten, verführt, verstockt und verblendet werden. - Wenn wir allein Christo lebten und wandelten in der Liebe und Demut und unsern ganzen Fleiß und alle Theologie dahin richteten wie wir das Fleisch töteten, wie Adam in uns sterben und Christus in uns leben sollte, wie wir uns selbst überwinden sollten und dem Fleisch, dem Teufel und der Welt obsiegen möchten: so wäre des Gezänks nicht so viel in der Lehre und alle Ketzereien fielen von selbst fort. Obwohl der Glaube allein gerecht macht, weil er allein Christo Verdienst ergreift und in der Rechtfertigung nicht ansieht einige vorhergehende, gegenwärtige oder nachfolgende Werke, sondern allein Christum; dennoch, wo die Liebe nicht folgt, ist der Glaube gewisslich nicht recht, sondern Heuchelei, und wenn er gleich Wunder täte. </w:t>
      </w:r>
    </w:p>
    <w:p w14:paraId="4D504ECD" w14:textId="77777777" w:rsidR="0078345F" w:rsidRDefault="0078345F" w:rsidP="0078345F">
      <w:pPr>
        <w:pStyle w:val="StandardWeb"/>
      </w:pPr>
      <w:r>
        <w:t xml:space="preserve">Wenn die wahre Erkenntnis Gottes vorhergeht, durch welche Gott unserer Seele gleichsam zu kosten und zu schmecken gibt, wie der 34. Psalm spricht: »Schmeckt und seht, wie freundlich der Herr ist«, so kann's nicht fehlen, es folgt wahre Buße darauf, das ist Änderung und Erneuerung des Gemüts und Besserung des Lebens. Denn wenn einer Gottes Allmacht recht gefühlt und erkannt hat in seinem Herzen, so folgt Demut daraus. Wenn einer Gottes Barmherzigkeit recht gekostet und erkannt hat, so folgt Liebe daraus gegen den Nächsten. Denn es kann niemand unbarmherzig sein, der Gottes Barmherzigkeit recht erkennt. Wer kann seinem Nächsten etwas versagen, wenn sich ihm Gott aus Barmherzigkeit selbst mitteilt? Aus Gottes Erbarmung folgt die hohe Geduld gegen den Nächsten, dass wenn ein rechter Christ des Tages siebenmal ermordet würde, und würde siebenmal wieder lebendig, er es doch seinem Feinde vergebe um der großen Barmherzigkeit Gottes willen. Dies ist nun die rechte Erkenntnis Gottes, darin die Buße besteht in Änderung des Gemütes, und die Erneuerung des Gemütes in Besserung des Lebens. </w:t>
      </w:r>
    </w:p>
    <w:p w14:paraId="1CEBF294" w14:textId="77777777" w:rsidR="0078345F" w:rsidRDefault="0078345F" w:rsidP="0078345F">
      <w:pPr>
        <w:pStyle w:val="StandardWeb"/>
      </w:pPr>
      <w:r>
        <w:t xml:space="preserve">Wer nun in der Liebe nicht lebt, der ist ein totes Glied am Leibe Christi. Wie ein totes Glied am natürlichen Leibe nicht erwärmt wird durch die natürliche Wärme, und deswegen kein Leben an sich hat, also, wer nicht in der Liebe lebt, der hat das geistliche Leben Christi nicht und ist tot, Gott und Christo abgestorben und wie eine verdorrte Rebe am Weinstock. </w:t>
      </w:r>
    </w:p>
    <w:p w14:paraId="22C5E505" w14:textId="77777777" w:rsidR="0078345F" w:rsidRDefault="0078345F" w:rsidP="0078345F">
      <w:pPr>
        <w:pStyle w:val="StandardWeb"/>
      </w:pPr>
      <w:r>
        <w:t xml:space="preserve">Der Glaube soll in einem Christen alles, was er tut, durch die Liebe tun, wie die Seele alles tut durch den Leib. Die Seele sieht, schmeckt, redet durch den Leib, also soll die Liebe alles in dir tun. Du isst, trinkst, hörst, redest, strafst, lobst, lass es alles in der Liebe geschehen, gleichwie es in Christo war; er tat es alles in der Liebe. Siehst du deinen Nächsten an, so sieh ihn an mit erbarmender Liebe; hörst du ihn, höre ihn mit Liebe; redest du mit ihm, so rede mit Erbarmung. </w:t>
      </w:r>
    </w:p>
    <w:p w14:paraId="1CEFAEB6" w14:textId="77777777" w:rsidR="0078345F" w:rsidRDefault="0078345F" w:rsidP="0078345F">
      <w:pPr>
        <w:pStyle w:val="StandardWeb"/>
      </w:pPr>
      <w:r>
        <w:t xml:space="preserve">Reichtum ohne Liebe, Kunst ohne Gnade, Schönheit ohne Furcht Gottes ist wie ein Schatten ohne Leib, Spreu ohne Weizen, Hülsen ohne Korn, Rauch ohne Feuer. </w:t>
      </w:r>
    </w:p>
    <w:p w14:paraId="320E30F1" w14:textId="77777777" w:rsidR="0078345F" w:rsidRDefault="0078345F" w:rsidP="0078345F">
      <w:pPr>
        <w:pStyle w:val="StandardWeb"/>
      </w:pPr>
      <w:r>
        <w:t xml:space="preserve">Dieses ist eine reine, unbefleckte Liebe, der nichts zu schwer ist, die über nichts klagt, ja die ihrer selbst nicht schont, sondern sich dahingibt um des Geliebten willen, auch in den Tod. Diese Liebe nimmt auch alles Kreuz und Leiden für gut, was ihr Gott zuschickt. Denn weil sie sieht, dass es Gottes Wille ist, so will sie lieber viel mehr leiden wegen des heiligen Willens Gottes und ist mit allem wohl zufrieden, was Gott will. Denn sie weiß, dass Gott alles recht und wohl ordnet. </w:t>
      </w:r>
    </w:p>
    <w:p w14:paraId="65786990" w14:textId="77777777" w:rsidR="0078345F" w:rsidRDefault="0078345F" w:rsidP="0078345F">
      <w:pPr>
        <w:pStyle w:val="StandardWeb"/>
      </w:pPr>
      <w:r>
        <w:t xml:space="preserve">So hoch nun der Glaube einen Christen über alles erhöht, so tief erniedrigt die Liebe einen Christen unter alles. </w:t>
      </w:r>
    </w:p>
    <w:p w14:paraId="57769540" w14:textId="77777777" w:rsidR="0078345F" w:rsidRDefault="0078345F" w:rsidP="0078345F">
      <w:pPr>
        <w:pStyle w:val="StandardWeb"/>
      </w:pPr>
      <w:r>
        <w:t xml:space="preserve">Große Geschicklichkeit ist gemein den Heiden und Christen; große Werke sind gemein den Gläubigen und Ungläubigen; allein die Liebe ist die rechte Probe eines Christen und scheidet das Falsche von dem Guten. Denn wo keine Liebe ist, da ist nichts Gutes, und wenn's noch so köstlich und groß erscheint. Die Ursache ist, Gott ist nicht dabei. </w:t>
      </w:r>
    </w:p>
    <w:p w14:paraId="7B488D37" w14:textId="77777777" w:rsidR="0078345F" w:rsidRDefault="0078345F" w:rsidP="0078345F">
      <w:pPr>
        <w:pStyle w:val="StandardWeb"/>
      </w:pPr>
      <w:r>
        <w:t xml:space="preserve">Eine solche Liebe von reinem Herzen musst du von Gott erbitten, dass er sie in dir anzünde durch die Liebe Christi. Und Gott zündet gern diese Liebesflammen an in deinem Herzen, wenn du ihn nur darum bittest und ihm nur dein Herz dazu reichst, und zwar alle Tage, ja alle Stunden und Augenblicke. Ist die Liebe schwach und kalt, ja verlischt bisweilen in dir und du strauchelst: o! so stehe wieder auf, zünde wieder an, es ist darum das ewige Licht, die Liebe Gottes nicht verloschen; es wird dich wieder erleuchten. Doch sollst du Gott täglich bitten, dass er die göttliche Liebesflamme nimmermehr in deinem Herzen verlöschen lasse. </w:t>
      </w:r>
    </w:p>
    <w:p w14:paraId="295E766F" w14:textId="77777777" w:rsidR="0078345F" w:rsidRDefault="0078345F" w:rsidP="0078345F">
      <w:pPr>
        <w:pStyle w:val="StandardWeb"/>
      </w:pPr>
      <w:r>
        <w:t xml:space="preserve">So sehr hat Gott uns an die Liebe des Nächsten gebunden, dass er nicht will von uns geliebt werden ohne unsern Nächsten. Versehen wir's nun da, so haben wir's bei Gott auch versehen. Denn es ist unmöglich, des Blutes Christi, welches aus Liebe vergossen ist, mit feindseligen Herzen fruchtbar teilhaftig zu werden. </w:t>
      </w:r>
    </w:p>
    <w:p w14:paraId="27F2591E" w14:textId="77777777" w:rsidR="0078345F" w:rsidRDefault="0078345F" w:rsidP="0078345F">
      <w:pPr>
        <w:pStyle w:val="StandardWeb"/>
      </w:pPr>
      <w:r>
        <w:t xml:space="preserve">Wenn man einen Menschen sähe, der voll Schwären wäre und voll böser Blattern, und man wollte denselben mit Fäusten schlagen, würde man ihn auch heilen? Also ist ein böser, giftiger Mensch voller Schwären; darum muss man ihn mit </w:t>
      </w:r>
      <w:proofErr w:type="spellStart"/>
      <w:r>
        <w:t>Gelindigkeit</w:t>
      </w:r>
      <w:proofErr w:type="spellEnd"/>
      <w:r>
        <w:t xml:space="preserve"> heilen. Sehet, was Gott der Herr selbst für eine Art hat, uns zu überwinden. Überwindet er nicht unsere Bosheit mit Lindigkeit, unsern Zorn mit Liebe? </w:t>
      </w:r>
    </w:p>
    <w:p w14:paraId="175190BE" w14:textId="77777777" w:rsidR="0078345F" w:rsidRDefault="0078345F" w:rsidP="0078345F">
      <w:pPr>
        <w:pStyle w:val="StandardWeb"/>
      </w:pPr>
      <w:r>
        <w:t xml:space="preserve">Die demütige Liebe richtet und verurteilt sich allezeit selbst, ehe sie andere verurteilt; und geht in sich selbst, wenn sie sieht des Menschen Unglück, und bedauert sich selbst, wenn sie sieht in des Nächsten Fall ihre eigenen Gebrechen, ihre Sünde, Jammer und Elend. </w:t>
      </w:r>
    </w:p>
    <w:p w14:paraId="2F2A8F62" w14:textId="77777777" w:rsidR="0078345F" w:rsidRDefault="0078345F" w:rsidP="0078345F">
      <w:pPr>
        <w:pStyle w:val="StandardWeb"/>
      </w:pPr>
      <w:r>
        <w:t xml:space="preserve">Ob dir Gott mehr Gaben gegeben hat als andern, so bist du darum nicht besser, denn du bist nur Gottes Werkzeug und Mittel, dadurch Gott andern dienen will, bist demnach nur anderer Leute Diener, hast auch nicht Ursache, andere Leute zu verachten oder zu hassen, denn darum hast du deine Gaben von Gott empfangen, dass du sie andern sollst austeilen, denn nicht um dein selbst willen hast du sie empfangen, sondern um anderer willen. </w:t>
      </w:r>
    </w:p>
    <w:p w14:paraId="0ECB6B96" w14:textId="77777777" w:rsidR="0078345F" w:rsidRDefault="0078345F" w:rsidP="0078345F">
      <w:pPr>
        <w:pStyle w:val="StandardWeb"/>
      </w:pPr>
      <w:r>
        <w:t xml:space="preserve">Je mehr der Mensch Gott lobt, desto mehr wächst er in Gottes Erkenntnis; so dass man gleich in die Tiefe der Weisheit Gottes gerät, in der man keinen Grund finden kann, und Gott über alle Dinge lobt und fürchtet. Denn je höher man im Lobe Gottes kommt, desto tiefer werden die Gedanken in Gott versenkt. Aber nicht damit man aus Vorwitz unerforschliche Dinge, die zu schwer sind, ergründen soll; sondern damit Gott den Reichtum seiner Weisheit einen gottlobenden und gottliebenden Menschen sehen lässt, worüber er verstummt und den er nicht aussprechen kann. </w:t>
      </w:r>
    </w:p>
    <w:p w14:paraId="2CEB09D3" w14:textId="77777777" w:rsidR="0078345F" w:rsidRDefault="0078345F" w:rsidP="0078345F">
      <w:pPr>
        <w:pStyle w:val="StandardWeb"/>
      </w:pPr>
      <w:r>
        <w:t xml:space="preserve">Ein dankbares Herz ist ein Gefäß, das Gott mit vielen Gnaden und mancherlei Segen füllt. Ja, dadurch ziehen wir Gott zu uns, werden ein Tempel und Heiligtum, in dem er wohnt. Wo nun Gott ist und wohnt, da muss auch aller Segen und alles Gute sein. </w:t>
      </w:r>
    </w:p>
    <w:p w14:paraId="4FE49D32" w14:textId="77777777" w:rsidR="0078345F" w:rsidRDefault="0078345F" w:rsidP="0078345F">
      <w:pPr>
        <w:pStyle w:val="StandardWeb"/>
      </w:pPr>
      <w:r>
        <w:t xml:space="preserve">Das heißt sich selbst verleugnen, sich nicht wen achten dessen, was uns zugute und zuliebe geschehen möchte, und wiederum, sich wohl würdig halten alles dessen, was uns zuleide geschieht. </w:t>
      </w:r>
    </w:p>
    <w:p w14:paraId="106F7430" w14:textId="77777777" w:rsidR="0078345F" w:rsidRDefault="0078345F" w:rsidP="0078345F">
      <w:pPr>
        <w:pStyle w:val="StandardWeb"/>
      </w:pPr>
      <w:r>
        <w:t xml:space="preserve">Wenn du siehst, dass ein anderer von Gott eine Gabe hat, die du nicht hast, so beneide ihn nicht darum noch missgönne sie ihm, sondern freue dich dessen und danke Gott dafür, denn die Gläubigen und Auserwählten sind ein Leib und die Gabe und Zierde eines gläubigen Gliedes gereicht dem ganzen Leib zu Ehren. Dagegen wenn du eines andern Elend stehst, so sollst du es für dein eigenes Elend achten und darüber trauern … Hat nicht Christus unser Elend für sein eigenes Elend gehalten und dadurch uns von unserem Elend erlöst? </w:t>
      </w:r>
    </w:p>
    <w:p w14:paraId="1EC913EE" w14:textId="77777777" w:rsidR="0078345F" w:rsidRDefault="0078345F" w:rsidP="0078345F">
      <w:pPr>
        <w:pStyle w:val="StandardWeb"/>
      </w:pPr>
      <w:r>
        <w:t xml:space="preserve">Wenn ein falscher Christ verachtet wird, so tut ihm die Verachtung sehr wehe; er wird zornig, ungeduldig, flucht, lästert wieder, will sich selbst rächen mit Worten und Werken und darf dessen noch wohl einen Eid schwören. Das ist der alte Mensch. Der ist ein solcher Tor, zürnt leicht, ist feindselig, rachgierig. Dagegen, wer sich selbst verleugnet, ist sanftmütig, geduldig, entsagt sich aller Rache, achtet sich würdig und schuldig, alles zu leiden. Das heißt sich selbst verleugnen. </w:t>
      </w:r>
    </w:p>
    <w:p w14:paraId="230E57AC" w14:textId="77777777" w:rsidR="0078345F" w:rsidRDefault="0078345F" w:rsidP="0078345F">
      <w:pPr>
        <w:pStyle w:val="StandardWeb"/>
      </w:pPr>
      <w:r>
        <w:t xml:space="preserve">Du irrst, wenn du meinst, du seiest von diesem oder jenem beleidigt. Denn was kann dich anderer Leute Spott oder Verachtung oder Verleumdung beleidigen, wenn du in der Stille, ruhig und geduldig bleibst? Glaube mir, die ganze Welt kann dich nicht beleidigen, wenn du ohne Ungeduld und Zorn bleibst. Wahrlich, sie tut nichts anderes, als dass sie dir eine Krone deines Lobes bei Gott bereitet. </w:t>
      </w:r>
    </w:p>
    <w:p w14:paraId="78461C86" w14:textId="77777777" w:rsidR="0078345F" w:rsidRDefault="0078345F" w:rsidP="0078345F">
      <w:pPr>
        <w:pStyle w:val="StandardWeb"/>
      </w:pPr>
      <w:r>
        <w:t xml:space="preserve">Mit Gehorsam ehrt man Gott. Gottes Wille ist so heilig und gerecht, wer ihn tut und liebt, der ist groß und hoch im Himmel vor Gott und allen heiligen Engeln, und wenn er auch nach Gottes Willen der Allerelendeste auf Erden wäre. Gottes Wille ist so heilig, dass wenn wir wüssten, dass es Gottes Wille wäre, sollten wir gern bis in unsern Tod das größte Kreuz und Elend leiden nur allein darum, dass Gottes Wille durch uns vollbracht werde. </w:t>
      </w:r>
    </w:p>
    <w:p w14:paraId="34C145FA" w14:textId="77777777" w:rsidR="0078345F" w:rsidRDefault="0078345F" w:rsidP="0078345F">
      <w:pPr>
        <w:pStyle w:val="StandardWeb"/>
      </w:pPr>
      <w:r>
        <w:t xml:space="preserve">Das ist ein seliges Herz, dem Gott die Gnade gibt, dass es keiner weltlichen Ehre, Reichtum und Wollust begehrt. Und darum sollte ein jeder Christ täglich bitten, dass ihm Gott diese Gnade geben wolle, dass er keiner weltlichen Ehre Reichtum und Wollust begehren möge. </w:t>
      </w:r>
    </w:p>
    <w:p w14:paraId="75A6670D" w14:textId="77777777" w:rsidR="0078345F" w:rsidRDefault="0078345F" w:rsidP="0078345F">
      <w:pPr>
        <w:pStyle w:val="StandardWeb"/>
      </w:pPr>
      <w:r>
        <w:t xml:space="preserve">Gott fordert nicht mehr von dir, als wie viel seine Gnade in dir wirkt, und du kannst ihm nicht mehr geben, als er dir gegeben hat. Bitte aber deinen Herrn Christum Jesum, dass er alle deine Opfer und Gaben wolle vollkommen machen mit seinem vollkommenen Opfer; denn in ihm ist unsere Vollkommenheit, in uns ist Stückwerk. </w:t>
      </w:r>
    </w:p>
    <w:p w14:paraId="0BCC58C2" w14:textId="77777777" w:rsidR="0078345F" w:rsidRDefault="0078345F" w:rsidP="0078345F">
      <w:pPr>
        <w:pStyle w:val="StandardWeb"/>
      </w:pPr>
      <w:r>
        <w:t xml:space="preserve">Man kann Gott nur mit dem dienen, was er wirkt in unseren Herzen. Der Teufel hat nie einen scharfsinnigen Disputator, aber oft einen heiligen Mann geflohen. </w:t>
      </w:r>
    </w:p>
    <w:p w14:paraId="3975C7D8" w14:textId="77777777" w:rsidR="0078345F" w:rsidRDefault="0078345F" w:rsidP="0078345F">
      <w:pPr>
        <w:spacing w:after="0" w:line="240" w:lineRule="auto"/>
      </w:pPr>
      <w:r>
        <w:br w:type="page"/>
      </w:r>
    </w:p>
    <w:p w14:paraId="76807A3D" w14:textId="77777777" w:rsidR="0078345F" w:rsidRDefault="0078345F" w:rsidP="0078345F">
      <w:pPr>
        <w:pStyle w:val="berschrift1"/>
        <w:rPr>
          <w:sz w:val="48"/>
        </w:rPr>
      </w:pPr>
      <w:r>
        <w:t>Vom wahren Glauben</w:t>
      </w:r>
    </w:p>
    <w:p w14:paraId="39DE6F05" w14:textId="77777777" w:rsidR="0078345F" w:rsidRDefault="0078345F" w:rsidP="0078345F">
      <w:pPr>
        <w:pStyle w:val="StandardWeb"/>
      </w:pPr>
      <w:r>
        <w:t xml:space="preserve">Du Geist des Glaubens, lehre uns, Jesum heilsam erkennen, erwecke in uns ein Verlangen nach seiner Gerechtigkeit und lass uns in ihm beständig erfunden werden, dass wir seine Gnadengüter gewinnen und seine Kraft zur täglichen Heiligung in uns erfahren. Amen. </w:t>
      </w:r>
    </w:p>
    <w:p w14:paraId="2555EC35" w14:textId="77777777" w:rsidR="0078345F" w:rsidRDefault="0078345F" w:rsidP="0078345F">
      <w:pPr>
        <w:pStyle w:val="StandardWeb"/>
      </w:pPr>
      <w:r>
        <w:t xml:space="preserve">Der Glaube ist eine herzliche Zuversicht und </w:t>
      </w:r>
      <w:proofErr w:type="spellStart"/>
      <w:r>
        <w:t>unbezweifeltes</w:t>
      </w:r>
      <w:proofErr w:type="spellEnd"/>
      <w:r>
        <w:t xml:space="preserve"> Vertrauen auf Gottes Gnade, in Christo verheißen, von Vergebung der Sünden und ewigem Leben, und durch das Wort Gottes und den Heiligen Geist angezündet. Durch diesen Glauben erlangen wir Vergebung der Sünden, ganz ohne weiteres Verdienst, aus lauter Gnade (Eph. 2,8), um des Verdienstes Christi willen, auf dass unser Glaube einen gewissen Grund habe und nicht wanke. Und diese Vergebung der Sünden ist unsere Gerechtigkeit, die wahrhaftig, beständig und ewig vor Gott ist. </w:t>
      </w:r>
    </w:p>
    <w:p w14:paraId="6C537B7A" w14:textId="77777777" w:rsidR="0078345F" w:rsidRDefault="0078345F" w:rsidP="0078345F">
      <w:pPr>
        <w:pStyle w:val="StandardWeb"/>
      </w:pPr>
      <w:r>
        <w:t xml:space="preserve">Die Erkenntnis Gottes, die im Glauben besteht, ist nicht ein bloßes Wissen, sondern eine fröhliche, freudige, lebendige Zuversicht, wodurch ich Gottes Allmacht an mir kräftig und tröstlich empfinde, wie er mich hält und trägt, wie ich in ihm lebe, webe und bin, dass ich auch seine Liebe und Barmherzigkeit an mir fühle und empfinde. Siehe, das ist der Glaube, der in lebendiger, fröhlicher Zuversicht besteht, nicht im bloßen Schall und Wort. Und in dieser Erkenntnis Gottes müssen wir nun täglich als Kinder Gottes wachsen, dass wir immer völliger darin werden. Dieser Glaube ist eine geistliche, lebendige himmlische Gabe, ein Licht und eine Kraft Gottes. </w:t>
      </w:r>
    </w:p>
    <w:p w14:paraId="59B4E96F" w14:textId="77777777" w:rsidR="0078345F" w:rsidRDefault="0078345F" w:rsidP="0078345F">
      <w:pPr>
        <w:pStyle w:val="StandardWeb"/>
      </w:pPr>
      <w:r>
        <w:t xml:space="preserve">Das ist die Art eines rechten Glaubens, wenn das Herz wider und über alle Vernunft sich gewiss und unverzagt auf Gott verlässt und nicht zweifelt. </w:t>
      </w:r>
    </w:p>
    <w:p w14:paraId="0C6C39BE" w14:textId="77777777" w:rsidR="0078345F" w:rsidRDefault="0078345F" w:rsidP="0078345F">
      <w:pPr>
        <w:pStyle w:val="StandardWeb"/>
      </w:pPr>
      <w:r>
        <w:t xml:space="preserve">Der Glaube macht gerecht, weil er Christum ergreift in seiner ganzen Person, ganzem Amt, Verdienst, Erlösung, Gerechtigkeit, sich denselben zu eigen macht, ihn anzieht als Kleid des Heils und einen Rock der Gerechtigkeit. </w:t>
      </w:r>
    </w:p>
    <w:p w14:paraId="2EEFEF83" w14:textId="77777777" w:rsidR="0078345F" w:rsidRDefault="0078345F" w:rsidP="0078345F">
      <w:pPr>
        <w:pStyle w:val="StandardWeb"/>
      </w:pPr>
      <w:r>
        <w:t xml:space="preserve">Gleichwie aber unser gnädiger, lieber, himmlischer Vater den Grund unserer Seligkeit und Gerechtigkeit in den tiefen Abgrund seiner Barmherzigkeit gelegt hat, in seine ewige Liebe, in seinen lieben Sohn, in sein allfreundliches Vaterherz: also hat er auch denselben in die Tiefe unseres Herzens in den innersten Grund unserer Seele gelegt; auf dass durch das neue göttliche Licht und die Kraft des Glaubens, den er in uns durch den Heiligen Geist wirket, allein Christi Gerechtigkeit ergriffen und uns aus Gnaden, allein durch den Glauben zugerechnet und geschenkt werde ohne alle unsere vorhergehenden und nachfolgenden Werke. </w:t>
      </w:r>
    </w:p>
    <w:p w14:paraId="45C444FD" w14:textId="77777777" w:rsidR="0078345F" w:rsidRDefault="0078345F" w:rsidP="0078345F">
      <w:pPr>
        <w:pStyle w:val="StandardWeb"/>
      </w:pPr>
      <w:r>
        <w:t xml:space="preserve">Sobald ein wenig, ja das allergeringste Vertrauen auf Menschenwerk oder eigene Ehre, eigene fleischliche Liebe, Würdigkeit, Heiligkeit, Gerechtigkeit, Frömmigkeit, Geschicklichkeit mit eingemischt wird, so ist der Glaube nicht rein, lauter und unbefleckt, ja es ist ein falscher Glaube, ja der Glaube höret auf, denn sobald der Glaube an etwas anders haftet, als an der </w:t>
      </w:r>
      <w:proofErr w:type="spellStart"/>
      <w:r>
        <w:t>lautern</w:t>
      </w:r>
      <w:proofErr w:type="spellEnd"/>
      <w:r>
        <w:t xml:space="preserve"> Gnade Gottes in Christo, so ist er kein rechter Glaube und ist von der Gnade abgerissen, ja die Gnade ist verworfen, so ist denn auch keine Vergebung der Sünden aus Gnaden da, so ist denn auch kein beständiger Trost da, so ist auch keine rechte, reine, lautere Liebe Gottes da, sondern eigene Liebe, so ist auch keine rechte Hoffnung da, denn der Hoffnung Art und Eigenschaft ist, dass sie alles um Christi willen erwartet, nicht um eigener Würdigkeit willen, so ist auch keine rechte Ehre Gottes da, denn so gibt der Mensch Gott nicht allein die Ehre, sondern ihm selbst, so ist auch keine rechte Liebe des Nächsten da, welcher Art ist, dass sie alles lauter, umsonst, ohne Ansehung der Belohnung tut, sondern alles aus reiner Liebe Gottes, aus demütiger Dankbarkeit für die große Gnade Gottes. </w:t>
      </w:r>
    </w:p>
    <w:p w14:paraId="159773EE" w14:textId="77777777" w:rsidR="0078345F" w:rsidRDefault="0078345F" w:rsidP="0078345F">
      <w:pPr>
        <w:pStyle w:val="StandardWeb"/>
      </w:pPr>
      <w:r>
        <w:t xml:space="preserve">Er lässt durch sein Wort und seinen Geist in unsern Herzen den Glauben wirken und anzünden, auf dass wir durch </w:t>
      </w:r>
      <w:proofErr w:type="spellStart"/>
      <w:r>
        <w:t>denselbigen</w:t>
      </w:r>
      <w:proofErr w:type="spellEnd"/>
      <w:r>
        <w:t xml:space="preserve"> dieses unaussprechlichen Schatzes der Gerechtigkeit Christi teilhaftig werden können. </w:t>
      </w:r>
    </w:p>
    <w:p w14:paraId="6E473904" w14:textId="77777777" w:rsidR="0078345F" w:rsidRDefault="0078345F" w:rsidP="0078345F">
      <w:pPr>
        <w:pStyle w:val="StandardWeb"/>
      </w:pPr>
      <w:r>
        <w:t xml:space="preserve">So ist der schwache Glaube auch ein Glaube. Denn es stehet unsere Seligkeit nicht auf der Würdigkeit unseres Glaubens, wie stark oder schwach derselbe sei, sondern auf Christo, welchen der Glaube fasst und ergreift. </w:t>
      </w:r>
    </w:p>
    <w:p w14:paraId="3D633A33" w14:textId="77777777" w:rsidR="0078345F" w:rsidRDefault="0078345F" w:rsidP="0078345F">
      <w:pPr>
        <w:pStyle w:val="StandardWeb"/>
      </w:pPr>
      <w:r>
        <w:t xml:space="preserve">Wenn man über den schwachen Glauben klagt, so merkt man, dass ein kämpfender Glaube da ist, und das ist eben der rechte Glaube. Denn es ist ein steter Kampf des Glaubens und Unglaubens im Menschen. Der Glaube muss hier stehen unter vielen Schwertern der Anfechtung. </w:t>
      </w:r>
    </w:p>
    <w:p w14:paraId="22BC9829" w14:textId="77777777" w:rsidR="0078345F" w:rsidRDefault="0078345F" w:rsidP="0078345F">
      <w:pPr>
        <w:pStyle w:val="StandardWeb"/>
      </w:pPr>
      <w:r>
        <w:t xml:space="preserve">Ja, sprichst du: ich fühle fast keinen Glauben in mir. So frage ich dich, ob du auch gerne wolltest glauben? Wenn du das fühlst, das ist ein Glaube, denn Gott muss auch das Wollen in uns wirken. Wenn du mithin gerne wolltest glauben, so fühlst du Gottes Wirkung in dir, und hast die tröstliche Hoffnung, dass, der das Wollen in dir wirket, der werde auch das Vollbringen wirken. </w:t>
      </w:r>
    </w:p>
    <w:p w14:paraId="38262A5F" w14:textId="77777777" w:rsidR="0078345F" w:rsidRDefault="0078345F" w:rsidP="0078345F">
      <w:pPr>
        <w:pStyle w:val="StandardWeb"/>
      </w:pPr>
      <w:r>
        <w:t xml:space="preserve">Ein anderes ist Christus in seiner Person für uns. Ein anderes ist Christus in unserer Person in uns. Was nun Christus ist für uns in seiner Person, in seiner Menschwerdung, Leiden, Sterben, Auferstehung und Himmelfahrt, das ist er ihm nicht selbst, sondern uns zu gut, zu nutz und ewigen Seligkeit und eben dies allein ist vollkommen und unsere einige Gerechtigkeit, darinnen der Glaube lebet. Was aber Christus ist in uns, in unserer Person, durch seine Einwohnung, Wirkung, Geist und Gnade, das ist alles unvollkommen, Stückwerk und Flickwerk wegen unserer sündigen Natur, die kein Mensch in diesem Leben ablegen kann. </w:t>
      </w:r>
    </w:p>
    <w:p w14:paraId="2B34514F" w14:textId="77777777" w:rsidR="0078345F" w:rsidRDefault="0078345F" w:rsidP="0078345F">
      <w:pPr>
        <w:pStyle w:val="StandardWeb"/>
      </w:pPr>
      <w:r>
        <w:t xml:space="preserve">Darum müssen wir im Verdienste Christi allein ruhen und uns allezeit für große Sünder in Adam und für große Heilige in Christo achten, alsdann sind wir ohne all unser Zutun selige Menschen durch Christi Verdienst und gnadenreiche Menschen durch Christi Einwohnung, Wirkung, Geist und Gnade in uns. </w:t>
      </w:r>
    </w:p>
    <w:p w14:paraId="11201287" w14:textId="77777777" w:rsidR="0078345F" w:rsidRDefault="0078345F" w:rsidP="0078345F">
      <w:pPr>
        <w:spacing w:after="0" w:line="240" w:lineRule="auto"/>
      </w:pPr>
      <w:r>
        <w:br w:type="page"/>
      </w:r>
    </w:p>
    <w:p w14:paraId="16737BD2" w14:textId="77777777" w:rsidR="0078345F" w:rsidRDefault="0078345F" w:rsidP="0078345F">
      <w:pPr>
        <w:pStyle w:val="berschrift1"/>
        <w:rPr>
          <w:sz w:val="48"/>
        </w:rPr>
      </w:pPr>
      <w:r>
        <w:t>Vom neuen innerlichen Menschen</w:t>
      </w:r>
    </w:p>
    <w:p w14:paraId="6761D24C" w14:textId="77777777" w:rsidR="0078345F" w:rsidRDefault="0078345F" w:rsidP="0078345F">
      <w:pPr>
        <w:pStyle w:val="StandardWeb"/>
      </w:pPr>
      <w:r>
        <w:t xml:space="preserve">Allmächtiger Gott, offenbare an uns deine Schöpfungskraft, dass wir dein Werk werden, geschaffen in Christo Jesu zu guten Werken. Schenke dein Heil um Christi willen unseren Seelen, damit die Freude in ihm unsere Starke werde. Gib uns deinen Geist der Kindschaft, der unserm Geist Zeugnis gebe, dass wir deine Kinder sind und uns täglich von aller Befleckung des Geistes und des Fleisches reinige, auch zu allem Guten kräftig antreibe. Hieraus wird die Willigkeit und das Vermögen bei uns entstehen, dass wir aufrichtig unser Leben lang, ohne knechtische Furcht, mit heiliger Ehrerbietung im kindlichen und zuversichtlichen Wesen uns dir, unserm Herrn, mit allem, was wir sind und haben, gänzlich aufopfern, in deinem Dienst beständig bleiben und im Guten täglich wachsen und zunehmen zur Verherrlichung deines großen Namens. Amen. </w:t>
      </w:r>
    </w:p>
    <w:p w14:paraId="2ECD917D" w14:textId="77777777" w:rsidR="0078345F" w:rsidRDefault="0078345F" w:rsidP="0078345F">
      <w:pPr>
        <w:pStyle w:val="StandardWeb"/>
      </w:pPr>
      <w:r>
        <w:t xml:space="preserve">Gleichwie ein Pfropfreis, in einen guten Samen eingepfropft, in demselben grünet, blühet und Frucht bringt, außer demselben aber verdorrt: also ist der Mensch außer Christo nichts denn ein verfluchter Weinstock und alle seine Werke sind Sünde. </w:t>
      </w:r>
    </w:p>
    <w:p w14:paraId="1F53471F" w14:textId="77777777" w:rsidR="0078345F" w:rsidRDefault="0078345F" w:rsidP="0078345F">
      <w:pPr>
        <w:pStyle w:val="StandardWeb"/>
      </w:pPr>
      <w:r>
        <w:t xml:space="preserve">Wie kann ein toter Mensch gehen, stehen und etwas Gutes tun, wenn man ihn nicht zuvor lebendig macht? Also, weil du in Sünden tot und Gott abgestorben bist, kann ja kein Gott wohlgefällig Werk von dir geschehen, wenn du nicht zuvor in Christo lebendig gemacht wirst. </w:t>
      </w:r>
    </w:p>
    <w:p w14:paraId="58DC3A84" w14:textId="77777777" w:rsidR="0078345F" w:rsidRDefault="0078345F" w:rsidP="0078345F">
      <w:pPr>
        <w:pStyle w:val="StandardWeb"/>
      </w:pPr>
      <w:r>
        <w:t xml:space="preserve">Sündigen hat der Mensch wohl können, aber sich selbst nicht wiederum gerecht machen. Verlieren hat er sich selbst wohl können, aber nicht selbst wieder finden. Töten hat er sich selbst wohl können, aber nicht selbst wieder lebendig machen. Dem Teufel hat er sich können unterwürfig machen, aber vom Teufel erretten, hat er sich selbst nicht gekonnt. </w:t>
      </w:r>
    </w:p>
    <w:p w14:paraId="13BDB405" w14:textId="77777777" w:rsidR="0078345F" w:rsidRDefault="0078345F" w:rsidP="0078345F">
      <w:pPr>
        <w:pStyle w:val="StandardWeb"/>
      </w:pPr>
      <w:r>
        <w:t xml:space="preserve">Gott hat das göttliche Blut Christi zu unserer Arznei und zur Reinigung unserer Sünden gemacht. Diese köstliche Arznei können wir nun aus eigenen Kräften und Vermögen nicht annehmen; denn wir sind gar zu krank. Wir widerstreben dieser himmlischen Kur von Natur. Darum darfst du, o getreuer und heilsamer Arzt, nicht auf mich warten, sonst werde ich nimmermehr gesund; sondern ziehe mich jetzt zu dir. Reiß mich von mir ganz hinweg und nimm mich ganz an, wenn du mich ganz heilen willst (Hohelied l, 4). Lassest du mich in meiner Krankheit liegen, so muss ich ewig verderben. Darum bekehre mich, Herr, so werde ich bekehret (Jer. 31, 18). Heile mich, so werde ich heil. Hilf mir, so wird mir geholfen; denn du bist mein Ruhm (Jer. 17, 14). </w:t>
      </w:r>
    </w:p>
    <w:p w14:paraId="6FAFE407" w14:textId="77777777" w:rsidR="0078345F" w:rsidRDefault="0078345F" w:rsidP="0078345F">
      <w:pPr>
        <w:pStyle w:val="StandardWeb"/>
      </w:pPr>
      <w:r>
        <w:t xml:space="preserve">Das Herz ändern, zu Gott wenden und von bösen Lüsten reinigen, dazu gehört göttliche Kraft. </w:t>
      </w:r>
    </w:p>
    <w:p w14:paraId="49CBD3EF" w14:textId="77777777" w:rsidR="0078345F" w:rsidRDefault="0078345F" w:rsidP="0078345F">
      <w:pPr>
        <w:pStyle w:val="StandardWeb"/>
      </w:pPr>
      <w:r>
        <w:t xml:space="preserve">So viel ein Mensch ihm selber abstirbt, soviel lebet Christus in ihm. So viel die böse Natur im Menschen abnimmt, soviel nimmt die Gnade in ihm zu; so viel das Fleisch gekreuzigt wird, soviel wird der Geist erwecket und gestärkt. So viel der äußere Mensch verweset und getötet wird, soviel wird der innere Mensch erneuert. </w:t>
      </w:r>
    </w:p>
    <w:p w14:paraId="2B8E472D" w14:textId="77777777" w:rsidR="0078345F" w:rsidRDefault="0078345F" w:rsidP="0078345F">
      <w:pPr>
        <w:pStyle w:val="StandardWeb"/>
      </w:pPr>
      <w:r>
        <w:t xml:space="preserve">Unser Dichten und Trachten geht nur darauf, dass wir in der Welt etwas bedeuten, einen großen Namen vor andern erlangen, ein sinnliches Vergnügen in den nichtigen Dingen dieser Welt genießen, und vergängliche Schätze der Erde sammeln mögen … Lass uns Christi Kraft zur wahren Sinnesänderung erfahren. Pflanze in uns heilige Begierden, die auf dich, das allerhöchste Gut, unsern größten Wohltäter allein hingerichtet seien. Lass uns täglich uns und der Welt absterben, damit wir dir in Christo ein reines Opfer werden! </w:t>
      </w:r>
    </w:p>
    <w:p w14:paraId="0C4D4A8A" w14:textId="77777777" w:rsidR="0078345F" w:rsidRDefault="0078345F" w:rsidP="0078345F">
      <w:pPr>
        <w:pStyle w:val="StandardWeb"/>
      </w:pPr>
      <w:r>
        <w:t xml:space="preserve">Ein Mensch, der nichts sein will und sich für nichts hält, ist die Materie, woraus Gott etwas macht, und herrliche weise Leute vor ihm. Ein Mensch, der sich vor Gott für den Geringsten achtet, für den Elendesten, ist bei Gott der Größte und Herrlichste; der sich für den größten Sünder hält, ist bei Gott der größte Heilige … Denn gleichwie Gott Himmel und Erde aus Nichts gemacht hat zu einem herrlichen und wunderbaren Gebäude, also will er den Menschen, der auch nichts ist in seinem Herzen, zu etwas Herrlichem machen … Also achtet sich ein recht elend Herz nicht wen eines himmlischen Segens und Trostes. Und wenn ein Mensch so viel Tränen vergösse, als Wasser im Meer ist, so wäre er doch nicht wert eines himmlischen Trostes; denn es ist lauter unverdiente Gnade … Wir sind nichts, ach Gott, sei du in Christo unser alles. </w:t>
      </w:r>
    </w:p>
    <w:p w14:paraId="0C3144A9" w14:textId="77777777" w:rsidR="0078345F" w:rsidRDefault="0078345F" w:rsidP="0078345F">
      <w:pPr>
        <w:pStyle w:val="StandardWeb"/>
      </w:pPr>
      <w:r>
        <w:t xml:space="preserve">Wer gen Himmel will, muss vom Himmel sein und eine neue Geburt von oben herab haben, ja er muss durch den gen Himmel kommen, der vom Himmel kommen ist. Der ist die Himmelsleiter, die Pforte, der Weg, die Wahrheit, das Licht und Leben. </w:t>
      </w:r>
    </w:p>
    <w:p w14:paraId="5923C788" w14:textId="77777777" w:rsidR="0078345F" w:rsidRDefault="0078345F" w:rsidP="0078345F">
      <w:pPr>
        <w:pStyle w:val="StandardWeb"/>
      </w:pPr>
      <w:r>
        <w:t xml:space="preserve">Es ist nichts Gutes an mir. Willst du mich heilen, Herr, so musst du mich gar neu machen. Ja, spricht der Herr Jesus, das kann ich, ich kann einen neuen Menschen aus dir machen, eine neue Kreatur. Das wird in diesem Leben angefangen und in der Auferstehung der Gerechten vollendet. Unterdessen will ich heilen deine Gebrechen, deinen schwachen Glauben, deine Ungeduld, deine kalte Liebe, blöde Hoffnung, dein krankes Gebet und deine Schwachheiten, dass dir derselben keine schaden soll. </w:t>
      </w:r>
    </w:p>
    <w:p w14:paraId="4CAA98D4" w14:textId="77777777" w:rsidR="0078345F" w:rsidRDefault="0078345F" w:rsidP="0078345F">
      <w:pPr>
        <w:pStyle w:val="StandardWeb"/>
      </w:pPr>
      <w:r>
        <w:t xml:space="preserve">Wenn Gott das Herz fordert, so fordert er den ganzen Menschen mit Leib und Seele und allen Kräften. Derselbe muss Gott gleich sein und in Christo erneuert werden. Und so müssen wir im neuen geistlichen Leben und im Geiste wandeln. </w:t>
      </w:r>
    </w:p>
    <w:p w14:paraId="47B5D07C" w14:textId="77777777" w:rsidR="0078345F" w:rsidRDefault="0078345F" w:rsidP="0078345F">
      <w:pPr>
        <w:pStyle w:val="StandardWeb"/>
      </w:pPr>
      <w:r>
        <w:t xml:space="preserve">Alles, was er geschaffen hat im Himmel und auf Erden mit aller seiner Weisheit und Güte, und alles, was er jederzeit wirkt und tut, das tut er und hat alles darum getan, dass er uns dadurch rufe und lade zu unserm Ursprung und wiederbringe in sich. </w:t>
      </w:r>
    </w:p>
    <w:p w14:paraId="250C0C3A" w14:textId="77777777" w:rsidR="0078345F" w:rsidRDefault="0078345F" w:rsidP="0078345F">
      <w:pPr>
        <w:pStyle w:val="StandardWeb"/>
        <w:spacing w:line="360" w:lineRule="auto"/>
      </w:pPr>
      <w:r>
        <w:t xml:space="preserve">Du kennst den rechten Weinstock Christus nicht recht, wenn nicht seine Liebe, sein Leben, seine Tugend in dir wirket und wohnet. Darum, wer nur weiß, dass Christus für ihn gestorben ist, empfindet aber seine Liebe, ja sein ganzes Leben nicht in ihm, der kennet Christum nur halb und ist nicht mit ihm vereinigt, sondern lässt es nur einen bloßen Buchstaben und Wissen sein. </w:t>
      </w:r>
    </w:p>
    <w:p w14:paraId="5A3DC51E" w14:textId="77777777" w:rsidR="0078345F" w:rsidRDefault="0078345F" w:rsidP="0078345F">
      <w:pPr>
        <w:pStyle w:val="StandardWeb"/>
      </w:pPr>
      <w:r>
        <w:t xml:space="preserve">Himmlischer Arzt, ich bringe zu dir eine tote Seele, mache sie lebendig; eine kranke Seele, heile sie, ein Herz, das leer ist, erfülle es mit deiner Gnade, mit deinem Geist, mit deiner Liebe, mit deiner Sanftmut, mit deiner Demut, mit deiner Geduld. In dir habe ich volle Genüge, du bist mir alles, bleibe ewig in mir und lass mich ewig in dir bleiben. </w:t>
      </w:r>
    </w:p>
    <w:p w14:paraId="0EBFE4A5" w14:textId="77777777" w:rsidR="0078345F" w:rsidRDefault="0078345F" w:rsidP="0078345F">
      <w:pPr>
        <w:pStyle w:val="StandardWeb"/>
      </w:pPr>
      <w:r>
        <w:t xml:space="preserve">Wo der wahre Glaube ist, da ist Christus mit aller seiner Gerechtigkeit, Heiligkeit, Verdienst, Gnade, Vergebung der Sünden, Kindschaft Gottes, Erbe des ewigen Lebens, das ist die neue Geburt, die da kommt aus dem Glauben an Christum. Denn Christus und der Glaube vereinigen sich miteinander, also dass alles, was Christus ist, unser wird durch den Glauben, wo aber Christus wohnt durch den Glauben, da wirket er auch ein heiliges Leben, und das ist das edle Leben Christi in uns. Wo aber Christi Leben ist, da ist lauter Liebe, und wo die Liebe ist, da ist der Heilige Geist und das ganze Reich Gottes … So aber Christus in dir wohnet und in dir wirket, so ist alles das Gute, so du tust, nicht dein, sondern deines einwohnenden Königs in dir. Gottes Kraft ist's, die in uns wirkt. </w:t>
      </w:r>
    </w:p>
    <w:p w14:paraId="72B35220" w14:textId="77777777" w:rsidR="0078345F" w:rsidRDefault="0078345F" w:rsidP="0078345F">
      <w:pPr>
        <w:pStyle w:val="StandardWeb"/>
      </w:pPr>
      <w:r>
        <w:t xml:space="preserve">In Christo bin ich bereits selig, mit ihm bin ich bereits auferstanden und gen Himmel gefahren und in das himmlische Wesen versetzt. Darum habe ich in Christo Jesu, meinem Herrn, schon das ewige Leben und warte nun auf die Offenbarung der künftigen Herrlichkeit. </w:t>
      </w:r>
    </w:p>
    <w:p w14:paraId="64627AB4" w14:textId="77777777" w:rsidR="0078345F" w:rsidRDefault="0078345F" w:rsidP="0078345F">
      <w:pPr>
        <w:pStyle w:val="StandardWeb"/>
      </w:pPr>
      <w:r>
        <w:t xml:space="preserve">Gott hat sich durch das geschenkte ewige Gut uns zu eigen gemacht, auf dass er uns dadurch ihm hinwieder zu eigen machte. </w:t>
      </w:r>
    </w:p>
    <w:p w14:paraId="310A2694" w14:textId="77777777" w:rsidR="0078345F" w:rsidRDefault="0078345F" w:rsidP="0078345F">
      <w:pPr>
        <w:spacing w:after="0" w:line="240" w:lineRule="auto"/>
      </w:pPr>
      <w:r>
        <w:br w:type="page"/>
      </w:r>
    </w:p>
    <w:p w14:paraId="6D76D7C6" w14:textId="77777777" w:rsidR="0078345F" w:rsidRDefault="0078345F" w:rsidP="0078345F">
      <w:pPr>
        <w:pStyle w:val="berschrift1"/>
        <w:rPr>
          <w:sz w:val="48"/>
        </w:rPr>
      </w:pPr>
      <w:r>
        <w:t>Vom lieben Kreuz</w:t>
      </w:r>
    </w:p>
    <w:p w14:paraId="0340C93C" w14:textId="77777777" w:rsidR="0078345F" w:rsidRDefault="0078345F" w:rsidP="0078345F">
      <w:pPr>
        <w:pStyle w:val="StandardWeb"/>
      </w:pPr>
      <w:r>
        <w:t xml:space="preserve">Getreuer Vater, lehre uns deine Geheimnisse des Kreuzes Christi recht erkennen, damit wir alles Leiden in stiller Gelassenheit ertragen, auf dich im Glauben schauen, uns dessen trösten, dass unsere Trübsal, die zeitlich und leicht ist, eine ewige und über alle Maße wichtige Herrlichkeit schaffe. Dein sind wir, o Gott. Wie du es nötig findest, so tue mit uns. Lass uns nur unsere Seele zur Beute davon tragen, so genügt uns. Amen. </w:t>
      </w:r>
    </w:p>
    <w:p w14:paraId="6774B17A" w14:textId="77777777" w:rsidR="0078345F" w:rsidRDefault="0078345F" w:rsidP="0078345F">
      <w:pPr>
        <w:pStyle w:val="StandardWeb"/>
      </w:pPr>
      <w:r>
        <w:t xml:space="preserve">Das liebe Kreuz ist ein hohes, großes Geheimnis, in dem die höchste Weisheit und der höchste Rat Gottes verborgen liegt, welches Fleisch und Blut nicht verstehen und nicht schmecken können das himmlische Manna in Gottes Wort ohne Kreuz. </w:t>
      </w:r>
    </w:p>
    <w:p w14:paraId="02C97563" w14:textId="77777777" w:rsidR="0078345F" w:rsidRDefault="0078345F" w:rsidP="0078345F">
      <w:pPr>
        <w:pStyle w:val="StandardWeb"/>
      </w:pPr>
      <w:r>
        <w:t xml:space="preserve">Gott verhängt das allergrößte und schwerste Leiden über die, so ihm lieb sind … Darum will unser lieber Gott seine Auserwählten aus großer Liebe und Erbarmung in dieser Zeit ohne Unterlass kreuzigen in mancher verborgenen, fremden Weise, die uns oft unbekannt ist; und will ihnen keinerlei Ding in der Welt lassen zu lieb werden, auf dass die bösen Geister keine Gewalt über sie haben, sie zu betrügen und von Gott abzuführen. </w:t>
      </w:r>
    </w:p>
    <w:p w14:paraId="05A8F5D7" w14:textId="77777777" w:rsidR="0078345F" w:rsidRDefault="0078345F" w:rsidP="0078345F">
      <w:pPr>
        <w:pStyle w:val="StandardWeb"/>
      </w:pPr>
      <w:r>
        <w:t xml:space="preserve">Verstünden wir den Adel des Kreuzes, wir achteten uns desselben unwürdig. So eine große Gnade Gottes ist es, Christi Bilde gleich zu werden. Christus hat der Welt nie gefallen, darum hat ihn auch die Welt verschmäht. Unter tausend Christen findet man kaum einen, der zu dieser Vollkommenheit gelangt ist, dass er der Welt nicht begehre zu gefallen. </w:t>
      </w:r>
    </w:p>
    <w:p w14:paraId="3DEBE64A" w14:textId="77777777" w:rsidR="0078345F" w:rsidRDefault="0078345F" w:rsidP="0078345F">
      <w:pPr>
        <w:pStyle w:val="StandardWeb"/>
      </w:pPr>
      <w:r>
        <w:t xml:space="preserve">Denn wer der Welt gefallen will, kann Gott nicht gefallen, und wer der Welt voll ist, der ist Gottes leer. </w:t>
      </w:r>
    </w:p>
    <w:p w14:paraId="1DEE83A9" w14:textId="77777777" w:rsidR="0078345F" w:rsidRDefault="0078345F" w:rsidP="0078345F">
      <w:pPr>
        <w:pStyle w:val="StandardWeb"/>
      </w:pPr>
      <w:r>
        <w:t xml:space="preserve">Alle wahren Gaben Gottes sind unreif und unschmackhaft, wenn sie nicht zu uns mit dem Kreuze herabsteigen. </w:t>
      </w:r>
    </w:p>
    <w:p w14:paraId="623DAC54" w14:textId="77777777" w:rsidR="0078345F" w:rsidRDefault="0078345F" w:rsidP="0078345F">
      <w:pPr>
        <w:pStyle w:val="StandardWeb"/>
      </w:pPr>
      <w:r>
        <w:t xml:space="preserve">Alle Leiden eines Christen, sie seien so gering, als sie wollen, kommen aus Gottes unaussprechlicher Liebe und gereichen dem Menschen zu Nutzen. Es ist kein so kleines Leiden auf dich gekommen, Gott hat es zuvor ewiglich angesehen, und das liebt er und hat sein Wohlgefallen daran. </w:t>
      </w:r>
    </w:p>
    <w:p w14:paraId="73090CB9" w14:textId="77777777" w:rsidR="0078345F" w:rsidRDefault="0078345F" w:rsidP="0078345F">
      <w:pPr>
        <w:pStyle w:val="StandardWeb"/>
      </w:pPr>
      <w:r>
        <w:t xml:space="preserve">Es ist eine sehr hohe, herrliche und geistliche Herrschaft und königliche Würde; da ist kein Ding so gut oder böse, es muss einem Gläubigen zur Seligkeit dienen, weil er Christum hat und besitzt und Christus ihn. Also bedarf ein Christ nichts mehr zur Seligkeit als Christum allein durch den Glauben. Christus ist mir genug. Das lass mir eine köstliche Freiheit und Gewalt des Christen sein nach dem inwendigen Menschen. </w:t>
      </w:r>
    </w:p>
    <w:p w14:paraId="3D39F8DD" w14:textId="77777777" w:rsidR="0078345F" w:rsidRDefault="0078345F" w:rsidP="0078345F">
      <w:pPr>
        <w:pStyle w:val="StandardWeb"/>
      </w:pPr>
      <w:r>
        <w:t xml:space="preserve">Die Kinder dieser Welt werden nach irdischem Glück, die Kinder Gottes nach Kreuz und Trübsal geschätzt. Selten lässt Christus diejenigen auf Erden glücklich sein, die er zu ewigen Freuden bestimmt hat. </w:t>
      </w:r>
    </w:p>
    <w:p w14:paraId="740D003D" w14:textId="77777777" w:rsidR="0078345F" w:rsidRDefault="0078345F" w:rsidP="0078345F">
      <w:pPr>
        <w:pStyle w:val="StandardWeb"/>
      </w:pPr>
      <w:r>
        <w:t xml:space="preserve">Es ist kein Kreuz so klein oder groß, Gott legt seine Hand unter und trägt der Bürde schwersten Teil. Dadurch wird der Mensch so fröhlich und ihm das Kreuz so leicht gemacht, dass ihn nicht dünkt, dass er je gelitten habe. Sobald aber Gott unter der Bürde weggeht, so bleibt die Bürde des Leidens in ihrer Schwere und Bitterkeit. Darum hat der Sohn Gottes, Christus Jesus, das schwerste Kreuz in der allerschwersten Weise getragen und haben es ihm alle nachgetragen, die seine liebsten Freunde gewesen sind. </w:t>
      </w:r>
    </w:p>
    <w:p w14:paraId="31CF08B7" w14:textId="77777777" w:rsidR="0078345F" w:rsidRDefault="0078345F" w:rsidP="0078345F">
      <w:pPr>
        <w:pStyle w:val="StandardWeb"/>
      </w:pPr>
      <w:r>
        <w:t xml:space="preserve">Unsere Augen sehen nur auf die große Not und sehen nicht, dass doch Gottes Hilfe größer ist denn alle unsere Not. </w:t>
      </w:r>
    </w:p>
    <w:p w14:paraId="6E8E2553" w14:textId="77777777" w:rsidR="0078345F" w:rsidRDefault="0078345F" w:rsidP="0078345F">
      <w:pPr>
        <w:pStyle w:val="StandardWeb"/>
      </w:pPr>
      <w:r>
        <w:t xml:space="preserve">Mein Herr Christus kann wunderliebe Mittel schaffen, dass ich mein Kreuz überwinde und hindurchkomme, wie er einen Weg machte durchs Rote Meer so wunderlich, dass es kein Mensch hätte denken können. </w:t>
      </w:r>
    </w:p>
    <w:p w14:paraId="5E3AE0FA" w14:textId="77777777" w:rsidR="0078345F" w:rsidRDefault="0078345F" w:rsidP="0078345F">
      <w:pPr>
        <w:pStyle w:val="StandardWeb"/>
      </w:pPr>
      <w:r>
        <w:t xml:space="preserve">Dem Herrn unsere Wege befehlen, heißt: wälze den Stein von deinem Herzen auf Gott, so wird dir das Herz leichter und kommt der Stein dir vom Herzen. </w:t>
      </w:r>
    </w:p>
    <w:p w14:paraId="13D5D288" w14:textId="77777777" w:rsidR="0078345F" w:rsidRDefault="0078345F" w:rsidP="0078345F">
      <w:pPr>
        <w:pStyle w:val="StandardWeb"/>
      </w:pPr>
      <w:r>
        <w:t xml:space="preserve">Das ist Gottes Stunde, wenn seine Ehre und Herrlichkeit am meisten kann ausgebreitet und unsere Seligkeit befördert werden, dass ist oft nicht, wenn wir es meinen. Wenn wir die Verheißungen Gottes anschauen - so wird die Trauerstunde zur Wunderstunde. </w:t>
      </w:r>
    </w:p>
    <w:p w14:paraId="0CFA5A9D" w14:textId="77777777" w:rsidR="0078345F" w:rsidRDefault="0078345F" w:rsidP="0078345F">
      <w:pPr>
        <w:pStyle w:val="StandardWeb"/>
      </w:pPr>
      <w:r>
        <w:t xml:space="preserve">Fliehe zu Christo in großen Anfechtungen, der wird dich nicht verzweifeln noch ewig verderben lassen. Gott will haben, dass alle armen Sünder bei Christo Trost suchen sollen, darum auch der Herr die Sünder zu sich ruft. Wer nun Christum und seinen Trost nicht suchen noch haben will, der erzürnt Gott mehr damit denn mit allen seinen Sünden, die er getan hat. Daher St. Hieronymus sagt: Judas hat Gott mehr damit erzürnt, dass er verzweifelte, als damit, dass er Christum verriet. </w:t>
      </w:r>
    </w:p>
    <w:p w14:paraId="7B72FD24" w14:textId="77777777" w:rsidR="0078345F" w:rsidRDefault="0078345F" w:rsidP="0078345F">
      <w:pPr>
        <w:pStyle w:val="StandardWeb"/>
      </w:pPr>
      <w:r>
        <w:t xml:space="preserve">Es gehört niemand unter die Zahl der Heiligen, der nicht unter der Kreuzfahne Christi gestritten hat. Wie würden uns die andern Heiligen im Himmel anschauen, wenn wir das Zeichen des Kreuzes nicht mitbrächten? Sie würden uns nicht kennen, und wir würden Fremdlinge unter ihnen sein. </w:t>
      </w:r>
    </w:p>
    <w:p w14:paraId="0566528E" w14:textId="77777777" w:rsidR="0078345F" w:rsidRDefault="0078345F" w:rsidP="0078345F">
      <w:pPr>
        <w:pStyle w:val="StandardWeb"/>
      </w:pPr>
      <w:r>
        <w:t xml:space="preserve">Wahrlich, eine Seele, die Christum lieb hat, soll kein anderes Leben und Stand in dieser Welt wünschen, denn einen solchen, wie Christus, unser Herr, gehabt. Das soll man für den größten Gewinn achten in dieser Welt, und dessen soll sich eine liebende Seele freuen, dass sie würdig ist, mit Christo zu leiden. Und weil wir wissen, dass Trübsal uns muss begegnen auf dem Wege zum Himmelreich, wodurch wir zu einer so großen, unaussprechlichen Herrlichkeit kommen, warum wandeln wir denselben Weg nicht mit Freuden? Ja, auch darum, weil der Sohn Gottes diesen Weg gegangen und ihn mit seinem heiligen Exempel geheiligt, und in sein Reich nicht anders wollen eingehen denn durch Leiden. Ja, auch darum, weil auf so kurzes Leiden solche immerwährende Freude folgt. </w:t>
      </w:r>
    </w:p>
    <w:p w14:paraId="4179CA75" w14:textId="77777777" w:rsidR="0078345F" w:rsidRDefault="0078345F" w:rsidP="0078345F">
      <w:pPr>
        <w:pStyle w:val="StandardWeb"/>
      </w:pPr>
      <w:r>
        <w:t xml:space="preserve">Das Joch Christi ist unser Kreuz, das wir tragen sollen, und das heißt der Welt absterben. Dieses besteht nicht darin, in ein Kloster zu laufen, besonders Orden und Regeln anzunehmen, und gleichwohl in seinem Herzen nichts denn eitel Welt bleiben voll geistlicher Hoffart, pharisäischer Verachtung anderer Menschen, voll Wollust, voll heimlichen Hasses und Neides. Denn das Absterben der Welt ist die Tötung des Fleisches und alles dessen, wozu das Fleisch Lust hat; stetige, inwendige, verborgene Reue und Leid, wodurch man sich innerlich zu Gott von der Welt abwendet und täglich im Herzen der Welt abstirbt und in Christo lebt im Glauben, in herzlicher Demut und Sanftmut, und sich der Gnade in Christo tröstet. </w:t>
      </w:r>
    </w:p>
    <w:p w14:paraId="7858BF2B" w14:textId="77777777" w:rsidR="0078345F" w:rsidRDefault="0078345F" w:rsidP="0078345F">
      <w:pPr>
        <w:pStyle w:val="StandardWeb"/>
      </w:pPr>
      <w:r>
        <w:t xml:space="preserve">Wir sollen die hohen Anfechtungen nicht ansehen als Zeichen des Zornes Gottes, sondern als Zeichen der Gnade; weil uns Gott in die Zahl derjenigen bringen und aufnehmen will, die er in dieser Welt so sehr versucht hat. </w:t>
      </w:r>
    </w:p>
    <w:p w14:paraId="7FAADE8F" w14:textId="77777777" w:rsidR="0078345F" w:rsidRDefault="0078345F" w:rsidP="0078345F">
      <w:pPr>
        <w:pStyle w:val="StandardWeb"/>
      </w:pPr>
      <w:r>
        <w:t xml:space="preserve">Wenn der Teufel die Angefochtenen mit kleinen feurigen Pfeilen schießt und ihnen einbläst: du bist verdammt und verloren. Gott hat dich verstoßen, du bist mein, höre auf zu hoffen, zu glauben, zu beten, es ist aus; so sprich: höre, Teufel, du hast nicht Macht, mich zu verdammen, dir das Gericht nicht befohlen ist, oder das Urteil zu sprechen, wer verloren oder verdammt sein solle; sondern die Gläubigen sollen die Welt und die Teufel am jüngsten Tage richten. </w:t>
      </w:r>
    </w:p>
    <w:p w14:paraId="59292396" w14:textId="77777777" w:rsidR="0078345F" w:rsidRDefault="0078345F" w:rsidP="0078345F">
      <w:pPr>
        <w:pStyle w:val="StandardWeb"/>
      </w:pPr>
      <w:r>
        <w:t xml:space="preserve">Es ist nicht natürlich, dass sich ein Mensch in der Trübsal freuen könne; ein Christ ist eine neue Kreatur, der Trübsal eine Freude ist. </w:t>
      </w:r>
    </w:p>
    <w:p w14:paraId="1A471347" w14:textId="77777777" w:rsidR="0078345F" w:rsidRDefault="0078345F" w:rsidP="0078345F">
      <w:pPr>
        <w:pStyle w:val="StandardWeb"/>
      </w:pPr>
      <w:r>
        <w:t xml:space="preserve">Und wenn uns die arge, böse Welt zwingt und dringt zum Kreuz, und die Menschen meinen, sie tun uns viel Leides und Schmach, so nötigen sie uns zum Kreuz Christi, welches vor Gott und allen heiligen Engeln unsere höchste Ehre ist. </w:t>
      </w:r>
    </w:p>
    <w:p w14:paraId="33BB3FD8" w14:textId="77777777" w:rsidR="0078345F" w:rsidRDefault="0078345F" w:rsidP="0078345F">
      <w:pPr>
        <w:pStyle w:val="StandardWeb"/>
      </w:pPr>
      <w:r>
        <w:t xml:space="preserve">Die unerforschliche Weisheit Gottes kann auch der boshaften, verruchten Menschen böse Begierden zur Förderung seiner Ehre und des Menschen Nutz brauchen. Also auch jetzt noch, wenn gleich die Welt wider Christum wütet und tobt, die Christen martert, peinigt, tötet, so muss es doch alles zu Gottes Ehre, der Christen Bestem und Erbauung der Kirche dienen. </w:t>
      </w:r>
    </w:p>
    <w:p w14:paraId="318D0C06" w14:textId="77777777" w:rsidR="0078345F" w:rsidRDefault="0078345F" w:rsidP="0078345F">
      <w:pPr>
        <w:pStyle w:val="StandardWeb"/>
      </w:pPr>
      <w:r>
        <w:t xml:space="preserve">Die Anfechtung macht alles offenbar, was eines jeden Hoffnung und Zuversicht sei. Da findet sich es oft, dass wir nicht auf Gott selbst, sondern allein auf seine Gaben und das Glück gehofft, auf den Sand gebaut, ja die Kreaturen zu unserem Gott gemacht haben. </w:t>
      </w:r>
    </w:p>
    <w:p w14:paraId="0B1311C2" w14:textId="77777777" w:rsidR="0078345F" w:rsidRDefault="0078345F" w:rsidP="0078345F">
      <w:pPr>
        <w:pStyle w:val="StandardWeb"/>
      </w:pPr>
      <w:r>
        <w:t xml:space="preserve">Wenn du nicht aufnehmen kannst dein Kreuz mit Freuden, wie sich's denn wohl gebührt, so </w:t>
      </w:r>
      <w:proofErr w:type="spellStart"/>
      <w:r>
        <w:t>nimm's</w:t>
      </w:r>
      <w:proofErr w:type="spellEnd"/>
      <w:r>
        <w:t xml:space="preserve"> zum wenigsten mit Geduld und Demut auf, und lass die göttliche Vorsehung und den gnädigen Willen Gottes allezeit deinen Trost sein. Denn Gottes Wille ist allezeit gut und sucht in allen Dingen unser Bestes, unsere Seligkeit. Will dich Gott traurig oder fröhlich haben, im Geist arm oder reich, niedrig oder hoch geehrt, so wisse, dass dir alles gut und dass es also sein Wohlgefallen ist. Und Gottes Wohlgefallen soll auch dein Wohlgefallen, und es soll dein Trost sein, dass Gott mit dir handelt, wie es ihm wohlgefällt, und dass er dadurch deine Seligkeit sucht. </w:t>
      </w:r>
    </w:p>
    <w:p w14:paraId="759CEF34" w14:textId="77777777" w:rsidR="0078345F" w:rsidRDefault="0078345F" w:rsidP="0078345F">
      <w:pPr>
        <w:spacing w:after="0" w:line="240" w:lineRule="auto"/>
      </w:pPr>
      <w:r>
        <w:br w:type="page"/>
      </w:r>
    </w:p>
    <w:p w14:paraId="209192C8" w14:textId="77777777" w:rsidR="0078345F" w:rsidRDefault="0078345F" w:rsidP="0078345F">
      <w:pPr>
        <w:pStyle w:val="berschrift1"/>
        <w:rPr>
          <w:sz w:val="48"/>
        </w:rPr>
      </w:pPr>
      <w:r>
        <w:t>Vom Heiligen Geist</w:t>
      </w:r>
    </w:p>
    <w:p w14:paraId="0BB8C3EC" w14:textId="77777777" w:rsidR="0078345F" w:rsidRDefault="0078345F" w:rsidP="0078345F">
      <w:pPr>
        <w:pStyle w:val="StandardWeb"/>
      </w:pPr>
      <w:r>
        <w:t xml:space="preserve">Mache, o Gott, unsere Herzen zu deiner Wohnung, dass wir deine Gnade, dein Heil, deine Kraft in uns erfahren. Bereite uns zu Gefäßen deiner Barmherzigkeit, dass du die reichen Güter deines Hauses uns mitteilen könntest. Schenke uns ein reiches Maß der Salbungskräfte deines Geistes, damit wir im Geist und in der Wahrheit dir aufrichtig dienen. Amen. </w:t>
      </w:r>
    </w:p>
    <w:p w14:paraId="4A40F03A" w14:textId="77777777" w:rsidR="0078345F" w:rsidRDefault="0078345F" w:rsidP="0078345F">
      <w:pPr>
        <w:pStyle w:val="StandardWeb"/>
      </w:pPr>
      <w:r>
        <w:t xml:space="preserve">Der Heilige Geist ist ein Zeuge der göttlichen Kindschaft und der himmlischen Geburt aus Gott. Wer dieselbe recht zu gebrauchen weiß im Glauben an Christum, in der Liebe des Heiligen Geistes, auf die Gütigkeit des milden und ewigen Vaters: der wird große und himmlische Güter von ihm erbitten. Denn unser Gott ist so gütig und freundlich, dass wer es recht verstünde, er ihm alles abbäte. </w:t>
      </w:r>
    </w:p>
    <w:p w14:paraId="384CC374" w14:textId="77777777" w:rsidR="0078345F" w:rsidRDefault="0078345F" w:rsidP="0078345F">
      <w:pPr>
        <w:pStyle w:val="StandardWeb"/>
      </w:pPr>
      <w:r>
        <w:t xml:space="preserve">Wenn der Heilige Geist in unsere Seele kommt, so straft er alles in uns, was nicht göttlich ist, und was die Welt ist, als Augenlust, Fleischeslust und hoffärtiges Leben und erweckt dawider einen Verdruss in uns. Und wer dieses Weltleben in sich hat, ohne inwendige Strafe des Heiligen Geistes, der soll wissen, dass der Heilige Geist noch nicht in den Grund seiner Seele gekommen ist. </w:t>
      </w:r>
    </w:p>
    <w:p w14:paraId="73F2FF92" w14:textId="77777777" w:rsidR="0078345F" w:rsidRDefault="0078345F" w:rsidP="0078345F">
      <w:pPr>
        <w:pStyle w:val="StandardWeb"/>
      </w:pPr>
      <w:r>
        <w:t xml:space="preserve">Auch ist die wahre Theologie nicht ein zänkisch Maulgeschwätze, sondern eine wirkliche, lebendige, kräftige Gabe und Erleuchtung Gottes und Bewegung des Herzens durch den Heiligen Geist, welche ein jeder wahre Christ selbst empfindet und prüfet, dass es sei die Kraft Gottes in ihm. </w:t>
      </w:r>
    </w:p>
    <w:p w14:paraId="4C437A5A" w14:textId="77777777" w:rsidR="0078345F" w:rsidRDefault="0078345F" w:rsidP="0078345F">
      <w:pPr>
        <w:pStyle w:val="StandardWeb"/>
      </w:pPr>
      <w:r>
        <w:t xml:space="preserve">Die Erkenntnis stehet nicht in bloßem Wissen oder in bloßen Gedanken oder Worten, sondern in der lebendigen Kraft und in der Vereinigung mit Gott durch den Glauben. Also, dass die gläubige Seele mit Gott ein Geist, ein Herz wird und mit Christo ein Leib, also dass keines von dem andern geschieden werden kann; Gott nicht von unserer Seele und Christus nicht von unserm Glauben, ja auch nicht von unserem Leibe. Denn so die Erkenntnis soll das Leben sein, so muss es eine lebendige Kraft sein, denn Leben ist kein Schatten oder bloße Gedanken, sondern eine Kraft. </w:t>
      </w:r>
    </w:p>
    <w:p w14:paraId="53B9A157" w14:textId="77777777" w:rsidR="0078345F" w:rsidRDefault="0078345F" w:rsidP="0078345F">
      <w:pPr>
        <w:pStyle w:val="StandardWeb"/>
      </w:pPr>
      <w:r>
        <w:t xml:space="preserve">Der Grund einer wahren Gelehrsamkeit soll die Gottesfurcht, die Furcht und Erkenntnis des wahren Gottes, eine ernstliche Anrufung und die Gnade des Heiligen Geistes sein, ohne welche, wie die Erfahrung bestätigt, das Studieren unglücklich ist und ein trauriges Ende hat. </w:t>
      </w:r>
    </w:p>
    <w:p w14:paraId="136F6DDC" w14:textId="77777777" w:rsidR="0078345F" w:rsidRDefault="0078345F" w:rsidP="0078345F">
      <w:pPr>
        <w:pStyle w:val="StandardWeb"/>
      </w:pPr>
      <w:r>
        <w:t xml:space="preserve">Ob wir gleich nicht sagen, dass durch unser Vermögen und Frömmigkeit die Seligkeit erhalten werde; denn wir werden durch Gottes Macht bewahret zur Seligkeit (1. Petr. 1, 5), so ist doch offenbar, dass durch ein gottloses Leben der Heilige Geist ausgestoßen werde, samt allen reinen Gaben, unter welchen die Gaben des Glaubens, der Erkenntnis, des Verstandes und der Weisheit nicht die geringsten sind. </w:t>
      </w:r>
    </w:p>
    <w:p w14:paraId="34D64FF0" w14:textId="77777777" w:rsidR="0078345F" w:rsidRDefault="0078345F" w:rsidP="0078345F">
      <w:pPr>
        <w:pStyle w:val="StandardWeb"/>
      </w:pPr>
      <w:r>
        <w:t xml:space="preserve">Warum erlangen wir den Heiligen Geist nicht? Darum, dass wir nicht im rechten Glauben beten und Gott stille halten und auswarten. Denn der rechte Glaube hält Gott stille in ganzer Gelassenheit. Wer aber zweifelt, ist treulos und macht erst sein Gebet selbst zunichte; denn Gott kann ihm so nichts geben; zum andern hält er Gott für einen Lügner und ohnmächtigen Gott, der entweder nicht geben wolle oder nicht könne, was uns mangelt. </w:t>
      </w:r>
    </w:p>
    <w:p w14:paraId="1CC57AD0" w14:textId="77777777" w:rsidR="0078345F" w:rsidRDefault="0078345F" w:rsidP="0078345F">
      <w:pPr>
        <w:pStyle w:val="StandardWeb"/>
      </w:pPr>
      <w:r>
        <w:t xml:space="preserve">Sobald nun der Mensch sich durch Gottes Gnade herzlich zu Gott wendet, sobald wendet sich Gott zu ihm und gibt ihm den Heiligen Geist, der stärket den Glauben, mehret die Liebe, bekräftigt die Hoffnung, zündet an das Gebet, erweckt gründliche Demut, pflanzt Geduld, tröstet das Herz. Siehe das ist Gottes Reich in dir. </w:t>
      </w:r>
    </w:p>
    <w:p w14:paraId="5F05421F" w14:textId="77777777" w:rsidR="0078345F" w:rsidRDefault="0078345F" w:rsidP="0078345F">
      <w:pPr>
        <w:pStyle w:val="StandardWeb"/>
      </w:pPr>
      <w:r>
        <w:t xml:space="preserve">Christus führt sein Reich nicht wie irdische Könige, welche in äußerlicher Weise mit sichtbarer Gewalt über Land und Leute herrschen, sondern Christus herrscht, regiert, siegt, lebt in seinen gläubigen Gliedern; da hat er seine Herrschaft im Geist und Glauben und ist das Haupt seiner Gemeinde, welche er, als reinen geistlichen Leib, mit allerlei geistlicher Fülle, Kraft, Licht und Leben erfüllet. </w:t>
      </w:r>
    </w:p>
    <w:p w14:paraId="67C680D1" w14:textId="77777777" w:rsidR="0078345F" w:rsidRDefault="0078345F" w:rsidP="0078345F">
      <w:pPr>
        <w:pStyle w:val="StandardWeb"/>
      </w:pPr>
      <w:r>
        <w:t xml:space="preserve">Der Heilige Geist sammelt eine Gemeine unter dem einigen Haupt Christus; er erneuert sie mit seinen Gaben, teilt ihnen Trost mit aus dem Verdienst des Herrn Christus, macht die Glieder des Herrn Christus lebendig, stärkt sie mit seiner Kraft, wiedergebiert sie und bestätigt das geistliche Reich Christi in den Herzen der Gläubigen. Er erleuchtet das Gemüt, reinigt die Herzen, und alles, was der Herr Christus im Fleisch unserthalben verrichtet hat, schreibt er in unsere Herzen, damit nicht außer uns bleibe, was uns inwendig im Herzen erfreuen und erquicken soll. </w:t>
      </w:r>
    </w:p>
    <w:p w14:paraId="4548BECC" w14:textId="77777777" w:rsidR="0078345F" w:rsidRDefault="0078345F" w:rsidP="0078345F">
      <w:pPr>
        <w:spacing w:after="0" w:line="240" w:lineRule="auto"/>
      </w:pPr>
      <w:r>
        <w:br w:type="page"/>
      </w:r>
    </w:p>
    <w:p w14:paraId="12CC6F07" w14:textId="77777777" w:rsidR="0078345F" w:rsidRDefault="0078345F" w:rsidP="0078345F">
      <w:pPr>
        <w:pStyle w:val="berschrift1"/>
        <w:rPr>
          <w:sz w:val="48"/>
        </w:rPr>
      </w:pPr>
      <w:r>
        <w:t>Vom Gebet</w:t>
      </w:r>
    </w:p>
    <w:p w14:paraId="47CC2DFE" w14:textId="77777777" w:rsidR="0078345F" w:rsidRDefault="0078345F" w:rsidP="0078345F">
      <w:pPr>
        <w:pStyle w:val="StandardWeb"/>
      </w:pPr>
      <w:r>
        <w:t xml:space="preserve">Ich weiß, dass keine Hilfe und wahrer Trost ohne Gebet erlangt werden können. Dennoch bin ich so träge zum Gebet, verlasse mich mehr auf meine Arbeit und Weisheit, als auf deine Hilfe und Gnade. Vergib mir solche Sicherheit und Torheit und Verachtung deiner göttlichen Verheißung! Amen. </w:t>
      </w:r>
    </w:p>
    <w:p w14:paraId="7F0D49ED" w14:textId="77777777" w:rsidR="0078345F" w:rsidRDefault="0078345F" w:rsidP="0078345F">
      <w:pPr>
        <w:pStyle w:val="StandardWeb"/>
      </w:pPr>
      <w:r>
        <w:t xml:space="preserve">Wer Gott von Grund seines Herzens Vater nennen kann, der rührt ihm so oft sein Herz, so oft er den Namen nennt, und das Wort ist die Kraft und das Leben unseres Gebets; denn wir können außer Christo Gott unsern Vater nicht kennen. </w:t>
      </w:r>
    </w:p>
    <w:p w14:paraId="3BDA1570" w14:textId="77777777" w:rsidR="0078345F" w:rsidRDefault="0078345F" w:rsidP="0078345F">
      <w:pPr>
        <w:pStyle w:val="StandardWeb"/>
      </w:pPr>
      <w:r>
        <w:t xml:space="preserve">Durch das Anschauen des gekreuzigten Christus wird das Gebet erweckt und stark. Dadurch wird auch das Herz gereinigt, denn ohne Reinigung des Herzens durch den Glauben kann kein rechtes Gebet geschehen. Und durch solches Gebet kommt der Heilige Geist zu dir wie am Pfingsttage über die Apostel, als sie beteten. </w:t>
      </w:r>
    </w:p>
    <w:p w14:paraId="38754BC5" w14:textId="77777777" w:rsidR="0078345F" w:rsidRDefault="0078345F" w:rsidP="0078345F">
      <w:pPr>
        <w:pStyle w:val="StandardWeb"/>
      </w:pPr>
      <w:r>
        <w:t xml:space="preserve">Diese Gnade übertrifft aller Welt Herrlichkeit und lindert auch alles Kreuz, dass eine gläubige Seele Gott dem Herrn so lieb ist, dass sie stets mit Gott reden kann, und dass sich Gott zu einer solchen Seele wendet und ihr antwortet, ja das Gebet und Seufzen als einen Schatz aufsammelt und zählt. </w:t>
      </w:r>
    </w:p>
    <w:p w14:paraId="06E8957E" w14:textId="77777777" w:rsidR="0078345F" w:rsidRDefault="0078345F" w:rsidP="0078345F">
      <w:pPr>
        <w:pStyle w:val="StandardWeb"/>
      </w:pPr>
      <w:r>
        <w:t xml:space="preserve">Durch das Gebet offenbart sich Gott den Menschen, durch das Gebet wird die Demut recht geübt. So kommt zusammen das Höchste und Niedrigste, das demütigste Herz und der höchste Gott. Und durch solche Demut wird viele Gnade in des Menschen Seele eingegossen. Denn je mehr die Gnade Gottes den Menschen demütigt, desto mehr wächst und nimmt in solcher Demut die Gnade Gottes zu. Und je mehr Gottes Gnade im Menschen zunimmt, desto mehr demütigt sich die Seele. </w:t>
      </w:r>
    </w:p>
    <w:p w14:paraId="23BBBCD8" w14:textId="77777777" w:rsidR="0078345F" w:rsidRDefault="0078345F" w:rsidP="0078345F">
      <w:pPr>
        <w:pStyle w:val="StandardWeb"/>
      </w:pPr>
      <w:r>
        <w:t xml:space="preserve">Darum hat Gott das Gebet so ernstlich und so oft befohlen, weil es ein Pfand und ein Band ist, durch welches uns Gott zu sich zieht, durch das er uns desto öfter und länger bei sich behalten will, durch das wir auch desto näher zu ihm kommen könnten und uns mit ihm, als dem Ursprung alles Guten, vereinigen und seiner in allen Dingen nicht vergessen sollten. </w:t>
      </w:r>
    </w:p>
    <w:p w14:paraId="74487B8A" w14:textId="77777777" w:rsidR="0078345F" w:rsidRDefault="0078345F" w:rsidP="0078345F">
      <w:pPr>
        <w:pStyle w:val="StandardWeb"/>
      </w:pPr>
      <w:r>
        <w:t xml:space="preserve">Christi Gewalt ist in den Gläubigen und wird erweckt durch das Gebet. Christus erweckt seine Gewalt, wenn wir ihn im starken Glauben anrufen. Und ihm ist alle Gewalt gegeben im Himmel und auf Erden. </w:t>
      </w:r>
    </w:p>
    <w:p w14:paraId="1BB84B81" w14:textId="77777777" w:rsidR="0078345F" w:rsidRDefault="0078345F" w:rsidP="0078345F">
      <w:pPr>
        <w:pStyle w:val="StandardWeb"/>
      </w:pPr>
      <w:r>
        <w:t xml:space="preserve">Der Glaube und das Gebet sind über die Natur, sie brechen die Natur, überwinden den Himmel und alle bösen Einflüsse und Wirkungen, auch alle Freude, Ehre, Ratschläge und Gedanken und machen einen Weg durch alles Unglück hindurch, so wie Moses mit seinem Stab das Meer teilte und einen Weg hindurch machte. </w:t>
      </w:r>
    </w:p>
    <w:p w14:paraId="08355CC6" w14:textId="77777777" w:rsidR="0078345F" w:rsidRDefault="0078345F" w:rsidP="0078345F">
      <w:pPr>
        <w:pStyle w:val="StandardWeb"/>
      </w:pPr>
      <w:r>
        <w:t xml:space="preserve">Im Geist beten, heißt: im Glauben und im geistlichen neuen Leben beten, nicht im Fleisch oder im alten fleischlichen Leben. In der Wahrheit beten, heißt: mit bußfertigem zerbrochenem Herzen beten in wahrer Bekehrung zu Gott. </w:t>
      </w:r>
    </w:p>
    <w:p w14:paraId="0234C14B" w14:textId="77777777" w:rsidR="0078345F" w:rsidRDefault="0078345F" w:rsidP="0078345F">
      <w:pPr>
        <w:pStyle w:val="StandardWeb"/>
      </w:pPr>
      <w:r>
        <w:t xml:space="preserve">Denn hätte ein Mensch alle die Martern gelitten, die alle Heilige gelitten haben, und alles getan, was alle Christen je getan oder immer tun mögen bis ans Ende der Welt, und wenn du dich alle Tage ließest töten, und wieder lebendig machen, und Steine und Dornen äßest, könntest du dennoch damit aus dir selbst keine Gaben erlangen. Sondern senke dich durch den Glauben in die tiefste, grundlose Barmherzigkeit Gottes in Christo mit einem demütigen, gelassenen Willen, unter Gott und alle Kreaturen: so wird sie dir Christus allein geben aus großer Niedrigkeit und freier reiner Liebe und Barmherzigkeit. </w:t>
      </w:r>
    </w:p>
    <w:p w14:paraId="3CE817EA" w14:textId="77777777" w:rsidR="0078345F" w:rsidRDefault="0078345F" w:rsidP="0078345F">
      <w:pPr>
        <w:pStyle w:val="StandardWeb"/>
      </w:pPr>
      <w:r>
        <w:t xml:space="preserve">Es sind zweierlei Wege, Weisheit und Erkenntnis zu erlangen: der erste durch viel Lesen und Disputieren, die ihn gehen nennt man Gelehrte, der andere durch das Gebet und die Liebe, und die ihn gehen heißen Heilige. Zwischen diesen ist ein großer Unterschied. Jene, die nur Gelehrte und nicht Liebhaber sind, sind stolz und aufgeblasen; diese niedrig und demütig. </w:t>
      </w:r>
    </w:p>
    <w:p w14:paraId="2EEA324B" w14:textId="77777777" w:rsidR="0078345F" w:rsidRDefault="0078345F" w:rsidP="0078345F">
      <w:pPr>
        <w:pStyle w:val="StandardWeb"/>
      </w:pPr>
      <w:r>
        <w:t xml:space="preserve">Der Herr Jesus weicht von denen, die nicht beten. Darum werden sie blind, wandeln in der Finsternis, erkennen sich selbst nicht noch Gott, und Gottes Willen bleibt ihnen unerkannt. Sie berauben sich selbst Gottes und seines Reiches, und weil sie kein Licht haben, Gottes Willen zu erkennen, müssen sie in der Anfechtung große Stöße leiden, oftmals wohl gar verzweifeln. Wo aber der Heilige Geist und der Glaube ist, da wird auch die Welt überwunden. </w:t>
      </w:r>
    </w:p>
    <w:p w14:paraId="69984042" w14:textId="77777777" w:rsidR="0078345F" w:rsidRDefault="0078345F" w:rsidP="0078345F">
      <w:pPr>
        <w:pStyle w:val="StandardWeb"/>
      </w:pPr>
      <w:r>
        <w:t xml:space="preserve">Oh, der Teufel ist damit ein Tausendkünstler, dass er zum Ersten das Gebet verhindere, einen davon abhalte, einem das Gebet verleide, desselben überdrüssig, und einem endlich dasselbe gar zuwider mache. Darin ist er Meister. Denn wer sich von Gott abwenden lässt, ist gleich einem verzagten Kriegsmann, dem sein Schwert in seiner Hand erstirbt, der ist leicht geschlagen. Ein solcher Mensch ohne Gebet ist wie eine Stadt ohne Mauern; denn der Name des Herrn ist ein festes Schloss. </w:t>
      </w:r>
    </w:p>
    <w:p w14:paraId="10E61C17" w14:textId="77777777" w:rsidR="0078345F" w:rsidRDefault="0078345F" w:rsidP="0078345F">
      <w:pPr>
        <w:pStyle w:val="StandardWeb"/>
      </w:pPr>
      <w:r>
        <w:t xml:space="preserve">Die größte Anfechtung und Hinderung des Gebets ist aber, wenn Gott die Gnade der Andacht und </w:t>
      </w:r>
      <w:proofErr w:type="spellStart"/>
      <w:r>
        <w:t>Inbrünstigkeit</w:t>
      </w:r>
      <w:proofErr w:type="spellEnd"/>
      <w:r>
        <w:t xml:space="preserve"> entzieht. Und dann sollst du am meisten beten. Denn obwohl Gott ein inbrünstiges Gebet sehr lieb ist, so ist ihm doch das Gebet viel lieber, welches du in solcher Seelennot, in deiner Anfechtung, Betrübnis und Traurigkeit tust. Denn gleichwie es einen natürlichen Vater viel mehr jammert, wenn ihn ein krankes Kind mit kläglicher Stimme anwinselt, als wenn ihn ein starkes, gesundes Kind mit vollem Munde anruft: also ist dem lieben Gott eines kleinmütigen, schwachgläubigen, trostlosen, geistarmen Menschen innerliches, heimliches Leiden und Seufzen viel lieber, als eines Starkgläubigen Gebet, der voller Freude ist. Gott wird dir seine Gnade zu seiner Zeit wohl wiedergeben und dieselbe dir nicht missgönnen oder versagen. </w:t>
      </w:r>
    </w:p>
    <w:p w14:paraId="66D05859" w14:textId="77777777" w:rsidR="0078345F" w:rsidRDefault="0078345F" w:rsidP="0078345F">
      <w:pPr>
        <w:pStyle w:val="StandardWeb"/>
      </w:pPr>
      <w:r>
        <w:t xml:space="preserve">So ist das ein großer Trost, wenn noch ein Seufzer im Herzen ist, der nach Gott seufzt und noch ein Wörtlein oder Sprüchlein aus Gottes Wort vorhanden ist. Denn das ist noch der kleine Funke des Glaubens und des Geistes, der da ist als ein glimmender Funke des Glaubens und des Geistes, der da ist als ein glimmender Docht, den Gott nicht auslöschen lassen wird, sondern in der größten Schwachheit erhalten. </w:t>
      </w:r>
    </w:p>
    <w:p w14:paraId="61DA3ECC" w14:textId="77777777" w:rsidR="0078345F" w:rsidRDefault="0078345F" w:rsidP="0078345F">
      <w:pPr>
        <w:pStyle w:val="StandardWeb"/>
      </w:pPr>
      <w:r>
        <w:t xml:space="preserve">Wenn einem Menschen angst und bange darnach ist und er gern beten wollte, aber nicht kann, und es tut ihm dieses wehe in seinem Herzen und ist seine größte Plage und Angst: so betet er doch damit, dass er klagt, er könne es nicht, und dass es ihm innerlich wehe tut, dass er nicht beten kann, und dass es ihm herzlich leid ist. Eben damit betet er am heftigsten. </w:t>
      </w:r>
    </w:p>
    <w:p w14:paraId="0CA80A9A" w14:textId="77777777" w:rsidR="0078345F" w:rsidRDefault="0078345F" w:rsidP="0078345F">
      <w:pPr>
        <w:spacing w:after="0" w:line="240" w:lineRule="auto"/>
      </w:pPr>
      <w:r>
        <w:br w:type="page"/>
      </w:r>
    </w:p>
    <w:p w14:paraId="25AB7E67" w14:textId="77777777" w:rsidR="0078345F" w:rsidRDefault="0078345F" w:rsidP="0078345F">
      <w:pPr>
        <w:pStyle w:val="berschrift1"/>
        <w:rPr>
          <w:sz w:val="48"/>
        </w:rPr>
      </w:pPr>
      <w:r>
        <w:t>Verhüllte Herrlichkeit</w:t>
      </w:r>
    </w:p>
    <w:p w14:paraId="3F1D01B2" w14:textId="77777777" w:rsidR="0078345F" w:rsidRDefault="0078345F" w:rsidP="0078345F">
      <w:pPr>
        <w:pStyle w:val="StandardWeb"/>
      </w:pPr>
      <w:r>
        <w:t xml:space="preserve">Herr Jesus Christus, du Brunnen der ewigen Weisheit, lass mich absagen meinem eigenen Verstande und meiner Klugheit, dass ich mich nicht schäme, in dieser Welt für einen Toren gehalten zu werden um deines Wortes willen, als jemand, der nichts mehr wisse, als dich, meinen Herrn Christum, den Gekreuzigten. Amen. </w:t>
      </w:r>
    </w:p>
    <w:p w14:paraId="56D6E00E" w14:textId="77777777" w:rsidR="0078345F" w:rsidRDefault="0078345F" w:rsidP="0078345F">
      <w:pPr>
        <w:pStyle w:val="StandardWeb"/>
      </w:pPr>
      <w:r>
        <w:t xml:space="preserve">Also ist der Allerstärkste schwach geworden; der Allergroßmächtigste ohnmächtig; der Allerherrlichste der </w:t>
      </w:r>
      <w:proofErr w:type="spellStart"/>
      <w:r>
        <w:t>Allverachtetste</w:t>
      </w:r>
      <w:proofErr w:type="spellEnd"/>
      <w:r>
        <w:t xml:space="preserve">; der Allerschönste, der Allerabscheulichste; unterworfen allen Plagen, Schmerzen und Leiden … Nicht allein aber hat er sich seiner göttlichen Gewalt entäußert, sondern auch seiner göttlichen Weisheit. Denn er hat in der höchsten Einfalt gewandelt, als ein Unwissender; nicht als ein hochgelehrter, ansehnlicher Meister, der mit großer Kunst und Weisheit protzt, sondern in der Stille, in der Wahrheit göttlicher Kraft, in Unschuld, in Heiligkeit, in der Liebe, Sanftmut und Demut und mit schlichten Worten hat er den Weg Gottes gelehrt. Er hat sich auch entäußert des Ansehens großer Herrlichkeit. Darum ist er mit den Sündern umgegangen, hat mit ihnen gegessen, getrunken, dass er sein Amt verrichtete, das Verlorene wieder zu suchen. </w:t>
      </w:r>
    </w:p>
    <w:p w14:paraId="0C5E637D" w14:textId="77777777" w:rsidR="0078345F" w:rsidRDefault="0078345F" w:rsidP="0078345F">
      <w:pPr>
        <w:pStyle w:val="StandardWeb"/>
      </w:pPr>
      <w:r>
        <w:t xml:space="preserve">Christus muss zu Hohn und Schmach gekleidet werden, nicht allein mit einem weißen Kleide, welches ein priesterlich Kleid war, sondern auch mit einem roten Purpurkleid, welches ein königlich Kleid war, auf dass er uns das priesterliche und königliche Kleid wieder erwirbt. </w:t>
      </w:r>
    </w:p>
    <w:p w14:paraId="1C1B6331" w14:textId="77777777" w:rsidR="0078345F" w:rsidRDefault="0078345F" w:rsidP="0078345F">
      <w:pPr>
        <w:pStyle w:val="StandardWeb"/>
      </w:pPr>
      <w:r>
        <w:t xml:space="preserve">Bist du Gottes Sohn, so hilf dir selber. Sehet, das ist das Ärgernis des Kreuzes, daran sich alle Vernunft stößt, dass Gott seinen Sohn mit so großem abscheulichen Kreuz belegen soll. Und hat doch nicht anders sein können; es hat dies Kreuz niemand anders tragen und ausstehen können denn Gottes Sohn. Sein Leiden wäre uns auch nichts nütze gewesen, wenn er nur ein pur lauter Mensch gewesen, so wenig als Petri und Pauli und aller Heiligen Leiden uns nützen können. Darum hat Gottes Sohn für uns leiden müssen, auf dass sein Leiden eine große, heilsame Kraft gewinne, uns zu erlösen. </w:t>
      </w:r>
    </w:p>
    <w:p w14:paraId="61B90BCA" w14:textId="77777777" w:rsidR="0078345F" w:rsidRDefault="0078345F" w:rsidP="0078345F">
      <w:pPr>
        <w:pStyle w:val="StandardWeb"/>
      </w:pPr>
      <w:r>
        <w:t xml:space="preserve">Wie herrlich, köstlich und lieblich ist es nun, dass unser höchster und bester Schatz, das Reich Gottes, nicht ein äußeres, sondern ein inneres Gut ist, welches wir stets bei uns tragen, verborgen vor aller Welt und vor dem Teufel selbst, welches uns auch weder Welt noch Teufel nehmen kann, und zu dem wir auch keiner großen Kunst und vieler Sprachen oder Bücher bedürfen, sondern ein gelassenes, Gott ergebenes Herz. </w:t>
      </w:r>
    </w:p>
    <w:p w14:paraId="13063F0B" w14:textId="77777777" w:rsidR="0078345F" w:rsidRDefault="0078345F" w:rsidP="0078345F">
      <w:pPr>
        <w:pStyle w:val="StandardWeb"/>
      </w:pPr>
      <w:r>
        <w:t xml:space="preserve">Mancher denkt, es sei ein groß Werk, der Welt Gunst zu haben, soviel lustige, gute Gesellschaft in der Welt haben, dass man kann fröhlich sein, großer Leute Freundschaft haben, denn das steht stattlich und ehrlich vor der Welt, gibt einen großen Namen und Ehre, macht berühmt, genießt auch ihre Wohltat, wird reich dadurch und das heißt, sich bei ihrem Feuer wärmen. Aber das ist sehr gefährlich, denn wer der Welt und hoher Leute Gunst haben will, der muss sich alles gefallen lassen, was sie tun und darf nicht viel dawider reden; kommt's dann dazu, dass Christus und sein Wort verfolgt wird, und er will Gunst, Ehre und Reichtum behalten, so muss er Christum mit verleugnen und verfolgen helfen, denn er ist mit Herren-Gunst und Wohltaten gefangen und gebunden als mit einer Kette. </w:t>
      </w:r>
    </w:p>
    <w:p w14:paraId="71AD49BB" w14:textId="77777777" w:rsidR="0078345F" w:rsidRDefault="0078345F" w:rsidP="0078345F">
      <w:pPr>
        <w:pStyle w:val="StandardWeb"/>
      </w:pPr>
      <w:r>
        <w:t xml:space="preserve">Das Reich Gottes ist verborgen vor menschlichen Augen. Hüte dich vor allem, das einen großen Schein vor der Welt hat oder du wirst betrogen, denn durch wahre Buße muss alles zunichte werden und untergehen, was hoch, heilig, weise, klug und ansehnlich ist. Wer hätte das Reich Gottes bei den Propheten im Alten Testament und bei den Aposteln, ja bei Christo selbst gesucht. Was waren es für schlichte, verachtete Leute vor der Welt nach dem äußeren Ansehen! </w:t>
      </w:r>
    </w:p>
    <w:p w14:paraId="1FF288BE" w14:textId="77777777" w:rsidR="0078345F" w:rsidRDefault="0078345F" w:rsidP="0078345F">
      <w:pPr>
        <w:pStyle w:val="StandardWeb"/>
      </w:pPr>
      <w:r>
        <w:t xml:space="preserve">Die Waffen unserer Ritterschaft sind nicht fleischlich, sondern geistlich. Unsere Stärke steht nicht im Schwert und Harnisch, sondern im </w:t>
      </w:r>
      <w:proofErr w:type="spellStart"/>
      <w:r>
        <w:t>Stillesein</w:t>
      </w:r>
      <w:proofErr w:type="spellEnd"/>
      <w:r>
        <w:t xml:space="preserve"> und Hoffen. Durch Leiden überwand David den Saul, Christus den Teufel und die Welt. Wir müssen auch also siegen nach dem Exempel Christi. Er hat uns kein Schwert in die Faust gegeben, sondern Gottes Wort, den Glauben, der ist der Sieg über die Welt, und die Geduld. </w:t>
      </w:r>
    </w:p>
    <w:p w14:paraId="3674939A" w14:textId="77777777" w:rsidR="0078345F" w:rsidRDefault="0078345F" w:rsidP="0078345F">
      <w:pPr>
        <w:pStyle w:val="StandardWeb"/>
      </w:pPr>
      <w:r>
        <w:t xml:space="preserve">Die wahre himmlische Weisheit hält nicht viel von sich selbst und sucht nicht, dass sie auf Erden gelobt werde. Darum ist sie ein schlichtes und geringes Ding und schier in Vergessenheit gekommen, wiewohl viel von ihr gepredigt wird; aber weil man mit dem Leben ferne davon ist, so bleibt diese edle Perle vor vielen verborgen. Willst du sie aber haben, so musst du menschliche Weisheit, eignes Wohlgefallen und eigene unordentliche Liebe verlassen. Also kannst du für die hohe, köstliche, irdische, menschliche Weisheit die himmlische erlangen. Du bekommst für die hohe Weisheit dieser Welt ein geringes und schlechtes Ding vor der Welt, welches aber himmlisch und ewig ist. </w:t>
      </w:r>
    </w:p>
    <w:p w14:paraId="314F45BA" w14:textId="77777777" w:rsidR="0078345F" w:rsidRDefault="0078345F" w:rsidP="0078345F">
      <w:pPr>
        <w:pStyle w:val="StandardWeb"/>
      </w:pPr>
      <w:r>
        <w:t xml:space="preserve">Der Prediger beste Besoldung ist Armut und Verachtung. Es ist nicht auf solche Versammlungen (Hoher Rat) zu hoffen, dass sie Christi Wort und Ehre retten werden. Es sehe ein jeder auf Gottes Wort und gründe seinen Glauben nicht auf Versammlungen, sondern auf Gottes Wort. Die Heilige Schrift ist die rechte Versammlung, da sind die heiligen Väter, Propheten und Apostel beieinander. </w:t>
      </w:r>
    </w:p>
    <w:p w14:paraId="4932AEB0" w14:textId="77777777" w:rsidR="0078345F" w:rsidRDefault="0078345F" w:rsidP="0078345F">
      <w:pPr>
        <w:pStyle w:val="StandardWeb"/>
      </w:pPr>
      <w:r>
        <w:t xml:space="preserve">Verlasse alle Dinge, so findest du durch den Glauben alle Dinge. </w:t>
      </w:r>
    </w:p>
    <w:p w14:paraId="38645FAB" w14:textId="77777777" w:rsidR="0078345F" w:rsidRDefault="0078345F" w:rsidP="0078345F">
      <w:pPr>
        <w:spacing w:after="0" w:line="240" w:lineRule="auto"/>
      </w:pPr>
      <w:r>
        <w:br w:type="page"/>
      </w:r>
    </w:p>
    <w:p w14:paraId="7DB6F2C4" w14:textId="77777777" w:rsidR="0078345F" w:rsidRDefault="0078345F" w:rsidP="0078345F">
      <w:pPr>
        <w:pStyle w:val="berschrift1"/>
        <w:rPr>
          <w:sz w:val="48"/>
        </w:rPr>
      </w:pPr>
      <w:r>
        <w:t>Sieben Gründe für den Trost im Leid</w:t>
      </w:r>
    </w:p>
    <w:p w14:paraId="6E8C4CA0" w14:textId="77777777" w:rsidR="0078345F" w:rsidRDefault="0078345F" w:rsidP="0078345F">
      <w:pPr>
        <w:pStyle w:val="StandardWeb"/>
      </w:pPr>
      <w:r>
        <w:rPr>
          <w:rStyle w:val="Fett"/>
          <w:rFonts w:eastAsiaTheme="majorEastAsia"/>
        </w:rPr>
        <w:t>„Gelobet sei Gott und der Vater unsres Herrn Jesus Christus, der Vater der Barmherzigkeit und Gott alles Trostes, der uns tröstet in aller unsrer Trübsal, dass wir auch trösten können, die da sind in allerlei Trübsal, mit dem Trost, womit wir getröstet werden von Gott. Denn gleichwie wir des Leidens Christi viel haben, also werden wir auch reichlich getröstet durch Christus. Wir wissen, dass, wie ihr des Leidens teilhaftig seid, so werdet ihr auch des Trostes teilhaftig sein“</w:t>
      </w:r>
      <w:r>
        <w:br/>
        <w:t xml:space="preserve">(2. Kor. 1,3 f.). </w:t>
      </w:r>
    </w:p>
    <w:p w14:paraId="1764870B" w14:textId="77777777" w:rsidR="0078345F" w:rsidRDefault="0078345F" w:rsidP="0078345F">
      <w:pPr>
        <w:pStyle w:val="StandardWeb"/>
      </w:pPr>
      <w:r>
        <w:t xml:space="preserve">Dieser Trost ist die beste Arznei gegen den vielfältigen Jammer und das Leid in dieser Welt. Paulus beweist mit sieben Gründen, dass Gottes Trost größer sei als alles Leid. </w:t>
      </w:r>
    </w:p>
    <w:p w14:paraId="069D80A6" w14:textId="77777777" w:rsidR="0078345F" w:rsidRDefault="0078345F" w:rsidP="0078345F">
      <w:pPr>
        <w:pStyle w:val="StandardWeb"/>
      </w:pPr>
      <w:r>
        <w:t xml:space="preserve">1. Gott ist ein Vater der Barmherzigkeit. Worin bestehen die Eigenschaften eines Vaters? Darin, dass er seine Kinder liebe, für sie sorge, sie ernähre, schütze, züchtige, unterweise, Mitleiden habe mit ihrer Schwachheit, sich über sie erbarme, ihnen das Erbe zuteile. Wenn einer das recht bedenkt, wird er bekennen müssen, dass in dem einen Wort“ Vater“ ein so vollkommener Trost sei, der allein genügt gegen alles Leid, und dass dieser Trost größer sei als alles Elend. </w:t>
      </w:r>
    </w:p>
    <w:p w14:paraId="635D1700" w14:textId="77777777" w:rsidR="0078345F" w:rsidRDefault="0078345F" w:rsidP="0078345F">
      <w:pPr>
        <w:pStyle w:val="StandardWeb"/>
      </w:pPr>
      <w:r>
        <w:t xml:space="preserve">Von diesem“ Vater der Barmherzigkeit“ hat alle väterliche Barmherzigkeit ihren Ursprung. Daraus folgt, dass keinem Kinde Gottes auf Erden so viel Leid widerfahren kann, dass nicht beim Vater der Barmherzigkeit in viel reicherem Maße Trost im Leid zu finden sei. </w:t>
      </w:r>
    </w:p>
    <w:p w14:paraId="05484BC5" w14:textId="77777777" w:rsidR="0078345F" w:rsidRDefault="0078345F" w:rsidP="0078345F">
      <w:pPr>
        <w:pStyle w:val="StandardWeb"/>
      </w:pPr>
      <w:r>
        <w:t xml:space="preserve">2. Gott ist ein Gott alles Trostes! In diesen Worten ist abermals ewiger, unendlicher Trost einbegriffen. Das Leid ist zeitlich und endlich, Gottes Trost ewig und unendlich, also weitaus größer und reicher als alles Leid. </w:t>
      </w:r>
    </w:p>
    <w:p w14:paraId="418F8634" w14:textId="77777777" w:rsidR="0078345F" w:rsidRDefault="0078345F" w:rsidP="0078345F">
      <w:pPr>
        <w:pStyle w:val="StandardWeb"/>
      </w:pPr>
      <w:r>
        <w:t xml:space="preserve">3. Gott tröstet uns in aller Trübsal, damit wir lernen sollen, dass das Leid sei: der wahren Christen Heiligtum, Sieg über Teufel und Welt, eine Vorbereitung zum Himmelreich. Summa: Gottes Trost ist allemal größer als alle unsre Trübsal. </w:t>
      </w:r>
    </w:p>
    <w:p w14:paraId="3A1C573A" w14:textId="77777777" w:rsidR="0078345F" w:rsidRDefault="0078345F" w:rsidP="0078345F">
      <w:pPr>
        <w:pStyle w:val="StandardWeb"/>
      </w:pPr>
      <w:r>
        <w:t xml:space="preserve">4. Dass wir auch trösten können mit den teuren Verheißungen Gottes, von denen Röm. 15,4 geschrieben steht: „… dass wir durch Geduld und Trost der Schrift Hoffnung haben.“ Ja, es ist oft ein Wörtlein in der Schrift, das mehr trösten kann, als der Teufel und die ganze Welt betrüben können. „Gottes Brünnlein hat Wassers die Fülle“ (Ps. 65, 10), das wirst du nie ausschöpfen. Sollte die sündige Todesquelle mehr Trübsal geben, als wir aus der lebendigen Quelle Trost schöpfen? </w:t>
      </w:r>
    </w:p>
    <w:p w14:paraId="6C4B19D8" w14:textId="77777777" w:rsidR="0078345F" w:rsidRDefault="0078345F" w:rsidP="0078345F">
      <w:pPr>
        <w:pStyle w:val="StandardWeb"/>
      </w:pPr>
      <w:r>
        <w:t xml:space="preserve">5. Der fünfte Trostgrund ist das Leiden Christi, denn er spricht: „Wie wir des Leidens Christi viel haben“ Darum ist aller Gläubigen Leid auch des Herrn Leid. Wie kann nun dein Kreuz und Leid so groß sein wie dieser Trost, dass Christus dein Haupt ist, du sein Glied, dass er in dir wohnt, mit dir leidet und all dein Kreuz für sein eigenes achtet, wenn du mit ihm Gemeinschaft hast. </w:t>
      </w:r>
    </w:p>
    <w:p w14:paraId="182B6224" w14:textId="77777777" w:rsidR="0078345F" w:rsidRDefault="0078345F" w:rsidP="0078345F">
      <w:pPr>
        <w:pStyle w:val="StandardWeb"/>
      </w:pPr>
      <w:r>
        <w:t xml:space="preserve">6. So werden wir auch getröstet durch Christus. All unsrer Trübsal Ursprung ist die Sünde. Dagegen der Ursprung unseres Trostes ist Jesus Christus, Gottes Sohn. Nun aber ist Christus mächtiger als die Sünde, und deshalb ist auch Christi Trost größer als alles Elend und Leid, das uns widerfahren kann. </w:t>
      </w:r>
    </w:p>
    <w:p w14:paraId="5360BD7E" w14:textId="77777777" w:rsidR="0078345F" w:rsidRDefault="0078345F" w:rsidP="0078345F">
      <w:pPr>
        <w:pStyle w:val="StandardWeb"/>
      </w:pPr>
      <w:r>
        <w:t xml:space="preserve">7. Wie ihr des Leidens teilhaftig seid, so werdet ihr auch des Trostes teilhaftig sein. Damit redet Paulus von Jesu Herrlichkeit. Wie könnte nun ein Kreuz, Trübsal und Leiden dieser Zeit so groß sein, dass wir nicht dagegen aus der künftigen Herrlichkeit größeren Trost hätten? (Röm. 8. 18.) </w:t>
      </w:r>
    </w:p>
    <w:p w14:paraId="41527060" w14:textId="77777777" w:rsidR="0078345F" w:rsidRDefault="0078345F" w:rsidP="0078345F">
      <w:pPr>
        <w:pStyle w:val="StandardWeb"/>
      </w:pPr>
      <w:r>
        <w:rPr>
          <w:rStyle w:val="Fett"/>
          <w:rFonts w:eastAsiaTheme="majorEastAsia"/>
        </w:rPr>
        <w:t>Gebet.</w:t>
      </w:r>
      <w:r>
        <w:t xml:space="preserve"> </w:t>
      </w:r>
    </w:p>
    <w:p w14:paraId="12ADF868" w14:textId="77777777" w:rsidR="0078345F" w:rsidRDefault="0078345F" w:rsidP="0078345F">
      <w:pPr>
        <w:pStyle w:val="StandardWeb"/>
      </w:pPr>
      <w:r>
        <w:t xml:space="preserve">Herr Gott, lieber Vater! Du lässt die Elenden in ihrem Leid nie unbesucht und </w:t>
      </w:r>
      <w:proofErr w:type="spellStart"/>
      <w:r>
        <w:t>ungetröstet</w:t>
      </w:r>
      <w:proofErr w:type="spellEnd"/>
      <w:r>
        <w:t xml:space="preserve">. Du züchtigst sie wohl, aber gibst sie dem Tode nicht. Du bist ihnen oft ein verborgener Gott, aber dennoch ihr Heiland. Diesen Trost versiegle, O Herr, in meinem Herzen und mache denselben wahr in mir, wenn Angst nahe ist. Sei du, wenn ich im Finstern sitze, mein Licht. Stärke mir, wenn Leid und Not über mich kommen, den Glauben. Lass mich erkennen, dass dieser Zeit Leiden nicht wert ist der Herrlichkeit, die an uns offenbart werden soll, und führe mich von der Erde zu des Himmels Freude. Amen. </w:t>
      </w:r>
    </w:p>
    <w:p w14:paraId="371F65FA" w14:textId="77777777" w:rsidR="0078345F" w:rsidRDefault="0078345F" w:rsidP="0078345F">
      <w:pPr>
        <w:spacing w:after="0" w:line="240" w:lineRule="auto"/>
      </w:pPr>
      <w:r>
        <w:br w:type="page"/>
      </w:r>
    </w:p>
    <w:p w14:paraId="4A980A80" w14:textId="77777777" w:rsidR="0078345F" w:rsidRDefault="0078345F" w:rsidP="0078345F">
      <w:pPr>
        <w:pStyle w:val="berschrift1"/>
        <w:rPr>
          <w:sz w:val="48"/>
        </w:rPr>
      </w:pPr>
      <w:r>
        <w:t>Haltet fest an der Demut</w:t>
      </w:r>
    </w:p>
    <w:p w14:paraId="45D7B2CE" w14:textId="77777777" w:rsidR="0078345F" w:rsidRDefault="0078345F" w:rsidP="0078345F">
      <w:pPr>
        <w:pStyle w:val="StandardWeb"/>
      </w:pPr>
      <w:r>
        <w:t xml:space="preserve">Das Werk, das bestehen soll, muss auf dem Grund der Demut erbaut werden, denn der Mensch vermag von sich selbst nichts. Wir haben viel mehr Ursache, uns zu demütigen, als stolz zu sein. </w:t>
      </w:r>
    </w:p>
    <w:p w14:paraId="7EF36EA9" w14:textId="77777777" w:rsidR="0078345F" w:rsidRDefault="0078345F" w:rsidP="0078345F">
      <w:pPr>
        <w:pStyle w:val="StandardWeb"/>
      </w:pPr>
      <w:r>
        <w:t xml:space="preserve">Erstlich sind wir aus lauter Nichts gekommen und werden wieder zu lauter Nichts und sind weniger als ein Schatten, der verschwindet. </w:t>
      </w:r>
    </w:p>
    <w:p w14:paraId="5BE943D3" w14:textId="77777777" w:rsidR="0078345F" w:rsidRDefault="0078345F" w:rsidP="0078345F">
      <w:pPr>
        <w:pStyle w:val="StandardWeb"/>
      </w:pPr>
      <w:r>
        <w:t xml:space="preserve">Wir spüren auch alle die große Vergiftung und Verdorbenheit unserer Natur, dass wir alle zu großen Sünden geneigt sind. Wenn uns Gottes Gnade und Barmherzigkeit nicht hielte, fielen wir täglich in allergrößte Sünden und in die ewige Verdammnis und würden allen Teufeln in der Hölle ewig zuteil. </w:t>
      </w:r>
    </w:p>
    <w:p w14:paraId="1EDBEE5D" w14:textId="77777777" w:rsidR="0078345F" w:rsidRDefault="0078345F" w:rsidP="0078345F">
      <w:pPr>
        <w:pStyle w:val="StandardWeb"/>
      </w:pPr>
      <w:r>
        <w:t xml:space="preserve">Du kannst auch den bösen Geist nicht besser überwinden als durch Demut. Denn der böse Geist ist hoffärtig und kann nicht mit Stolz, sondern nur mit Demut überwunden werden. </w:t>
      </w:r>
    </w:p>
    <w:p w14:paraId="76543129" w14:textId="77777777" w:rsidR="0078345F" w:rsidRDefault="0078345F" w:rsidP="0078345F">
      <w:pPr>
        <w:pStyle w:val="StandardWeb"/>
      </w:pPr>
      <w:r>
        <w:t xml:space="preserve">Wenn du dich in lauter Demut zu Gott wendest, abwendest von allen Sünden, dann überwindest du den Teufel, der sich mit Schanden davonmachen muss. Es ist ein erbärmlich Ding, wenn sich ein Mensch vom Teufel überwinden lässt, denn der Christ ist doch mit Gottes Wort, Geist und Kraft gerüstet. Es ist so, als wenn ein wohlgerüsteter Mann sich vor einer Fliege niederlegte und ließe sich peinigen. </w:t>
      </w:r>
    </w:p>
    <w:p w14:paraId="16EEE7C2" w14:textId="77777777" w:rsidR="0078345F" w:rsidRDefault="0078345F" w:rsidP="0078345F">
      <w:pPr>
        <w:pStyle w:val="StandardWeb"/>
      </w:pPr>
      <w:r>
        <w:t xml:space="preserve">Bei den Demütigen ist die Gnade so stark und mächtig, dass ein Mensch dadurch den Satan überwinden kann. Wenn du ihm männlich durch Gottes Kraft und Gnade widerstehst, so kann dir auch der Satan nichts anhaben. </w:t>
      </w:r>
    </w:p>
    <w:p w14:paraId="663DCCAC" w14:textId="77777777" w:rsidR="0078345F" w:rsidRDefault="0078345F" w:rsidP="0078345F">
      <w:pPr>
        <w:pStyle w:val="StandardWeb"/>
      </w:pPr>
      <w:r>
        <w:t xml:space="preserve">In der Demut ist auch die wahre Buße gegründet, da der Mensch von Herzen die Sünde bereut, seine abgrundtiefe Unreinigkeit, verborgene Bosheit und das Verderben seines Herzens sieht und sich im Glauben an Gottes Gnade hält. </w:t>
      </w:r>
    </w:p>
    <w:p w14:paraId="6BE1E276" w14:textId="77777777" w:rsidR="0078345F" w:rsidRDefault="0078345F" w:rsidP="0078345F">
      <w:pPr>
        <w:pStyle w:val="StandardWeb"/>
      </w:pPr>
      <w:r>
        <w:t xml:space="preserve">Die wahre Demut hält den Menschen allezeit in tiefem Frieden bei Glück und Unglück. Ob Gott gibt oder nimmt, in Lieb oder Leid, bei sauer oder süß, bleibt doch der Mensch sich gleich. </w:t>
      </w:r>
    </w:p>
    <w:p w14:paraId="53B9ABFF" w14:textId="77777777" w:rsidR="0078345F" w:rsidRDefault="0078345F" w:rsidP="0078345F">
      <w:pPr>
        <w:pStyle w:val="StandardWeb"/>
      </w:pPr>
      <w:r>
        <w:t xml:space="preserve">So wirkt denn Gott große Dinge in den Demütigen. Vorher haben sie ihre eigenen Werke aus sich selbst getan. Aber nun trägt sie Gott und wirkt alle ihre Werke, ja, seine Werke - auch die Demut - in ihnen und durch sie. </w:t>
      </w:r>
    </w:p>
    <w:p w14:paraId="15083B78" w14:textId="77777777" w:rsidR="0078345F" w:rsidRDefault="0078345F" w:rsidP="0078345F">
      <w:pPr>
        <w:pStyle w:val="StandardWeb"/>
      </w:pPr>
      <w:r>
        <w:t xml:space="preserve">Gebet. Wer ist der Herr, unser Gott, der sich so hoch gesetzt hat und auf das Niedrige sieht im Himmel und auf der Erde! Dir, Herr, ist niemand gleich. Du bist groß. Du widerstehst dem Hoffärtigen, aber dem Demütigen gibst du Gnade. </w:t>
      </w:r>
    </w:p>
    <w:p w14:paraId="77DE184C" w14:textId="77777777" w:rsidR="0078345F" w:rsidRDefault="0078345F" w:rsidP="0078345F">
      <w:pPr>
        <w:pStyle w:val="StandardWeb"/>
      </w:pPr>
      <w:r>
        <w:t xml:space="preserve">So kommt, liebe Kinder Gottes, lasst uns anbeten, knien und niederfallen vor dem Herrn, lasst uns mit allem, was wir sind und haben, uns ihm zu Füßen legen und von Herzen sagen: Herr, du bist alles, ich bin nichts. Von deiner Gnade bin ich, was ich bin. lass mich das in aller Demut erkennen, bewahre mein Herz vor dem eitlen Stolz und lehre mich, deinen Namen in alle Ewigkeit zu loben und zu preisen. Amen. </w:t>
      </w:r>
    </w:p>
    <w:p w14:paraId="1E57142C" w14:textId="77777777" w:rsidR="0078345F" w:rsidRDefault="0078345F" w:rsidP="0078345F">
      <w:pPr>
        <w:spacing w:after="0" w:line="240" w:lineRule="auto"/>
      </w:pPr>
      <w:r>
        <w:br w:type="page"/>
      </w:r>
    </w:p>
    <w:p w14:paraId="0DAD9981" w14:textId="77777777" w:rsidR="0078345F" w:rsidRDefault="0078345F" w:rsidP="0078345F">
      <w:pPr>
        <w:pStyle w:val="berschrift1"/>
        <w:rPr>
          <w:sz w:val="48"/>
        </w:rPr>
      </w:pPr>
      <w:r>
        <w:t>Die Vollkommenheit und volle Genüge des Menschen ist seine Vereinigung mit Gott</w:t>
      </w:r>
    </w:p>
    <w:p w14:paraId="57E6A235" w14:textId="77777777" w:rsidR="0078345F" w:rsidRDefault="0078345F" w:rsidP="0078345F">
      <w:pPr>
        <w:pStyle w:val="StandardWeb"/>
      </w:pPr>
      <w:r>
        <w:t xml:space="preserve">Des Menschen Vollkommenheit besteht in der Vereinigung mit Gott. Darum musste Gott Mensch werden, auf dass die menschliche Natur wieder mit Gott vereinigt und wieder zu ihrer Vollkommenheit gebracht würde. Denn gleichwie die göttliche und menschliche Natur in Christo persönlich vereinigt ist: also müssen wir alle mit Christo, als dem höchsten, ewigen Gute, durch den Glauben aus Gnaden vereinigt werden. </w:t>
      </w:r>
    </w:p>
    <w:p w14:paraId="45E9BBDF" w14:textId="77777777" w:rsidR="0078345F" w:rsidRDefault="0078345F" w:rsidP="0078345F">
      <w:pPr>
        <w:pStyle w:val="StandardWeb"/>
      </w:pPr>
      <w:r>
        <w:t xml:space="preserve">Du kannst das Schifflein meines Herzens stille halten, befestigen und viel besser regieren als ich selbst; stehe auf, Herr, </w:t>
      </w:r>
      <w:proofErr w:type="spellStart"/>
      <w:r>
        <w:t>bedräue</w:t>
      </w:r>
      <w:proofErr w:type="spellEnd"/>
      <w:r>
        <w:t xml:space="preserve"> den Sturmwind und das unruhige Meer meines Herzens, dass es stille sei, in dir ruhe, dich ohne Hindernis anschaue, mit dir vereinigt bleibe. Führe mich in die geistliche Wüste, wo ich von der Welt nichts sehe noch höre, denn dich allein, dass du mit mir allein redest, ich dich freundlich küssen möge, und es niemand sehe und mich höhne. </w:t>
      </w:r>
    </w:p>
    <w:p w14:paraId="32D93414" w14:textId="77777777" w:rsidR="0078345F" w:rsidRDefault="0078345F" w:rsidP="0078345F">
      <w:pPr>
        <w:pStyle w:val="StandardWeb"/>
      </w:pPr>
      <w:r>
        <w:t xml:space="preserve">Weil Christus in seinen Gläubigen wohnt und lebt und sich mit ihnen vereinigt hat, so leidet er in seinen Gliedern und wird in denselben verjagt und verfolgt. </w:t>
      </w:r>
    </w:p>
    <w:p w14:paraId="51AFA37A" w14:textId="77777777" w:rsidR="0078345F" w:rsidRDefault="0078345F" w:rsidP="0078345F">
      <w:pPr>
        <w:pStyle w:val="StandardWeb"/>
      </w:pPr>
      <w:r>
        <w:t xml:space="preserve">Alle Gaben sind nicht dein, sondern Gottes und ohne Gottes Erleuchtung bleibst du ein toter unsauberer Erdklumpen. Und wenn Gott seine Gaben nicht in dich legt, so bleibst du ein leeres Gefäß. Gleichwie die Kleinode, die man in ein Kästlein legt, nicht dem elenden, bloßen Kästlein gehören, sondern dessen sind, der sie hineingelegt hat: also sind die Gaben nicht dein, du bist nur ein bloßes Kästlein dazu. </w:t>
      </w:r>
    </w:p>
    <w:p w14:paraId="5A1F72B5" w14:textId="77777777" w:rsidR="0078345F" w:rsidRDefault="0078345F" w:rsidP="0078345F">
      <w:pPr>
        <w:pStyle w:val="StandardWeb"/>
      </w:pPr>
      <w:r>
        <w:t xml:space="preserve">In einem jeden wahren Christen sind zweierlei Menschen, ein innerlicher und ein äußerlicher. Diese zwei sind wohl beieinander, aber wider einander, also dass das Leben des einen des andern Tod ist. Lebet und herrschet der äußerliche Mensch, so stirbt der innerliche. Lebt der innere Mensch, so muss der äußerliche sterben. … Überwindet nun der Geist, so lebt der Mensch in Christo und in Gott, wird geistlich genannt und lebt in der neuen Geburt. Überwindet aber das Fleisch, so lebt der Mensch im Teufel, in der alten Geburt, gehört nicht ins Reich Gottes und wird fleischlich genannt. </w:t>
      </w:r>
    </w:p>
    <w:p w14:paraId="03807F78" w14:textId="77777777" w:rsidR="0078345F" w:rsidRDefault="0078345F" w:rsidP="0078345F">
      <w:pPr>
        <w:pStyle w:val="StandardWeb"/>
      </w:pPr>
      <w:r>
        <w:t xml:space="preserve">Gleichwie unser natürliches Leben seine Stufen hat, seine Kindheit, Mannheit und Alter: also ist es auch mit unserm geistlichen und christlichen Leben beschaffen. Denn dasselbe hat seinen Anfang in der Buße, durch die der Mensch sich täglich bessert; darauf folgt eine größere Erleuchtung als das Mittelalter durch göttlicher Dinge Betrachtung, durch das Gebet und durch das Kreuz; durch welches alles die Gaben Gottes vermehrt werden. Zuletzt kommt das vollkommene Alter, welches besteht in der gänzlichen Vereinigung durch die Liebe. </w:t>
      </w:r>
    </w:p>
    <w:p w14:paraId="73A6DFC7" w14:textId="77777777" w:rsidR="0078345F" w:rsidRDefault="0078345F" w:rsidP="0078345F">
      <w:pPr>
        <w:pStyle w:val="StandardWeb"/>
      </w:pPr>
      <w:r>
        <w:t xml:space="preserve">Dieses Gnadenlicht berührt aber den innersten Grund der Seele nicht, weil die Kräfte der Seelen verstreuet sind in die äußerlichen Sinne, wo keine Ruhe ist. Denn da ist keine Ruhe, wo das Ohr alle Dinge hören, das Auge alle Dinge sehen, das Herz alle Dinge bedenken will. Dieses Licht aber sucht und begehrt einen stillen Sabbat des Herzens, auf dass der Mensch von innen erleuchtet werde, dass seine Sinne, Vernunft, Verstand, Stille und Gedächtnis von innen aus dem Grunde der Seele erleuchtet werden. </w:t>
      </w:r>
    </w:p>
    <w:p w14:paraId="63E3D68B" w14:textId="77777777" w:rsidR="0078345F" w:rsidRDefault="0078345F" w:rsidP="0078345F">
      <w:pPr>
        <w:pStyle w:val="StandardWeb"/>
      </w:pPr>
      <w:proofErr w:type="spellStart"/>
      <w:r>
        <w:t>Allzuvieler</w:t>
      </w:r>
      <w:proofErr w:type="spellEnd"/>
      <w:r>
        <w:t xml:space="preserve"> und </w:t>
      </w:r>
      <w:proofErr w:type="spellStart"/>
      <w:r>
        <w:t>öfterer</w:t>
      </w:r>
      <w:proofErr w:type="spellEnd"/>
      <w:r>
        <w:t xml:space="preserve"> weltlichen Gesellschaft musst du dich entäußern und entziehen. Denn gleichwie dem menschlichen Leibe nicht besser ist, als wenn er in seinem Hause ist: also ist der Seele nicht besser, als wenn sie in ihrem eigenen Hause ist, das ist, in Gott ruhet, aus dem sie geflossen. Zu ihm muss sie wieder einfließen, soll ihr wohl sein … Es sagte einer: so oft ich unter den Menschen bin, komme ich minder denn ein Mensch wieder heim .. .Je mehr sich der Mensch zu Gott wendet, je gleicher wird er Gott… Bist du unter den Leuten und musst die Welt gebrauchen: tue es mit Furcht und Demut, ohne Starrheit und sei wie ein junges Bäumlein an den Stab der Demut und Gottesfurcht gebunden, dass nicht ein Sturmwind aufstehe und dich zerbreche. Wie oft wird mancher betrogen, der allzu sicher die Welt gebraucht. Wie dem Meer nicht zu trauen ist, also ist der Welt auch nicht zu trauen … Und weil Gott ein verborgener Gott ist, so muss eben die Seele heimlich werden, mit welcher er reden soll. </w:t>
      </w:r>
    </w:p>
    <w:p w14:paraId="36AA7913" w14:textId="77777777" w:rsidR="0078345F" w:rsidRDefault="0078345F" w:rsidP="0078345F">
      <w:pPr>
        <w:pStyle w:val="StandardWeb"/>
      </w:pPr>
      <w:r>
        <w:t xml:space="preserve">Soviel nun die Seele in Gott ruhet, soviel ruhet Gott in ihr. Ruhet sie ganz in Gott, so ruhet auch Gott ganz in ihr. Brauchest du aber deinen eigenen Willen, deinen Verstand, Gedächtnis und Begierde nach deinem Gefallen: so kann sie Gott nicht brauchen, noch sein Werk in dir haben. Denn wenn zwei eins sollen werden, so muss das eine ruhen und leiden, das andere muss wirken. Nun ist aber Gott eine unendliche, stets wirkende Kraft und lauter Bewegung und ruhet nicht, sondern wirkt in dir, wofern er zu seinem Werk kommen kann, und du ihn nicht hinderst. </w:t>
      </w:r>
    </w:p>
    <w:p w14:paraId="44F39AEE" w14:textId="77777777" w:rsidR="0078345F" w:rsidRDefault="0078345F" w:rsidP="0078345F">
      <w:pPr>
        <w:pStyle w:val="StandardWeb"/>
      </w:pPr>
      <w:r>
        <w:t xml:space="preserve">Ein ruhig Herz in Christo, das ist der rechte Sabbat und die Speise der Seelen. Sabbat ist Christus allein mit seinem Wort, sonst wirst du nirgend der Seelen Ruhe und Speise finden. </w:t>
      </w:r>
    </w:p>
    <w:p w14:paraId="508B6BCF" w14:textId="77777777" w:rsidR="0078345F" w:rsidRDefault="0078345F" w:rsidP="0078345F">
      <w:pPr>
        <w:pStyle w:val="StandardWeb"/>
      </w:pPr>
      <w:r>
        <w:t xml:space="preserve">Unsere Seele ist wie ein Wachs; was man hineindrückt, dessen Bild behält es. Also soll man Gottes Bild in deiner Seele sehen wie in einem Spiegel. Wo man ihn hinwendet, das sieht man darin. Wendest du einen Spiegel gegen den Himmel, so siehst du den Himmel darin, wendest du ihn gegen die Erde, so siehst du die Erde darin. Also deine Seele, wohin du dieselbe wenden wirst, dessen Bild wird man darin sehen. </w:t>
      </w:r>
    </w:p>
    <w:p w14:paraId="0FB3CBC1" w14:textId="77777777" w:rsidR="0078345F" w:rsidRDefault="0078345F" w:rsidP="0078345F">
      <w:pPr>
        <w:pStyle w:val="StandardWeb"/>
      </w:pPr>
      <w:r>
        <w:t xml:space="preserve">Du Geist des Glaubens, lehre uns, Jesum heilsam erkennen, erwecke in uns ein Verlangen nach seiner Gerechtigkeit und lass uns in ihm beständig erfunden werden, dass wir seine Gnadengüter gewinnen und seine Kraft zur täglichen Heiligung in uns erfahren. Amen. </w:t>
      </w:r>
    </w:p>
    <w:p w14:paraId="7F9C5FA2" w14:textId="77777777" w:rsidR="0078345F" w:rsidRDefault="0078345F" w:rsidP="0078345F">
      <w:pPr>
        <w:pStyle w:val="StandardWeb"/>
      </w:pPr>
      <w:r>
        <w:t xml:space="preserve">Der Glaube ist eine herzliche Zuversicht und </w:t>
      </w:r>
      <w:proofErr w:type="spellStart"/>
      <w:r>
        <w:t>unbezweifeltes</w:t>
      </w:r>
      <w:proofErr w:type="spellEnd"/>
      <w:r>
        <w:t xml:space="preserve"> Vertrauen auf Gottes Gnade, in Christo verheißen, von Vergebung der Sünden und ewigem Leben, und durch das Wort Gottes und den Heiligen Geist angezündet. Durch diesen Glauben erlangen wir Vergebung der Sünden, ganz ohne weiteres Verdienst, aus lauter Gnade (Eph. 2,8), um des Verdienstes Christi willen, auf dass unser Glaube einen gewissen Grund habe und nicht wanke. Und diese Vergebung der Sünden ist unsere Gerechtigkeit, die wahrhaftig, beständig und ewig vor Gott ist. </w:t>
      </w:r>
    </w:p>
    <w:p w14:paraId="2D0DD6B8" w14:textId="77777777" w:rsidR="0078345F" w:rsidRDefault="0078345F" w:rsidP="0078345F">
      <w:pPr>
        <w:pStyle w:val="StandardWeb"/>
      </w:pPr>
      <w:r>
        <w:t xml:space="preserve">Die Erkenntnis Gottes, die im Glauben besteht, ist nicht ein bloßes Wissen, sondern eine fröhliche, freudige, lebendige Zuversicht, wodurch ich Gottes Allmacht an mir kräftig und tröstlich empfinde, wie er mich hält und trägt, wie ich in ihm lebe, webe und bin, dass ich auch seine Liebe und Barmherzigkeit an mir fühle und empfinde. Siehe, das ist der Glaube, der in lebendiger, fröhlicher Zuversicht besteht, nicht im bloßen Schall und Wort. Und in dieser Erkenntnis Gottes müssen wir nun täglich als Kinder Gottes wachsen, dass wir immer völliger darin werden. Dieser Glaube ist eine geistliche, lebendige himmlische Gabe, ein Licht und eine Kraft Gottes. </w:t>
      </w:r>
    </w:p>
    <w:p w14:paraId="06F316E8" w14:textId="77777777" w:rsidR="0078345F" w:rsidRDefault="0078345F" w:rsidP="0078345F">
      <w:pPr>
        <w:pStyle w:val="StandardWeb"/>
      </w:pPr>
      <w:r>
        <w:t xml:space="preserve">Das ist die Art eines rechten Glaubens, wenn das Herz wider und über alle Vernunft sich gewiss und unverzagt auf Gott verlässt und nicht zweifelt. </w:t>
      </w:r>
    </w:p>
    <w:p w14:paraId="36C26F64" w14:textId="77777777" w:rsidR="0078345F" w:rsidRDefault="0078345F" w:rsidP="0078345F">
      <w:pPr>
        <w:pStyle w:val="StandardWeb"/>
      </w:pPr>
      <w:r>
        <w:t xml:space="preserve">Der Glaube macht gerecht, weil er Christum ergreift in seiner ganzen Person, ganzem Amt, Verdienst, Erlösung, Gerechtigkeit, sich denselben zu eigen macht, ihn anzieht als Kleid des Heils und einen Rock der Gerechtigkeit. </w:t>
      </w:r>
    </w:p>
    <w:p w14:paraId="5C381024" w14:textId="77777777" w:rsidR="0078345F" w:rsidRDefault="0078345F" w:rsidP="0078345F">
      <w:pPr>
        <w:pStyle w:val="StandardWeb"/>
      </w:pPr>
      <w:r>
        <w:t xml:space="preserve">Gleichwie aber unser gnädiger, lieber, himmlischer Vater den Grund unserer Seligkeit und Gerechtigkeit in den tiefen Abgrund seiner Barmherzigkeit gelegt hat, in seine ewige Liebe, in seinen lieben Sohn, in sein allfreundliches Vaterherz: also hat er auch denselben in die Tiefe unseres Herzens in den innersten Grund unserer Seele gelegt; auf dass durch das neue göttliche Licht und die Kraft des Glaubens, den er in uns durch den Heiligen Geist wirket, allein Christi Gerechtigkeit ergriffen und uns aus Gnaden, allein durch den Glauben zugerechnet und geschenkt werde ohne alle unsere vorhergehenden und nachfolgenden Werke. </w:t>
      </w:r>
    </w:p>
    <w:p w14:paraId="6DD0137C" w14:textId="77777777" w:rsidR="0078345F" w:rsidRDefault="0078345F" w:rsidP="0078345F">
      <w:pPr>
        <w:pStyle w:val="StandardWeb"/>
      </w:pPr>
      <w:r>
        <w:t xml:space="preserve">Sobald ein wenig, ja das allergeringste Vertrauen auf Menschenwerk oder eigene Ehre, eigene fleischliche Liebe, Würdigkeit, Heiligkeit, Gerechtigkeit, Frömmigkeit, Geschicklichkeit mit eingemischt wird, so ist der Glaube nicht rein, lauter und unbefleckt, ja es ist ein falscher Glaube, ja der Glaube höret auf, denn sobald der Glaube an etwas anders haftet, als an der </w:t>
      </w:r>
      <w:proofErr w:type="spellStart"/>
      <w:r>
        <w:t>lautern</w:t>
      </w:r>
      <w:proofErr w:type="spellEnd"/>
      <w:r>
        <w:t xml:space="preserve"> Gnade Gottes in Christo, so ist er kein rechter Glaube und ist von der Gnade abgerissen, ja die Gnade ist verworfen, so ist denn auch keine Vergebung der Sünden aus Gnaden da, so ist denn auch kein beständiger Trost da, so ist auch keine rechte, reine, lautere Liebe Gottes da, sondern eigene Liebe, so ist auch keine rechte Hoffnung da, denn der Hoffnung Art und Eigenschaft ist, dass sie alles um Christi willen erwartet, nicht um eigener Würdigkeit willen, so ist auch keine rechte Ehre Gottes da, denn so gibt der Mensch Gott nicht allein die Ehre, sondern ihm selbst, so ist auch keine rechte Liebe des Nächsten da, welcher Art ist, dass sie alles lauter, umsonst, ohne Ansehung der Belohnung tut, sondern alles aus reiner Liebe Gottes, aus demütiger Dankbarkeit für die große Gnade Gottes. </w:t>
      </w:r>
    </w:p>
    <w:p w14:paraId="62887727" w14:textId="77777777" w:rsidR="0078345F" w:rsidRDefault="0078345F" w:rsidP="0078345F">
      <w:pPr>
        <w:pStyle w:val="StandardWeb"/>
      </w:pPr>
      <w:r>
        <w:t xml:space="preserve">Er lässt durch sein Wort und seinen Geist in unsern Herzen den Glauben wirken und anzünden, auf dass wir durch </w:t>
      </w:r>
      <w:proofErr w:type="spellStart"/>
      <w:r>
        <w:t>denselbigen</w:t>
      </w:r>
      <w:proofErr w:type="spellEnd"/>
      <w:r>
        <w:t xml:space="preserve"> dieses unaussprechlichen Schatzes der Gerechtigkeit Christi teilhaftig werden können. </w:t>
      </w:r>
    </w:p>
    <w:p w14:paraId="284FFDCB" w14:textId="77777777" w:rsidR="0078345F" w:rsidRDefault="0078345F" w:rsidP="0078345F">
      <w:pPr>
        <w:pStyle w:val="StandardWeb"/>
      </w:pPr>
      <w:r>
        <w:t xml:space="preserve">So ist der schwache Glaube auch ein Glaube. Denn es stehet unsere Seligkeit nicht auf der Würdigkeit unseres Glaubens, wie stark oder schwach derselbe sei, sondern auf Christo, welchen der Glaube fasst und ergreift. </w:t>
      </w:r>
    </w:p>
    <w:p w14:paraId="1FC81A6F" w14:textId="77777777" w:rsidR="0078345F" w:rsidRDefault="0078345F" w:rsidP="0078345F">
      <w:pPr>
        <w:pStyle w:val="StandardWeb"/>
      </w:pPr>
      <w:r>
        <w:t xml:space="preserve">Wenn man über den schwachen Glauben klagt, so merkt man, dass ein kämpfender Glaube da ist, und das ist eben der rechte Glaube. Denn es ist ein steter Kampf des Glaubens und Unglaubens im Menschen. Der Glaube muss hier stehen unter vielen Schwertern der Anfechtung. </w:t>
      </w:r>
    </w:p>
    <w:p w14:paraId="5AAAC4F4" w14:textId="77777777" w:rsidR="0078345F" w:rsidRDefault="0078345F" w:rsidP="0078345F">
      <w:pPr>
        <w:pStyle w:val="StandardWeb"/>
      </w:pPr>
      <w:r>
        <w:t xml:space="preserve">Ja, sprichst du: ich fühle fast keinen Glauben in mir. So frage ich dich, ob du auch gerne wolltest glauben? Wenn du das fühlst, das ist ein Glaube, denn Gott muss auch das Wollen in uns wirken. Wenn du mithin gerne wolltest glauben, so fühlst du Gottes Wirkung in dir, und hast die tröstliche Hoffnung, dass, der das Wollen in dir wirket, der werde auch das Vollbringen wirken. </w:t>
      </w:r>
    </w:p>
    <w:p w14:paraId="64529A0F" w14:textId="77777777" w:rsidR="0078345F" w:rsidRDefault="0078345F" w:rsidP="0078345F">
      <w:pPr>
        <w:pStyle w:val="StandardWeb"/>
      </w:pPr>
      <w:r>
        <w:t xml:space="preserve">Ein anderes ist Christus in seiner Person für uns. Ein anderes ist Christus in unserer Person in uns. Was nun Christus ist für uns in seiner Person, in seiner Menschwerdung, Leiden, Sterben, Auferstehung und Himmelfahrt, das ist er ihm nicht selbst, sondern uns zu gut, zu nutz und ewigen Seligkeit und eben dies allein ist vollkommen und unsere einige Gerechtigkeit, darinnen der Glaube lebet. Was aber Christus ist in uns, in unserer Person, durch seine Einwohnung, Wirkung, Geist und Gnade, das ist alles unvollkommen, Stückwerk und Flickwerk wegen unserer sündigen Natur, die kein Mensch in diesem Leben ablegen kann. </w:t>
      </w:r>
    </w:p>
    <w:p w14:paraId="4FED0DFC" w14:textId="77777777" w:rsidR="0078345F" w:rsidRDefault="0078345F" w:rsidP="0078345F">
      <w:pPr>
        <w:pStyle w:val="StandardWeb"/>
      </w:pPr>
      <w:r>
        <w:t xml:space="preserve">Darum müssen wir im Verdienste Christi allein ruhen und uns allezeit für große Sünder in Adam und für große Heilige in Christo achten, alsdann sind wir ohne all unser Zutun selige Menschen durch Christi Verdienst und gnadenreiche Menschen durch Christi Einwohnung, Wirkung, Geist und Gnade in uns. </w:t>
      </w:r>
    </w:p>
    <w:p w14:paraId="543E62E6" w14:textId="77777777" w:rsidR="0078345F" w:rsidRDefault="0078345F" w:rsidP="0078345F">
      <w:pPr>
        <w:spacing w:after="0" w:line="240" w:lineRule="auto"/>
      </w:pPr>
      <w:r>
        <w:br w:type="page"/>
      </w:r>
    </w:p>
    <w:p w14:paraId="7864F009" w14:textId="77777777" w:rsidR="0078345F" w:rsidRDefault="0078345F" w:rsidP="0078345F">
      <w:pPr>
        <w:pStyle w:val="berschrift1"/>
        <w:rPr>
          <w:sz w:val="48"/>
        </w:rPr>
      </w:pPr>
      <w:r>
        <w:t>Das ewige Licht</w:t>
      </w:r>
    </w:p>
    <w:p w14:paraId="53598B58" w14:textId="77777777" w:rsidR="0078345F" w:rsidRDefault="0078345F" w:rsidP="0078345F">
      <w:pPr>
        <w:pStyle w:val="StandardWeb"/>
      </w:pPr>
      <w:r>
        <w:t xml:space="preserve">Du hast, o Lebensfürst, dem Tode die Macht genommen und das Leben und ein unvergängliches Wesen ans Licht gebracht; mache uns tüchtig zu der uns erworbenen, ewigen Herrlichkeit. Zu dem Ende lass uns der Sünde absterben und dir im wahren Glauben nachfolgen, auch unseren ganzen „Wandel in dieser Furcht führen; damit, wenn wir sterben, wir nicht sterben, sondern um deinetwillen durch den Tod zum ewigen Freudenleben übergehen. Amen. </w:t>
      </w:r>
    </w:p>
    <w:p w14:paraId="2D439566" w14:textId="77777777" w:rsidR="0078345F" w:rsidRDefault="0078345F" w:rsidP="0078345F">
      <w:pPr>
        <w:pStyle w:val="StandardWeb"/>
      </w:pPr>
      <w:r>
        <w:t xml:space="preserve">Gleichwie die erste Zukunft des Messias der heiligen Väter und Könige einziger Wunsch und Verlangen gewesen ist, so soll seine letzte Zukunft auch unser einzig Verlangen sein. </w:t>
      </w:r>
    </w:p>
    <w:p w14:paraId="14C72926" w14:textId="77777777" w:rsidR="0078345F" w:rsidRDefault="0078345F" w:rsidP="0078345F">
      <w:pPr>
        <w:pStyle w:val="StandardWeb"/>
      </w:pPr>
      <w:r>
        <w:t xml:space="preserve">So wir denn nun Fremdlinge und Gäste in dieser Welt sind und hier keine bleibende Stätte haben, so muss ja daraus folgen, dass wir nicht um dieser sichtbaren Welt willen erschaffen sind. Darum ist diese Welt nicht unser rechtes Vaterland und Eigentum, wir wissen ein besseres und edleres, um welches willen wir lieber sollten zwei Welten verlieren, ja Leib und Leben, dass wir jenes behalten möchten. Darum freut sich ein Christ dieser Erkenntnis, dass er reich in Gott werden möge, und dass er zum ewigen Leben erschaffen sei. </w:t>
      </w:r>
    </w:p>
    <w:p w14:paraId="37824809" w14:textId="77777777" w:rsidR="0078345F" w:rsidRDefault="0078345F" w:rsidP="0078345F">
      <w:pPr>
        <w:pStyle w:val="StandardWeb"/>
      </w:pPr>
      <w:r>
        <w:t xml:space="preserve">Wie die Kinder Israel das </w:t>
      </w:r>
      <w:proofErr w:type="spellStart"/>
      <w:r>
        <w:t>Osterlämmlein</w:t>
      </w:r>
      <w:proofErr w:type="spellEnd"/>
      <w:r>
        <w:t xml:space="preserve"> also essen mussten als für den Weg fertige und Stäbe in ihren Händen haben, auch mit bitterem Salz und süßem, ungesäuertem Brot, also sollen wir, die wir durch Christum zu einem viel andern und bessern Leben erkauft und erlöst sind, uns selbst für Pilger und für den Weg fertige halten, und stetig, ohne Unterlass nach dem himmlischen Vaterland reisen, mit dem bitteren Salz der Kreuzes vorlieb nehmen, in Reue und Leid unsere Reise, das ist unser Leben, zubringen, und die süßen Brote des neuen Lebens täglich essen. </w:t>
      </w:r>
    </w:p>
    <w:p w14:paraId="1C1241B6" w14:textId="77777777" w:rsidR="0078345F" w:rsidRDefault="0078345F" w:rsidP="0078345F">
      <w:pPr>
        <w:pStyle w:val="StandardWeb"/>
      </w:pPr>
      <w:r>
        <w:t xml:space="preserve">Es müssen uns alle Dinge entzogen werden in der Probe der Hoffnung, also dass uns auch die allerbesten Gaben Gottes nicht bleiben, auf die wir fußen möchten, auf dass also unsere Hoffnung ganz rein, lauter und bloß auf Gott stehe. In solcher Probe muss man hoffen, wo nichts zu hoffen ist, und wider die Hoffnung, wie von Abraham (Rom. 4, 18) gesagt ist. </w:t>
      </w:r>
    </w:p>
    <w:p w14:paraId="036F9EB0" w14:textId="77777777" w:rsidR="0078345F" w:rsidRDefault="0078345F" w:rsidP="0078345F">
      <w:pPr>
        <w:pStyle w:val="StandardWeb"/>
      </w:pPr>
      <w:r>
        <w:t xml:space="preserve">Wären wir rechte Christen, nicht mit Worten, sondern mit der Tat und Wahrheit, so würde uns das ewige Licht bald erleuchten und im Glauben und in der Lehre einig machen. </w:t>
      </w:r>
    </w:p>
    <w:p w14:paraId="6C2788EC" w14:textId="77777777" w:rsidR="0078345F" w:rsidRDefault="0078345F" w:rsidP="0078345F">
      <w:pPr>
        <w:pStyle w:val="StandardWeb"/>
      </w:pPr>
      <w:r>
        <w:t xml:space="preserve">Der Herr wird die Hüllen, damit alle Völker verhüllt sind, hinweg tun und die Schmach seines Volkes aufheben in allen Landen und wird den Tod verschlingen ewiglich … Wie der Weg des Todes die Sünde ist, also ist der Weg des Lebens die Wegnahme der Sünde und die Wiederbringung der Gerechtigkeit .. . Von dem Angesichte Gottes kommt uns die große Freude, denn das Anschauen Gottes bringt eine ewige, unendliche, vollkommene, unaussprechliche Freude mit sich. Wenn wir die Herrlichkeit der Majestät Gottes sehen werden, so werden wir auch dieses lieblichen Wesens zu Gottes Rechten teilhaftig, dagegen aller Welt Leiden und Schmach nichts wert ist. </w:t>
      </w:r>
    </w:p>
    <w:p w14:paraId="43BCAE69" w14:textId="77777777" w:rsidR="0078345F" w:rsidRDefault="0078345F" w:rsidP="0078345F">
      <w:pPr>
        <w:pStyle w:val="StandardWeb"/>
      </w:pPr>
      <w:r>
        <w:t xml:space="preserve">Die Hoffnung bleibt mitten im Unglück und im Tode immer an Gottes Verheißung, Allmacht und Barmherzigkeit hängen. Sie ist ein wachendes und wackeres Auge unserer Seele, welches immer gen Himmel sieht, auch wenn gleich Unglück kommt. </w:t>
      </w:r>
    </w:p>
    <w:p w14:paraId="387BC28B" w14:textId="77777777" w:rsidR="0078345F" w:rsidRDefault="0078345F" w:rsidP="0078345F">
      <w:pPr>
        <w:pStyle w:val="StandardWeb"/>
      </w:pPr>
      <w:r>
        <w:t xml:space="preserve">»Wir wissen aber wenn es erscheinen wird, so werden wir ihm gleich sein, denn wir werden ihn sehen, wie er ist« (l. Joh. 3,2). Alsdann werden wir nach dem Ebenbild Gottes vollkommen erneuen und wahrhaftig ein solches Bild sein, das Gott gleich ist, aus dem Gottes Schönheit, Klarheit und Herrlichkeit leuchten wird; aus Christo Jesu aber, unserm Herrn, die höchste Klarheit und Schönheit über alles. </w:t>
      </w:r>
    </w:p>
    <w:p w14:paraId="7EE32483" w14:textId="77777777" w:rsidR="0078345F" w:rsidRDefault="0078345F" w:rsidP="0078345F">
      <w:pPr>
        <w:pStyle w:val="StandardWeb"/>
      </w:pPr>
      <w:r>
        <w:t xml:space="preserve">In der Ewigkeit ist Ruhe und nicht in der Zeit. Böse und Gute jammern und laufen nach der ewigen Ruhe, aber niemand erlangt sie, als die in Christo sich wissen zu lassen und zu verlieren, der die ewige Ruhe ist. Dasselbe erlangt man nicht mit Werken und vieler Arbeit, sondern mit geduldiger Hoffnung »durch </w:t>
      </w:r>
      <w:proofErr w:type="spellStart"/>
      <w:r>
        <w:t>Stillesein</w:t>
      </w:r>
      <w:proofErr w:type="spellEnd"/>
      <w:r>
        <w:t xml:space="preserve"> und Hoffen« (Jes. 30,15) und in einem stillen Sabbat. </w:t>
      </w:r>
    </w:p>
    <w:p w14:paraId="6AFCA382" w14:textId="77777777" w:rsidR="0078345F" w:rsidRDefault="0078345F" w:rsidP="0078345F">
      <w:pPr>
        <w:pStyle w:val="StandardWeb"/>
      </w:pPr>
      <w:r>
        <w:t xml:space="preserve">So rein, als er nun seine menschliche Natur in seiner Person gemacht hat, so rein hat er unsere Natur auch vor Gott gemacht, welches wir in der Verklärung an jenem Tage erfahren werden, wenn unsere sterblichen Leiber ähnlich geworden sind seinem verklärten Leibe (Philipper 3,11.21). </w:t>
      </w:r>
    </w:p>
    <w:p w14:paraId="79199E0C" w14:textId="77777777" w:rsidR="0078345F" w:rsidRDefault="0078345F" w:rsidP="0078345F">
      <w:pPr>
        <w:pStyle w:val="StandardWeb"/>
      </w:pPr>
      <w:r>
        <w:t xml:space="preserve">Wer die himmlische Freude schmeckt, dem wird die Freude der Welt bitter. Wer einen Augenblick die Herrlichkeit Gottes sehen möchte, der würde der ganzen Welt auf einmal vergessen; denn Gott sehen, ist Leben und Seligkeit. </w:t>
      </w:r>
    </w:p>
    <w:p w14:paraId="66D11AE2" w14:textId="77777777" w:rsidR="0078345F" w:rsidRDefault="0078345F" w:rsidP="0078345F">
      <w:pPr>
        <w:pStyle w:val="StandardWeb"/>
      </w:pPr>
      <w:r>
        <w:t xml:space="preserve">Die Freude wird aus der Liebe geboren. Wie aber die Liebe ist, so muss notwendig die Freude sein. Ist nun die Liebe göttlich, so ist es auch die Freude. Ist die Liebe irdisch und hängt am Irdischen, so ist die Freude irdisch. </w:t>
      </w:r>
    </w:p>
    <w:p w14:paraId="7F0138EC" w14:textId="77777777" w:rsidR="0078345F" w:rsidRDefault="0078345F" w:rsidP="0078345F">
      <w:pPr>
        <w:pStyle w:val="StandardWeb"/>
      </w:pPr>
      <w:r>
        <w:t xml:space="preserve">Möchtest du einen Augenblick sehen die Krone der Herrlichkeit und die ewige Freude derer, die in diesem Leben Trübsal und Elend erlitten haben, die vor den Menschen nicht wert waren, dass sie leben sollten, du würdest dich unter alle Menschen demütigen, dein Kreuz mit Freuden tragen, dir nicht viele freudige Tage in der Welt wünschen und die Trübsal für einen großen Gewinn achten. </w:t>
      </w:r>
    </w:p>
    <w:p w14:paraId="4D766C48" w14:textId="13FD0E9E" w:rsidR="00BD71A4" w:rsidRDefault="0078345F" w:rsidP="0078345F">
      <w:pPr>
        <w:pStyle w:val="StandardWeb"/>
      </w:pPr>
      <w:r>
        <w:t xml:space="preserve">Das ist die herrliche Frucht der Auferstehung Christi, durch ihn ist alles wiedergebracht und alles neu gemacht. Das Vergängliche ist verwandelt in das Unvergängliche, das Verwesliche in das Unverwesliche, das Befleckte in das Unbefleckte, das Zeitliche in das Ewige, alles Leid in Fröhlichkeit, alle Traurigkeit in Freude, die Sünde in Gerechtigkeit, der Zorn in Gnade, der Fluch in Segen, die Armut in Reichtum, die Krankheit in ewige Gesundheit, die Verachtung in himmlische Ehre, die Schmach in Herrlichkeit, die Unruhe in ewige Erquickung, alle Mühe und Arbeit in volle Genüge, der Tod ins Leben. Der Tod ist die Tür zum Leben und zu diesen ewigen Gütern. </w:t>
      </w:r>
    </w:p>
    <w:p w14:paraId="5324D821" w14:textId="77777777" w:rsidR="00BD71A4" w:rsidRDefault="00BD71A4">
      <w:pPr>
        <w:spacing w:after="0" w:line="240" w:lineRule="auto"/>
        <w:rPr>
          <w:rFonts w:eastAsia="Times New Roman"/>
          <w:b/>
          <w:bCs/>
          <w:color w:val="000000"/>
          <w:kern w:val="36"/>
          <w:sz w:val="36"/>
          <w:szCs w:val="48"/>
          <w:lang w:eastAsia="de-DE"/>
        </w:rPr>
      </w:pPr>
      <w:r>
        <w:br w:type="page"/>
      </w:r>
    </w:p>
    <w:p w14:paraId="478438E3" w14:textId="77777777" w:rsidR="00D5498D" w:rsidRPr="00D5498D" w:rsidRDefault="00D5498D" w:rsidP="008E63BE">
      <w:pPr>
        <w:pStyle w:val="berschrift1"/>
      </w:pPr>
      <w:r w:rsidRPr="00D5498D">
        <w:t>Quellen:</w:t>
      </w:r>
    </w:p>
    <w:p w14:paraId="3687409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7DC4EE4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06F67124"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375F270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586A07A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76B5252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E602B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A6EED01"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40080" w14:textId="77777777" w:rsidR="00A81AF8" w:rsidRDefault="00A81AF8" w:rsidP="00CA68D9">
      <w:pPr>
        <w:spacing w:after="0" w:line="240" w:lineRule="auto"/>
      </w:pPr>
      <w:r>
        <w:separator/>
      </w:r>
    </w:p>
  </w:endnote>
  <w:endnote w:type="continuationSeparator" w:id="0">
    <w:p w14:paraId="7AC4D7F7" w14:textId="77777777" w:rsidR="00A81AF8" w:rsidRDefault="00A81AF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3013D" w14:textId="77777777" w:rsidR="00A81AF8" w:rsidRDefault="00A81AF8" w:rsidP="00CA68D9">
      <w:pPr>
        <w:spacing w:after="0" w:line="240" w:lineRule="auto"/>
      </w:pPr>
      <w:r>
        <w:separator/>
      </w:r>
    </w:p>
  </w:footnote>
  <w:footnote w:type="continuationSeparator" w:id="0">
    <w:p w14:paraId="59D36350" w14:textId="77777777" w:rsidR="00A81AF8" w:rsidRDefault="00A81AF8"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45F"/>
    <w:rsid w:val="00065B42"/>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0459"/>
    <w:rsid w:val="00636F93"/>
    <w:rsid w:val="00642C46"/>
    <w:rsid w:val="006E6CAE"/>
    <w:rsid w:val="006F3B13"/>
    <w:rsid w:val="007106F4"/>
    <w:rsid w:val="007166CE"/>
    <w:rsid w:val="00737EF6"/>
    <w:rsid w:val="00760119"/>
    <w:rsid w:val="0078345F"/>
    <w:rsid w:val="007E1779"/>
    <w:rsid w:val="0083667B"/>
    <w:rsid w:val="00883D4B"/>
    <w:rsid w:val="008D7463"/>
    <w:rsid w:val="008E2C7C"/>
    <w:rsid w:val="008E417E"/>
    <w:rsid w:val="008E63BE"/>
    <w:rsid w:val="009A19EB"/>
    <w:rsid w:val="009B322A"/>
    <w:rsid w:val="009F720B"/>
    <w:rsid w:val="00A81AF8"/>
    <w:rsid w:val="00A8716C"/>
    <w:rsid w:val="00B33E9A"/>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B175D"/>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8A07F"/>
  <w15:chartTrackingRefBased/>
  <w15:docId w15:val="{5E44EF56-0FAB-4B3D-A65E-6013B471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42</Pages>
  <Words>14524</Words>
  <Characters>91504</Characters>
  <Application>Microsoft Office Word</Application>
  <DocSecurity>0</DocSecurity>
  <Lines>762</Lines>
  <Paragraphs>211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105817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2024-10-06T08:56:00Z</dcterms:created>
  <dcterms:modified xsi:type="dcterms:W3CDTF">2024-10-06T09:53:00Z</dcterms:modified>
  <dc:title>Von der großen Liebe Gottes</dc:title>
  <dc:creator>Arnd, Johann</dc:creator>
  <dc:language>de</dc:language>
</cp:coreProperties>
</file>