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81DF5" w14:textId="7017C70C" w:rsidR="007166CE" w:rsidRDefault="00B1128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B3C0474" wp14:editId="736E4DB4">
            <wp:extent cx="5760720" cy="7680960"/>
            <wp:effectExtent l="0" t="0" r="0" b="0"/>
            <wp:docPr id="10788015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801565" name="Grafik 1078801565"/>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CA1F1AF" w14:textId="77777777" w:rsidR="00493B65" w:rsidRDefault="007166CE" w:rsidP="00493B65">
      <w:pPr>
        <w:pStyle w:val="berschrift1"/>
      </w:pPr>
      <w:r>
        <w:br w:type="page"/>
      </w:r>
      <w:r w:rsidR="00493B65">
        <w:lastRenderedPageBreak/>
        <w:t>Vorwort</w:t>
      </w:r>
    </w:p>
    <w:p w14:paraId="2BC18A76"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3AE99A13" w14:textId="77777777" w:rsidR="001F558F" w:rsidRDefault="001F558F" w:rsidP="00493B65">
      <w:r>
        <w:t>Deshalb gibt es die Glaubensstimme, und deshalb gibt es auch die Bücher, die Ihr hier herunterladen könnt. Manche Autoren sind Euch sicher bekannt, andere eher weniger.</w:t>
      </w:r>
    </w:p>
    <w:p w14:paraId="2EC89023"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5F4E6242"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5D1C6C1F" w14:textId="77777777" w:rsidR="00493B65" w:rsidRDefault="00493B65" w:rsidP="00493B65">
      <w:r>
        <w:t>Gruß &amp; Segen,</w:t>
      </w:r>
    </w:p>
    <w:p w14:paraId="266CBB8D" w14:textId="77777777" w:rsidR="007166CE" w:rsidRDefault="00493B65" w:rsidP="00493B65">
      <w:r>
        <w:t>Andreas</w:t>
      </w:r>
    </w:p>
    <w:p w14:paraId="3463E55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665914A" w14:textId="33BF2576" w:rsidR="00BD71A4" w:rsidRDefault="004E13CA" w:rsidP="00B928DD">
      <w:pPr>
        <w:pStyle w:val="berschrift1"/>
      </w:pPr>
      <w:r>
        <w:t xml:space="preserve">Albert Zeller - </w:t>
      </w:r>
      <w:r w:rsidR="00225F63">
        <w:t>Lieder des Leids</w:t>
      </w:r>
    </w:p>
    <w:p w14:paraId="11CC1052" w14:textId="77777777" w:rsidR="00133481" w:rsidRDefault="00133481" w:rsidP="00133481">
      <w:pPr>
        <w:pStyle w:val="berschrift1"/>
      </w:pPr>
      <w:r w:rsidRPr="0099522E">
        <w:t>Als du, o Herr, aus deiner Grabesnacht,</w:t>
      </w:r>
    </w:p>
    <w:p w14:paraId="5C9AE038" w14:textId="77777777" w:rsidR="00133481" w:rsidRDefault="00133481" w:rsidP="00133481">
      <w:pPr>
        <w:pStyle w:val="StandardWeb"/>
      </w:pPr>
      <w:r>
        <w:t>Als du, o Herr, aus deiner Grabesnacht,</w:t>
      </w:r>
      <w:r>
        <w:br/>
        <w:t>Ein Lebensfürst bist siegreich auferstanden,</w:t>
      </w:r>
      <w:r>
        <w:br/>
        <w:t>Und kühn hervor in deiner Heldenmacht</w:t>
      </w:r>
      <w:r>
        <w:br/>
        <w:t>Tratst aus den Allen unlösbaren Banden,</w:t>
      </w:r>
      <w:r>
        <w:br/>
        <w:t>Da bist du erst der Deinen nächstem Kreis,</w:t>
      </w:r>
      <w:r>
        <w:br/>
        <w:t xml:space="preserve">Den </w:t>
      </w:r>
      <w:proofErr w:type="spellStart"/>
      <w:r>
        <w:t>heilgen</w:t>
      </w:r>
      <w:proofErr w:type="spellEnd"/>
      <w:r>
        <w:t xml:space="preserve"> </w:t>
      </w:r>
      <w:proofErr w:type="spellStart"/>
      <w:r>
        <w:t>Fraun</w:t>
      </w:r>
      <w:proofErr w:type="spellEnd"/>
      <w:r>
        <w:t>, der Jünger Schar erschienen,</w:t>
      </w:r>
      <w:r>
        <w:br/>
        <w:t>Die auf dein fest prophetisches Geheiß</w:t>
      </w:r>
      <w:r>
        <w:br/>
        <w:t xml:space="preserve">Auch tief im Leid dir treulich wollten dienen. </w:t>
      </w:r>
    </w:p>
    <w:p w14:paraId="3C98BAA8" w14:textId="77777777" w:rsidR="00133481" w:rsidRDefault="00133481" w:rsidP="00133481">
      <w:pPr>
        <w:pStyle w:val="StandardWeb"/>
      </w:pPr>
      <w:r>
        <w:t>Sie, die du einst mit Einem Gotteswort</w:t>
      </w:r>
      <w:r>
        <w:br/>
        <w:t>Auf ewig hattest an dich selbst gebunden,</w:t>
      </w:r>
      <w:r>
        <w:br/>
        <w:t>Sie hatten deine Treue fort und fort</w:t>
      </w:r>
      <w:r>
        <w:br/>
        <w:t>Bis zu dem letzten Seufzer tief empfunden;</w:t>
      </w:r>
      <w:r>
        <w:br/>
        <w:t>Ihr Leben und ihr ganzes Lieben war</w:t>
      </w:r>
      <w:r>
        <w:br/>
        <w:t>Mit dir gestorben und mit dir begraben;</w:t>
      </w:r>
      <w:r>
        <w:br/>
        <w:t>So ward dein Grab zum festlichen Altar,</w:t>
      </w:r>
      <w:r>
        <w:br/>
        <w:t xml:space="preserve">Auf dem sie niederlegten ihre Gaben. </w:t>
      </w:r>
    </w:p>
    <w:p w14:paraId="4A3D919A" w14:textId="77777777" w:rsidR="00133481" w:rsidRDefault="00133481" w:rsidP="00133481">
      <w:pPr>
        <w:pStyle w:val="StandardWeb"/>
      </w:pPr>
      <w:r>
        <w:t>Und ihnen galt dein erster Friedensgruß:</w:t>
      </w:r>
      <w:r>
        <w:br/>
        <w:t>So treu und hold bliebst du im Tod den Deinen;</w:t>
      </w:r>
      <w:r>
        <w:br/>
        <w:t xml:space="preserve">Du stilltest sanft der </w:t>
      </w:r>
      <w:proofErr w:type="spellStart"/>
      <w:r>
        <w:t>bittern</w:t>
      </w:r>
      <w:proofErr w:type="spellEnd"/>
      <w:r>
        <w:t xml:space="preserve"> Klage Fluss,</w:t>
      </w:r>
      <w:r>
        <w:br/>
        <w:t>Und wandeltest in Jauchzen um ihr Weinen;</w:t>
      </w:r>
      <w:r>
        <w:br/>
        <w:t>Das Band, das ewiglich zerrissen schien,</w:t>
      </w:r>
      <w:r>
        <w:br/>
        <w:t>Du knüpftest es nur fester noch zusammen:</w:t>
      </w:r>
      <w:r>
        <w:br/>
        <w:t>So wurde bald dein Sterben zum Gewinn</w:t>
      </w:r>
      <w:r>
        <w:br/>
        <w:t xml:space="preserve">Und höher stiegen ihre Freudenflammen. </w:t>
      </w:r>
    </w:p>
    <w:p w14:paraId="3707A13B" w14:textId="77777777" w:rsidR="00133481" w:rsidRDefault="00133481" w:rsidP="00133481">
      <w:pPr>
        <w:pStyle w:val="StandardWeb"/>
      </w:pPr>
      <w:r>
        <w:t>O Herr, der du in Allem Vorbild bist,</w:t>
      </w:r>
      <w:r>
        <w:br/>
        <w:t>Ist es vermessen, dahin es zu segnen,</w:t>
      </w:r>
      <w:r>
        <w:br/>
        <w:t>Dass wir zuerst nach kurzer Trennungsfrist</w:t>
      </w:r>
      <w:r>
        <w:br/>
        <w:t>Den Unsern dort im Morgenlicht begegnen?</w:t>
      </w:r>
      <w:r>
        <w:br/>
        <w:t>Dass sie zuerst den neuen Lebensgruß,</w:t>
      </w:r>
      <w:r>
        <w:br/>
        <w:t>Den jubelnden aus unsrem Mund empfangen,</w:t>
      </w:r>
      <w:r>
        <w:br/>
        <w:t>Und sie zuerst den Auferstehungskuss</w:t>
      </w:r>
      <w:r>
        <w:br/>
        <w:t xml:space="preserve">Uns hauchen auf die jugendlichen Wangen? </w:t>
      </w:r>
    </w:p>
    <w:p w14:paraId="6E9C85E0" w14:textId="77777777" w:rsidR="004E13CA" w:rsidRDefault="004E13CA" w:rsidP="004E13CA">
      <w:pPr>
        <w:pStyle w:val="berschrift1"/>
      </w:pPr>
      <w:r w:rsidRPr="004E13CA">
        <w:t>Bist du noch nie, o Freund, vom Mondesstrahl erwacht</w:t>
      </w:r>
    </w:p>
    <w:p w14:paraId="05C8CB47" w14:textId="77777777" w:rsidR="004E13CA" w:rsidRDefault="004E13CA" w:rsidP="004E13CA">
      <w:pPr>
        <w:pStyle w:val="StandardWeb"/>
      </w:pPr>
      <w:r>
        <w:t>Bist du noch nie, o Freund, vom Mondesstrahl erwacht,</w:t>
      </w:r>
      <w:r>
        <w:br/>
        <w:t xml:space="preserve">Wenn alle Menschen </w:t>
      </w:r>
      <w:proofErr w:type="spellStart"/>
      <w:r>
        <w:t>ruhn</w:t>
      </w:r>
      <w:proofErr w:type="spellEnd"/>
      <w:r>
        <w:t xml:space="preserve"> in stiller Mitternacht,</w:t>
      </w:r>
      <w:r>
        <w:br/>
        <w:t xml:space="preserve">Die müde </w:t>
      </w:r>
      <w:proofErr w:type="spellStart"/>
      <w:r>
        <w:t>Erd</w:t>
      </w:r>
      <w:proofErr w:type="spellEnd"/>
      <w:r>
        <w:t xml:space="preserve"> ihr Haupt in Silberschleier hüllt,</w:t>
      </w:r>
      <w:r>
        <w:br/>
        <w:t>Und Ein Gedanke groß, die ganze Welt erfüllt?</w:t>
      </w:r>
      <w:r>
        <w:br/>
        <w:t xml:space="preserve">Am Himmel hat das Aug der </w:t>
      </w:r>
      <w:proofErr w:type="spellStart"/>
      <w:r>
        <w:t>Ewge</w:t>
      </w:r>
      <w:proofErr w:type="spellEnd"/>
      <w:r>
        <w:t xml:space="preserve"> aufgeschlagen,</w:t>
      </w:r>
      <w:r>
        <w:br/>
        <w:t>Du schauest in sein Licht mit seligem Behagen,</w:t>
      </w:r>
      <w:r>
        <w:br/>
        <w:t>Die Sterne knien umher in wolkenlosen Räumen,</w:t>
      </w:r>
      <w:r>
        <w:br/>
        <w:t>Die fernen Berge schließt ein zauberhaftes Träumen,</w:t>
      </w:r>
      <w:r>
        <w:br/>
        <w:t>Kein Lüftchen reget sich, kein Sehnen, kein Verlangen,</w:t>
      </w:r>
      <w:r>
        <w:br/>
        <w:t>Von Gottes Wesenheit bist gänzlich du umfangen;</w:t>
      </w:r>
      <w:r>
        <w:br/>
        <w:t>Nicht Leib, nicht Seele, du, und Zeit und Ewigkeit,</w:t>
      </w:r>
      <w:r>
        <w:br/>
        <w:t>Und Tod und Leben macht da keinen Unterscheid.</w:t>
      </w:r>
      <w:r>
        <w:br/>
        <w:t>Kein Rätsel, keine Frage, das tiefe Geistermeer</w:t>
      </w:r>
      <w:r>
        <w:br/>
        <w:t xml:space="preserve">Wallet </w:t>
      </w:r>
      <w:proofErr w:type="spellStart"/>
      <w:r>
        <w:t>kristallenklar</w:t>
      </w:r>
      <w:proofErr w:type="spellEnd"/>
      <w:r>
        <w:t xml:space="preserve"> bis auf den Grund umher.</w:t>
      </w:r>
      <w:r>
        <w:br/>
        <w:t xml:space="preserve">Leis wandelt sich das </w:t>
      </w:r>
      <w:proofErr w:type="spellStart"/>
      <w:r>
        <w:t>Schaun</w:t>
      </w:r>
      <w:proofErr w:type="spellEnd"/>
      <w:r>
        <w:t xml:space="preserve"> in einen hellen Traum;</w:t>
      </w:r>
      <w:r>
        <w:br/>
        <w:t>Du bist entschlummert längst und fühlest es wohl kaum.</w:t>
      </w:r>
      <w:r>
        <w:br/>
        <w:t xml:space="preserve">Kommt dann in </w:t>
      </w:r>
      <w:proofErr w:type="spellStart"/>
      <w:r>
        <w:t>heilger</w:t>
      </w:r>
      <w:proofErr w:type="spellEnd"/>
      <w:r>
        <w:t xml:space="preserve"> Früh die Sonne aufgestiegen,</w:t>
      </w:r>
      <w:r>
        <w:br/>
        <w:t>So fragst du sie erstaunt, warum sie dir verschwiegen</w:t>
      </w:r>
      <w:r>
        <w:br/>
        <w:t>Der Wesen innerstes, geheimstes Heiligtum,</w:t>
      </w:r>
      <w:r>
        <w:br/>
        <w:t xml:space="preserve">Des Werdens, Seins und Sterbens </w:t>
      </w:r>
      <w:proofErr w:type="spellStart"/>
      <w:r>
        <w:t>ewges</w:t>
      </w:r>
      <w:proofErr w:type="spellEnd"/>
      <w:r>
        <w:t xml:space="preserve"> Mysterium;</w:t>
      </w:r>
      <w:r>
        <w:br/>
        <w:t xml:space="preserve">Sie aber </w:t>
      </w:r>
      <w:proofErr w:type="spellStart"/>
      <w:r>
        <w:t>fähret</w:t>
      </w:r>
      <w:proofErr w:type="spellEnd"/>
      <w:r>
        <w:t xml:space="preserve"> fort, zu leuchten und zu tagen,</w:t>
      </w:r>
      <w:r>
        <w:br/>
        <w:t>Als wollt sie klar und klarer mit ihren Strahlen sagen:</w:t>
      </w:r>
      <w:r>
        <w:br/>
        <w:t>Ist nicht der sanfte Mond mein Bote nur gewesen,</w:t>
      </w:r>
      <w:r>
        <w:br/>
        <w:t xml:space="preserve">Von deines Geistes Auge die Binde mild zu lösen? </w:t>
      </w:r>
    </w:p>
    <w:p w14:paraId="72BA5EAD" w14:textId="77777777" w:rsidR="0099522E" w:rsidRDefault="0099522E" w:rsidP="0099522E">
      <w:pPr>
        <w:pStyle w:val="berschrift1"/>
      </w:pPr>
      <w:r w:rsidRPr="0099522E">
        <w:t>Das Größte, was du Herr an mir getan</w:t>
      </w:r>
    </w:p>
    <w:p w14:paraId="72CF0EA0" w14:textId="77777777" w:rsidR="0099522E" w:rsidRDefault="0099522E" w:rsidP="0099522E">
      <w:pPr>
        <w:pStyle w:val="StandardWeb"/>
      </w:pPr>
      <w:r>
        <w:t>Das Größte, was du Herr an mir getan,</w:t>
      </w:r>
      <w:r>
        <w:br/>
        <w:t>War, dass du nahmst, die du mir einst gegeben,</w:t>
      </w:r>
      <w:r>
        <w:br/>
        <w:t xml:space="preserve">Dass ich im Nehmen durfte dich </w:t>
      </w:r>
      <w:proofErr w:type="spellStart"/>
      <w:r>
        <w:t>empfahn</w:t>
      </w:r>
      <w:proofErr w:type="spellEnd"/>
      <w:r>
        <w:t>,</w:t>
      </w:r>
      <w:r>
        <w:br/>
        <w:t xml:space="preserve">Im Tode selbst das lebensvollste Leben. </w:t>
      </w:r>
    </w:p>
    <w:p w14:paraId="0C711307" w14:textId="77777777" w:rsidR="0099522E" w:rsidRDefault="0099522E" w:rsidP="0099522E">
      <w:pPr>
        <w:pStyle w:val="StandardWeb"/>
      </w:pPr>
      <w:r>
        <w:t>Wohl saß ich früh zu deiner Boten Fuß,</w:t>
      </w:r>
      <w:r>
        <w:br/>
        <w:t>Und lauschte froh der wundervollen Mähre,</w:t>
      </w:r>
      <w:r>
        <w:br/>
        <w:t>Dass dieses Leben nur der Morgengruß</w:t>
      </w:r>
      <w:r>
        <w:br/>
        <w:t xml:space="preserve">Aus deiner Ewigkeiten Fülle wäre. </w:t>
      </w:r>
    </w:p>
    <w:p w14:paraId="68F3B39B" w14:textId="77777777" w:rsidR="0099522E" w:rsidRDefault="0099522E" w:rsidP="0099522E">
      <w:pPr>
        <w:pStyle w:val="StandardWeb"/>
      </w:pPr>
      <w:r>
        <w:t>Wohl sagte mir des eignen Herzens Schlag,</w:t>
      </w:r>
      <w:r>
        <w:br/>
        <w:t xml:space="preserve">Durchzückend mich mit einer </w:t>
      </w:r>
      <w:proofErr w:type="spellStart"/>
      <w:r>
        <w:t>heilgen</w:t>
      </w:r>
      <w:proofErr w:type="spellEnd"/>
      <w:r>
        <w:t xml:space="preserve"> Ahnung,</w:t>
      </w:r>
      <w:r>
        <w:br/>
        <w:t>Dass dieses Sein sei nur der erste Tag</w:t>
      </w:r>
      <w:r>
        <w:br/>
        <w:t xml:space="preserve">Des ganzen Seins und Alles seine Mahnung. </w:t>
      </w:r>
    </w:p>
    <w:p w14:paraId="683E26C2" w14:textId="77777777" w:rsidR="0099522E" w:rsidRDefault="0099522E" w:rsidP="0099522E">
      <w:pPr>
        <w:pStyle w:val="StandardWeb"/>
      </w:pPr>
      <w:r>
        <w:t>Ich sah und hörte früh der Erde Not,</w:t>
      </w:r>
      <w:r>
        <w:br/>
        <w:t>Und glaubte fest an deine hohe Sendung,</w:t>
      </w:r>
      <w:r>
        <w:br/>
        <w:t>An deiner Liebe schöpfungsreichen Tod,</w:t>
      </w:r>
      <w:r>
        <w:br/>
        <w:t xml:space="preserve">Und unsres Jammers gnadenvolle Wendung. </w:t>
      </w:r>
    </w:p>
    <w:p w14:paraId="3361DE6F" w14:textId="77777777" w:rsidR="0099522E" w:rsidRDefault="0099522E" w:rsidP="0099522E">
      <w:pPr>
        <w:pStyle w:val="StandardWeb"/>
      </w:pPr>
      <w:r>
        <w:t xml:space="preserve">Ich eilte hin am </w:t>
      </w:r>
      <w:proofErr w:type="spellStart"/>
      <w:r>
        <w:t>heilgen</w:t>
      </w:r>
      <w:proofErr w:type="spellEnd"/>
      <w:r>
        <w:t xml:space="preserve"> Ostertag</w:t>
      </w:r>
      <w:r>
        <w:br/>
        <w:t>Zu deinem Grab mit Marie Magdalenen,</w:t>
      </w:r>
      <w:r>
        <w:br/>
        <w:t>Wie noch die Welt in tiefem Schlummer lag,</w:t>
      </w:r>
      <w:r>
        <w:br/>
        <w:t xml:space="preserve">Und was ich sah, ging über all mein Sehnen. </w:t>
      </w:r>
    </w:p>
    <w:p w14:paraId="4C9F08C3" w14:textId="77777777" w:rsidR="0099522E" w:rsidRDefault="0099522E" w:rsidP="0099522E">
      <w:pPr>
        <w:pStyle w:val="StandardWeb"/>
      </w:pPr>
      <w:r>
        <w:t>Ich sah dich kommen und dann wieder gehn</w:t>
      </w:r>
      <w:r>
        <w:br/>
        <w:t>In deines Leibes himmlischer Verklärung</w:t>
      </w:r>
      <w:r>
        <w:br/>
        <w:t xml:space="preserve">Und alle Toten mit dir </w:t>
      </w:r>
      <w:proofErr w:type="spellStart"/>
      <w:r>
        <w:t>auferstehn</w:t>
      </w:r>
      <w:proofErr w:type="spellEnd"/>
      <w:r>
        <w:t>,</w:t>
      </w:r>
      <w:r>
        <w:br/>
        <w:t xml:space="preserve">Und meiner tiefsten Fragen Vollgewährung. </w:t>
      </w:r>
    </w:p>
    <w:p w14:paraId="0C2002C6" w14:textId="77777777" w:rsidR="0099522E" w:rsidRDefault="0099522E" w:rsidP="0099522E">
      <w:pPr>
        <w:pStyle w:val="StandardWeb"/>
      </w:pPr>
      <w:r>
        <w:t>Ich sah dir nach, wie du zum Himmel gingst,</w:t>
      </w:r>
      <w:r>
        <w:br/>
        <w:t xml:space="preserve">Der dich zu unsrem </w:t>
      </w:r>
      <w:proofErr w:type="spellStart"/>
      <w:r>
        <w:t>ewgen</w:t>
      </w:r>
      <w:proofErr w:type="spellEnd"/>
      <w:r>
        <w:t xml:space="preserve"> Heil gesendet,</w:t>
      </w:r>
      <w:r>
        <w:br/>
        <w:t>Und deines Vaters Gotteslohn empfingst,</w:t>
      </w:r>
      <w:r>
        <w:br/>
        <w:t xml:space="preserve">Nachdem du hier sein großes Werk vollendet: </w:t>
      </w:r>
    </w:p>
    <w:p w14:paraId="431728EA" w14:textId="77777777" w:rsidR="0099522E" w:rsidRDefault="0099522E" w:rsidP="0099522E">
      <w:pPr>
        <w:pStyle w:val="StandardWeb"/>
      </w:pPr>
      <w:r>
        <w:t>Und glaubte tief mich selber eingeweiht</w:t>
      </w:r>
      <w:r>
        <w:br/>
        <w:t>In deines Lebens wundervollen Segen,</w:t>
      </w:r>
      <w:r>
        <w:br/>
        <w:t>Und mich von aller Angst und Not befreit,</w:t>
      </w:r>
      <w:r>
        <w:br/>
        <w:t xml:space="preserve">Und hörte deinen Gruß auf allen Wegen. </w:t>
      </w:r>
    </w:p>
    <w:p w14:paraId="6A8981AE" w14:textId="77777777" w:rsidR="0099522E" w:rsidRDefault="0099522E" w:rsidP="0099522E">
      <w:pPr>
        <w:pStyle w:val="StandardWeb"/>
      </w:pPr>
      <w:r>
        <w:t>Doch als ich sah mich selbst ins Grab gesenkt</w:t>
      </w:r>
      <w:r>
        <w:br/>
        <w:t>In ihr, die mir als eignes Ich gegeben,</w:t>
      </w:r>
      <w:r>
        <w:br/>
        <w:t>Da fühlt ich erst, was uns in dir geschenkt,</w:t>
      </w:r>
      <w:r>
        <w:br/>
        <w:t xml:space="preserve">In deinem Sterben, wie in deinem Leben. </w:t>
      </w:r>
    </w:p>
    <w:p w14:paraId="3840E6E6" w14:textId="77777777" w:rsidR="0099522E" w:rsidRDefault="0099522E" w:rsidP="0099522E">
      <w:pPr>
        <w:pStyle w:val="StandardWeb"/>
      </w:pPr>
      <w:r>
        <w:t>Und wie das Schwert durch meine Seele ging,</w:t>
      </w:r>
      <w:r>
        <w:br/>
        <w:t>Drang erst dein Wort mit ganzer Kraft zum Herzen,</w:t>
      </w:r>
      <w:r>
        <w:br/>
        <w:t>Und unter namenlosem Weh empfing</w:t>
      </w:r>
      <w:r>
        <w:br/>
        <w:t xml:space="preserve">Mein Geist die Taufe deiner Todesschmerzen. </w:t>
      </w:r>
    </w:p>
    <w:p w14:paraId="2CE6D49B" w14:textId="77777777" w:rsidR="0099522E" w:rsidRDefault="0099522E" w:rsidP="0099522E">
      <w:pPr>
        <w:pStyle w:val="StandardWeb"/>
      </w:pPr>
      <w:r>
        <w:t>Dein Ruf war stärker als mein Angstgeschrei;</w:t>
      </w:r>
      <w:r>
        <w:br/>
        <w:t>Die Erde wollte unter mir sich spalten;</w:t>
      </w:r>
      <w:r>
        <w:br/>
        <w:t>Und vor dem Heiligtume riss entzwei</w:t>
      </w:r>
      <w:r>
        <w:br/>
        <w:t xml:space="preserve">Der Vorhang, der mein Auge noch gehalten. </w:t>
      </w:r>
    </w:p>
    <w:p w14:paraId="2E7709FD" w14:textId="77777777" w:rsidR="0099522E" w:rsidRDefault="0099522E" w:rsidP="0099522E">
      <w:pPr>
        <w:pStyle w:val="StandardWeb"/>
      </w:pPr>
      <w:r>
        <w:t>Und dein und meiner ward ich nun gewiss,</w:t>
      </w:r>
      <w:r>
        <w:br/>
        <w:t>Wie ich es nie zuvor war je gewesen,</w:t>
      </w:r>
      <w:r>
        <w:br/>
        <w:t>Und schloss sich auch vor meinem Aug der Riss,</w:t>
      </w:r>
      <w:r>
        <w:br/>
        <w:t xml:space="preserve">Ich hatte in dem deinigen gelesen. </w:t>
      </w:r>
    </w:p>
    <w:p w14:paraId="27C6F3EC" w14:textId="77777777" w:rsidR="0099522E" w:rsidRDefault="0099522E" w:rsidP="0099522E">
      <w:pPr>
        <w:pStyle w:val="StandardWeb"/>
      </w:pPr>
      <w:r>
        <w:t>Und Blick und Herz und Anker blieb zurück</w:t>
      </w:r>
      <w:r>
        <w:br/>
        <w:t>In deines Tempels heiliger Bewahrung,</w:t>
      </w:r>
      <w:r>
        <w:br/>
        <w:t>Und meines Lebens Licht und Trost und Glück</w:t>
      </w:r>
      <w:r>
        <w:br/>
        <w:t xml:space="preserve">Ist dieser Stunde </w:t>
      </w:r>
      <w:proofErr w:type="spellStart"/>
      <w:r>
        <w:t>selge</w:t>
      </w:r>
      <w:proofErr w:type="spellEnd"/>
      <w:r>
        <w:t xml:space="preserve"> Offenbarung. </w:t>
      </w:r>
    </w:p>
    <w:p w14:paraId="51B05874" w14:textId="77777777" w:rsidR="00133481" w:rsidRDefault="00133481" w:rsidP="00133481">
      <w:pPr>
        <w:pStyle w:val="berschrift1"/>
      </w:pPr>
      <w:r w:rsidRPr="0099522E">
        <w:t>Dem großen Gott stirbt Keiner</w:t>
      </w:r>
    </w:p>
    <w:p w14:paraId="753E2E48" w14:textId="77777777" w:rsidR="00133481" w:rsidRDefault="00133481" w:rsidP="00133481">
      <w:pPr>
        <w:pStyle w:val="StandardWeb"/>
      </w:pPr>
      <w:r>
        <w:t>Dem großen Gott stirbt Keiner,</w:t>
      </w:r>
      <w:r>
        <w:br/>
        <w:t>Vor ihm gibts keinen Tod!</w:t>
      </w:r>
      <w:r>
        <w:br/>
        <w:t>Ach, aber unser Einer</w:t>
      </w:r>
      <w:r>
        <w:br/>
        <w:t>Ist stets von ihm bedroht;</w:t>
      </w:r>
      <w:r>
        <w:br/>
        <w:t>Er will die Liebsten rauben,</w:t>
      </w:r>
      <w:r>
        <w:br/>
        <w:t>Er nimmt uns selber fort,</w:t>
      </w:r>
      <w:r>
        <w:br/>
        <w:t>Vor seinem Drohn und Schnauben</w:t>
      </w:r>
      <w:r>
        <w:br/>
        <w:t>Beschirmet uns kein Hort.</w:t>
      </w:r>
    </w:p>
    <w:p w14:paraId="6D827FAF" w14:textId="77777777" w:rsidR="00133481" w:rsidRDefault="00133481" w:rsidP="00133481">
      <w:pPr>
        <w:pStyle w:val="StandardWeb"/>
      </w:pPr>
      <w:r>
        <w:t>Vom Wiegenlied zur Bahre,</w:t>
      </w:r>
      <w:r>
        <w:br/>
        <w:t>Welch eine Hand voll Zeit!</w:t>
      </w:r>
      <w:r>
        <w:br/>
        <w:t>Für Gott sind tausend Jahre</w:t>
      </w:r>
      <w:r>
        <w:br/>
        <w:t>Ein einzig göttlich Heut;</w:t>
      </w:r>
      <w:r>
        <w:br/>
        <w:t>Eh denn die Berge worden,</w:t>
      </w:r>
      <w:r>
        <w:br/>
        <w:t>Die Erde und die Welt,</w:t>
      </w:r>
      <w:r>
        <w:br/>
        <w:t xml:space="preserve">Hat er an </w:t>
      </w:r>
      <w:proofErr w:type="spellStart"/>
      <w:r>
        <w:t>heim‘schen</w:t>
      </w:r>
      <w:proofErr w:type="spellEnd"/>
      <w:r>
        <w:t xml:space="preserve"> Orten</w:t>
      </w:r>
      <w:r>
        <w:br/>
        <w:t xml:space="preserve">Die Herberg uns bestellt. </w:t>
      </w:r>
    </w:p>
    <w:p w14:paraId="42693C68" w14:textId="77777777" w:rsidR="00133481" w:rsidRDefault="00133481" w:rsidP="00133481">
      <w:pPr>
        <w:pStyle w:val="StandardWeb"/>
      </w:pPr>
      <w:r>
        <w:t>Er rufet und wir kommen,</w:t>
      </w:r>
      <w:r>
        <w:br/>
        <w:t>Er ruft und wir sind da;</w:t>
      </w:r>
      <w:r>
        <w:br/>
        <w:t>Und wann es uns will frommen,</w:t>
      </w:r>
      <w:r>
        <w:br/>
        <w:t>Ist unser Ende nah;</w:t>
      </w:r>
      <w:r>
        <w:br/>
        <w:t>Er bleibt der Gott der Väter,</w:t>
      </w:r>
      <w:r>
        <w:br/>
        <w:t>Die einst gewesen sind,</w:t>
      </w:r>
      <w:r>
        <w:br/>
        <w:t>Des Lebens Stellvertreter</w:t>
      </w:r>
      <w:r>
        <w:br/>
        <w:t xml:space="preserve">Bis zu dem letzten Kind. </w:t>
      </w:r>
    </w:p>
    <w:p w14:paraId="5A3F47E8" w14:textId="77777777" w:rsidR="00133481" w:rsidRDefault="00133481" w:rsidP="00133481">
      <w:pPr>
        <w:pStyle w:val="StandardWeb"/>
      </w:pPr>
      <w:r>
        <w:t>Geh hin in deine Hammer</w:t>
      </w:r>
      <w:r>
        <w:br/>
        <w:t>Und schließ die Türe zu!</w:t>
      </w:r>
      <w:r>
        <w:br/>
        <w:t>Verbirg nur deinen Jammer,</w:t>
      </w:r>
      <w:r>
        <w:br/>
        <w:t>Der Sturm ist weg im Nu;</w:t>
      </w:r>
      <w:r>
        <w:br/>
        <w:t>Es kommt dein Herr und König,</w:t>
      </w:r>
      <w:r>
        <w:br/>
        <w:t>Er zürnet nicht mit dir;</w:t>
      </w:r>
      <w:r>
        <w:br/>
        <w:t xml:space="preserve">Harr aus und </w:t>
      </w:r>
      <w:proofErr w:type="spellStart"/>
      <w:r>
        <w:t>duld</w:t>
      </w:r>
      <w:proofErr w:type="spellEnd"/>
      <w:r>
        <w:t xml:space="preserve"> ein wenig!</w:t>
      </w:r>
      <w:r>
        <w:br/>
        <w:t xml:space="preserve">Sein Wort bleibt dein Panier. </w:t>
      </w:r>
    </w:p>
    <w:p w14:paraId="48B67F39" w14:textId="77777777" w:rsidR="00133481" w:rsidRDefault="00133481" w:rsidP="00133481">
      <w:pPr>
        <w:pStyle w:val="StandardWeb"/>
      </w:pPr>
      <w:r>
        <w:t>Sieh, deine Toten leben,</w:t>
      </w:r>
      <w:r>
        <w:br/>
        <w:t>Sie kommen einst zu Hauf,</w:t>
      </w:r>
      <w:r>
        <w:br/>
        <w:t xml:space="preserve">Von </w:t>
      </w:r>
      <w:proofErr w:type="spellStart"/>
      <w:r>
        <w:t>Erd</w:t>
      </w:r>
      <w:proofErr w:type="spellEnd"/>
      <w:r>
        <w:t xml:space="preserve"> und Schlaf umgeben;</w:t>
      </w:r>
      <w:r>
        <w:br/>
        <w:t>O wachet fröhlich auf!</w:t>
      </w:r>
      <w:r>
        <w:br/>
        <w:t>Es stürzt das Land der Toten</w:t>
      </w:r>
      <w:r>
        <w:br/>
        <w:t>Der überstarke Held,</w:t>
      </w:r>
      <w:r>
        <w:br/>
        <w:t>Und seine Lebensboten</w:t>
      </w:r>
      <w:r>
        <w:br/>
        <w:t xml:space="preserve">Gehn durch das grüne Feld. </w:t>
      </w:r>
    </w:p>
    <w:p w14:paraId="1C3B95C9" w14:textId="77777777" w:rsidR="00133481" w:rsidRDefault="00133481" w:rsidP="00133481">
      <w:pPr>
        <w:pStyle w:val="StandardWeb"/>
      </w:pPr>
      <w:r>
        <w:t>Von allen Angesichtern</w:t>
      </w:r>
      <w:r>
        <w:br/>
        <w:t>Wischt er die Tränen ab,</w:t>
      </w:r>
      <w:r>
        <w:br/>
        <w:t>Es strahlt von Himmelslichtern</w:t>
      </w:r>
      <w:r>
        <w:br/>
        <w:t>Um seines Volkes Grab!</w:t>
      </w:r>
      <w:r>
        <w:br/>
        <w:t>Er hat den Tod verschlungen,</w:t>
      </w:r>
      <w:r>
        <w:br/>
        <w:t>Es kommt die gute Zeit;</w:t>
      </w:r>
      <w:r>
        <w:br/>
        <w:t>Es ist der Sieg gelungen</w:t>
      </w:r>
      <w:r>
        <w:br/>
        <w:t xml:space="preserve">Der </w:t>
      </w:r>
      <w:proofErr w:type="spellStart"/>
      <w:r>
        <w:t>selgen</w:t>
      </w:r>
      <w:proofErr w:type="spellEnd"/>
      <w:r>
        <w:t xml:space="preserve"> Ewigkeit. </w:t>
      </w:r>
    </w:p>
    <w:p w14:paraId="09DDEFA5" w14:textId="77777777" w:rsidR="00133481" w:rsidRDefault="00133481" w:rsidP="00133481">
      <w:pPr>
        <w:pStyle w:val="berschrift1"/>
      </w:pPr>
      <w:r w:rsidRPr="0099522E">
        <w:t>Den Pfad, den du so oft gezogen,</w:t>
      </w:r>
    </w:p>
    <w:p w14:paraId="223F4A03" w14:textId="77777777" w:rsidR="00133481" w:rsidRDefault="00133481" w:rsidP="00133481">
      <w:pPr>
        <w:pStyle w:val="StandardWeb"/>
      </w:pPr>
      <w:r>
        <w:t>Den Pfad, den du so oft gezogen,</w:t>
      </w:r>
      <w:r>
        <w:br/>
        <w:t>Den ich mit dir gewandelt bin,</w:t>
      </w:r>
      <w:r>
        <w:br/>
        <w:t>Schon decken ihn des Kornes Wogen,</w:t>
      </w:r>
      <w:r>
        <w:br/>
        <w:t>Und Blumen nicken drüber hin;</w:t>
      </w:r>
      <w:r>
        <w:br/>
        <w:t xml:space="preserve">Nur an der </w:t>
      </w:r>
      <w:proofErr w:type="spellStart"/>
      <w:r>
        <w:t>dichtern</w:t>
      </w:r>
      <w:proofErr w:type="spellEnd"/>
      <w:r>
        <w:t xml:space="preserve"> Lebensfülle</w:t>
      </w:r>
      <w:r>
        <w:br/>
        <w:t>Erkenn ich noch die liebe Spur;</w:t>
      </w:r>
      <w:r>
        <w:br/>
        <w:t>Sonst birgt sie in der weiten Hülle</w:t>
      </w:r>
      <w:r>
        <w:br/>
        <w:t xml:space="preserve">Die unermesslich reiche Flur. </w:t>
      </w:r>
    </w:p>
    <w:p w14:paraId="710709FD" w14:textId="77777777" w:rsidR="00133481" w:rsidRDefault="00133481" w:rsidP="00133481">
      <w:pPr>
        <w:pStyle w:val="StandardWeb"/>
      </w:pPr>
      <w:r>
        <w:t>So wie der Pfad verlor dein Leben</w:t>
      </w:r>
      <w:r>
        <w:br/>
        <w:t>Sich in dem reichsten Segensmeer,</w:t>
      </w:r>
      <w:r>
        <w:br/>
        <w:t>Und meine frohen Blicke schweben</w:t>
      </w:r>
      <w:r>
        <w:br/>
        <w:t>Gleich Sonnenstrahlen drüber her:</w:t>
      </w:r>
      <w:r>
        <w:br/>
        <w:t>Wie hat der Herr dein Sein gesegnet</w:t>
      </w:r>
      <w:r>
        <w:br/>
        <w:t>Und deiner treuen Hände Saat!</w:t>
      </w:r>
      <w:r>
        <w:br/>
        <w:t>Auf jedem Schritt und Tritt begegnet</w:t>
      </w:r>
      <w:r>
        <w:br/>
        <w:t xml:space="preserve">Mir deine stille Liebestat. </w:t>
      </w:r>
    </w:p>
    <w:p w14:paraId="361711E4" w14:textId="77777777" w:rsidR="00133481" w:rsidRDefault="00133481" w:rsidP="00133481">
      <w:pPr>
        <w:pStyle w:val="StandardWeb"/>
      </w:pPr>
      <w:r>
        <w:t>Umflossen von des Höchsten Güte,</w:t>
      </w:r>
      <w:r>
        <w:br/>
        <w:t>Umfangen wie vom Mutterarm,</w:t>
      </w:r>
      <w:r>
        <w:br/>
        <w:t>Wie fühl ich ferner im Gemüte</w:t>
      </w:r>
      <w:r>
        <w:br/>
        <w:t>Verlassen mich, verwaist und arm!</w:t>
      </w:r>
      <w:r>
        <w:br/>
        <w:t>Kein Klagen rührt sich, kein Begehren;</w:t>
      </w:r>
      <w:r>
        <w:br/>
        <w:t>Erfüllung strömet um mich her;</w:t>
      </w:r>
      <w:r>
        <w:br/>
        <w:t>Ein licht- und gnadenvoll Gewähren,</w:t>
      </w:r>
      <w:r>
        <w:br/>
        <w:t xml:space="preserve">Als ob ich mit vollendet wär! </w:t>
      </w:r>
    </w:p>
    <w:p w14:paraId="2E162FB8" w14:textId="77777777" w:rsidR="00133481" w:rsidRDefault="00133481" w:rsidP="00133481">
      <w:pPr>
        <w:pStyle w:val="StandardWeb"/>
      </w:pPr>
      <w:r>
        <w:t>Sollt ich auch hoffen und nicht schauen?</w:t>
      </w:r>
      <w:r>
        <w:br/>
        <w:t>Das Schauen ist des Hoffens Kern,</w:t>
      </w:r>
      <w:r>
        <w:br/>
        <w:t xml:space="preserve">Wenn auch dem </w:t>
      </w:r>
      <w:proofErr w:type="spellStart"/>
      <w:r>
        <w:t>hoffendsten</w:t>
      </w:r>
      <w:proofErr w:type="spellEnd"/>
      <w:r>
        <w:t xml:space="preserve"> Vertrauen</w:t>
      </w:r>
      <w:r>
        <w:br/>
        <w:t>Der volle Aufgang ist noch fern.</w:t>
      </w:r>
      <w:r>
        <w:br/>
        <w:t>Du bist bei Ihm, in seiner Nähe</w:t>
      </w:r>
      <w:r>
        <w:br/>
        <w:t>Fühl ich die deine wunderbar;</w:t>
      </w:r>
      <w:r>
        <w:br/>
        <w:t>Ich bin gehalten und ich sehe</w:t>
      </w:r>
      <w:r>
        <w:br/>
        <w:t xml:space="preserve">Doch in der Liebe Tiefen klar. </w:t>
      </w:r>
    </w:p>
    <w:p w14:paraId="036AE972" w14:textId="77777777" w:rsidR="00133481" w:rsidRDefault="00133481" w:rsidP="00133481">
      <w:pPr>
        <w:pStyle w:val="berschrift1"/>
      </w:pPr>
      <w:r w:rsidRPr="0099522E">
        <w:t>Des Lebens Festmahl ist zu Ende</w:t>
      </w:r>
    </w:p>
    <w:p w14:paraId="378A77C8" w14:textId="77777777" w:rsidR="00133481" w:rsidRDefault="00133481" w:rsidP="00133481">
      <w:pPr>
        <w:pStyle w:val="StandardWeb"/>
      </w:pPr>
      <w:r>
        <w:t>Des Lebens Festmahl ist zu Ende;</w:t>
      </w:r>
      <w:r>
        <w:br/>
        <w:t>Die lieben Freunde sind zu Haus;</w:t>
      </w:r>
      <w:r>
        <w:br/>
        <w:t xml:space="preserve">Ich gieße noch als </w:t>
      </w:r>
      <w:proofErr w:type="spellStart"/>
      <w:r>
        <w:t>heilge</w:t>
      </w:r>
      <w:proofErr w:type="spellEnd"/>
      <w:r>
        <w:t xml:space="preserve"> Spende</w:t>
      </w:r>
      <w:r>
        <w:br/>
        <w:t xml:space="preserve">Die letzte Neige Weines aus. </w:t>
      </w:r>
    </w:p>
    <w:p w14:paraId="5622046E" w14:textId="77777777" w:rsidR="00133481" w:rsidRDefault="00133481" w:rsidP="00133481">
      <w:pPr>
        <w:pStyle w:val="StandardWeb"/>
      </w:pPr>
      <w:r>
        <w:t>Wie still und öd ists in dem Raume,</w:t>
      </w:r>
      <w:r>
        <w:br/>
        <w:t>In dem erst Lieb und Lust gelebt!</w:t>
      </w:r>
      <w:r>
        <w:br/>
        <w:t>Wie alles Das im schönsten Traume</w:t>
      </w:r>
      <w:r>
        <w:br/>
        <w:t xml:space="preserve">An meinem Aug vorüber schwebt! </w:t>
      </w:r>
    </w:p>
    <w:p w14:paraId="7210C274" w14:textId="77777777" w:rsidR="00133481" w:rsidRDefault="00133481" w:rsidP="00133481">
      <w:pPr>
        <w:pStyle w:val="StandardWeb"/>
      </w:pPr>
      <w:r>
        <w:t>Wie flog der Geist von Mund zu Munde,</w:t>
      </w:r>
      <w:r>
        <w:br/>
        <w:t>Von Herz zu Herz, von Blick zu Blick,</w:t>
      </w:r>
      <w:r>
        <w:br/>
        <w:t>In unsrer frohen Tafelrunde,</w:t>
      </w:r>
      <w:r>
        <w:br/>
        <w:t xml:space="preserve">Geliebt, gesegnet vom Geschick! </w:t>
      </w:r>
    </w:p>
    <w:p w14:paraId="0800DBD2" w14:textId="77777777" w:rsidR="00133481" w:rsidRDefault="00133481" w:rsidP="00133481">
      <w:pPr>
        <w:pStyle w:val="StandardWeb"/>
      </w:pPr>
      <w:r>
        <w:t>Des Alters Rat, der Jugend Rosen,</w:t>
      </w:r>
      <w:r>
        <w:br/>
        <w:t xml:space="preserve">Des Mannes </w:t>
      </w:r>
      <w:proofErr w:type="spellStart"/>
      <w:r>
        <w:t>stillgehaltne</w:t>
      </w:r>
      <w:proofErr w:type="spellEnd"/>
      <w:r>
        <w:t xml:space="preserve"> Kraft,</w:t>
      </w:r>
      <w:r>
        <w:br/>
        <w:t>Der Freundschaft und der Liebe Kosen,</w:t>
      </w:r>
      <w:r>
        <w:br/>
        <w:t xml:space="preserve">Des </w:t>
      </w:r>
      <w:proofErr w:type="spellStart"/>
      <w:r>
        <w:t>Heilgen</w:t>
      </w:r>
      <w:proofErr w:type="spellEnd"/>
      <w:r>
        <w:t xml:space="preserve"> tiefe Wissenschaft </w:t>
      </w:r>
    </w:p>
    <w:p w14:paraId="23FDCE8C" w14:textId="77777777" w:rsidR="00133481" w:rsidRDefault="00133481" w:rsidP="00133481">
      <w:pPr>
        <w:pStyle w:val="StandardWeb"/>
      </w:pPr>
      <w:r>
        <w:t>Wie schlangen sie sich leicht zusammen</w:t>
      </w:r>
      <w:r>
        <w:br/>
        <w:t>Zu einem wundervollen Kranz!</w:t>
      </w:r>
      <w:r>
        <w:br/>
        <w:t>Hoch loderten des Festes Flammen</w:t>
      </w:r>
      <w:r>
        <w:br/>
        <w:t xml:space="preserve">Im reinsten, schönsten Himmelsglanz. </w:t>
      </w:r>
    </w:p>
    <w:p w14:paraId="5AE9A0BB" w14:textId="77777777" w:rsidR="00133481" w:rsidRDefault="00133481" w:rsidP="00133481">
      <w:pPr>
        <w:pStyle w:val="StandardWeb"/>
      </w:pPr>
      <w:r>
        <w:t>Weithin erglänzt in ihrem Strahle</w:t>
      </w:r>
      <w:r>
        <w:br/>
        <w:t>Des Lebens frisch bewegtes Meer:</w:t>
      </w:r>
      <w:r>
        <w:br/>
        <w:t>Von Hand zu Hand die Opferschale</w:t>
      </w:r>
      <w:r>
        <w:br/>
        <w:t xml:space="preserve">Wie wär das Schwerste da noch schwer! </w:t>
      </w:r>
    </w:p>
    <w:p w14:paraId="4FC817E6" w14:textId="77777777" w:rsidR="00133481" w:rsidRDefault="00133481" w:rsidP="00133481">
      <w:pPr>
        <w:pStyle w:val="StandardWeb"/>
      </w:pPr>
      <w:r>
        <w:t>Verklungen sind die holden Worte,</w:t>
      </w:r>
      <w:r>
        <w:br/>
        <w:t>Doch nicht des Herzens Wiederhall;</w:t>
      </w:r>
      <w:r>
        <w:br/>
        <w:t>Geschlossen ist des Festes Pforte,</w:t>
      </w:r>
      <w:r>
        <w:br/>
        <w:t xml:space="preserve">Und tiefes Schweigen überall. </w:t>
      </w:r>
    </w:p>
    <w:p w14:paraId="4A49B6F5" w14:textId="77777777" w:rsidR="00133481" w:rsidRDefault="00133481" w:rsidP="00133481">
      <w:pPr>
        <w:pStyle w:val="StandardWeb"/>
      </w:pPr>
      <w:r>
        <w:t>Noch einen Blick auf all die Gaben,</w:t>
      </w:r>
      <w:r>
        <w:br/>
        <w:t>Die mir der Freunde Hand beschert!</w:t>
      </w:r>
      <w:r>
        <w:br/>
        <w:t>Die treuen Seelen, ach! was haben</w:t>
      </w:r>
      <w:r>
        <w:br/>
        <w:t xml:space="preserve">Sie alles Liebes mir gewährt! </w:t>
      </w:r>
    </w:p>
    <w:p w14:paraId="08FCBE22" w14:textId="77777777" w:rsidR="00133481" w:rsidRDefault="00133481" w:rsidP="00133481">
      <w:pPr>
        <w:pStyle w:val="StandardWeb"/>
      </w:pPr>
      <w:r>
        <w:t>Tief sind, indes die Lust zerfließet,</w:t>
      </w:r>
      <w:r>
        <w:br/>
        <w:t>Die Kerzen schon herabgebrannt;</w:t>
      </w:r>
      <w:r>
        <w:br/>
        <w:t>Ich löschte sie, der Himmel gießet</w:t>
      </w:r>
      <w:r>
        <w:br/>
        <w:t xml:space="preserve">Sein Sternenlicht auf alles Land. </w:t>
      </w:r>
    </w:p>
    <w:p w14:paraId="6316CBC2" w14:textId="77777777" w:rsidR="00133481" w:rsidRDefault="00133481" w:rsidP="00133481">
      <w:pPr>
        <w:pStyle w:val="StandardWeb"/>
      </w:pPr>
      <w:r>
        <w:t>Schlaft wohl ihr Lieben, schlaft in Frieden!</w:t>
      </w:r>
      <w:r>
        <w:br/>
        <w:t>Träumt froh den Traum des Lebens aus!</w:t>
      </w:r>
      <w:r>
        <w:br/>
        <w:t xml:space="preserve">Ein </w:t>
      </w:r>
      <w:proofErr w:type="spellStart"/>
      <w:r>
        <w:t>schönres</w:t>
      </w:r>
      <w:proofErr w:type="spellEnd"/>
      <w:r>
        <w:t xml:space="preserve"> Mahl wird uns beschieden</w:t>
      </w:r>
      <w:r>
        <w:br/>
        <w:t xml:space="preserve">Dort in des </w:t>
      </w:r>
      <w:proofErr w:type="spellStart"/>
      <w:r>
        <w:t>ewgen</w:t>
      </w:r>
      <w:proofErr w:type="spellEnd"/>
      <w:r>
        <w:t xml:space="preserve"> Vaters Haus. </w:t>
      </w:r>
    </w:p>
    <w:p w14:paraId="532779C1" w14:textId="77777777" w:rsidR="00133481" w:rsidRDefault="00133481" w:rsidP="00133481">
      <w:pPr>
        <w:pStyle w:val="berschrift1"/>
      </w:pPr>
      <w:r w:rsidRPr="0099522E">
        <w:t>Die Sonne sinket in das Meer hinab</w:t>
      </w:r>
    </w:p>
    <w:p w14:paraId="2C76B20A" w14:textId="77777777" w:rsidR="00133481" w:rsidRDefault="00133481" w:rsidP="00133481">
      <w:pPr>
        <w:pStyle w:val="StandardWeb"/>
      </w:pPr>
      <w:r>
        <w:t>Die Sonne sinket in das Meer hinab,</w:t>
      </w:r>
      <w:r>
        <w:br/>
        <w:t>Ein großes Leben in ein großes Grab.</w:t>
      </w:r>
      <w:r>
        <w:br/>
        <w:t>Was meinem Aug in Schatten nun vergeht,</w:t>
      </w:r>
      <w:r>
        <w:br/>
        <w:t>Das ist ein Glanz, der jenseits aufersteht.</w:t>
      </w:r>
      <w:r>
        <w:br/>
        <w:t>So ist der Mensch, sein kommen und sein Gehn,</w:t>
      </w:r>
      <w:r>
        <w:br/>
        <w:t xml:space="preserve">Sein Leben, Sterben und sein </w:t>
      </w:r>
      <w:proofErr w:type="spellStart"/>
      <w:r>
        <w:t>Auferstehn</w:t>
      </w:r>
      <w:proofErr w:type="spellEnd"/>
      <w:r>
        <w:t>:</w:t>
      </w:r>
      <w:r>
        <w:br/>
        <w:t>Fest stehet er in sonnenheller Pracht,</w:t>
      </w:r>
      <w:r>
        <w:br/>
        <w:t>Noch einen Augenblick und es ist Nacht!</w:t>
      </w:r>
      <w:r>
        <w:br/>
        <w:t>Oft wird es Nacht am Tage im ihn her,</w:t>
      </w:r>
      <w:r>
        <w:br/>
        <w:t>Die Finsternis ergießt sich wie ein Meer,</w:t>
      </w:r>
      <w:r>
        <w:br/>
        <w:t>Der Sturm hat seine Fahne ausgerollt,</w:t>
      </w:r>
      <w:r>
        <w:br/>
        <w:t>Der Abgrund steigt zum Himmel auf und grollt.</w:t>
      </w:r>
      <w:r>
        <w:br/>
        <w:t>Das ist die Nacht, wo Jeder wirken kann,</w:t>
      </w:r>
      <w:r>
        <w:br/>
        <w:t>Der seinem Schicksal stehet als ein Mann;</w:t>
      </w:r>
      <w:r>
        <w:br/>
        <w:t>Die Nacht, in der ein Jeder zeigen mag,</w:t>
      </w:r>
      <w:r>
        <w:br/>
        <w:t xml:space="preserve">Was er geworden ist am lichten Tag. </w:t>
      </w:r>
    </w:p>
    <w:p w14:paraId="6098E3B3" w14:textId="77777777" w:rsidR="00133481" w:rsidRDefault="00133481" w:rsidP="00133481">
      <w:pPr>
        <w:pStyle w:val="StandardWeb"/>
      </w:pPr>
      <w:r>
        <w:t>Da zittre nicht, du schwankes Menschenberg,</w:t>
      </w:r>
      <w:r>
        <w:br/>
        <w:t>Schlag immer fest und ruhig himmelwärts!</w:t>
      </w:r>
      <w:r>
        <w:br/>
        <w:t>Und bricht das Schiff, so breche nicht der Mut!</w:t>
      </w:r>
      <w:r>
        <w:br/>
        <w:t>Gott ist der Herr des Sturms und der Flut:</w:t>
      </w:r>
      <w:r>
        <w:br/>
        <w:t>Wenn wir nicht fest in ihm gegründet sind,</w:t>
      </w:r>
      <w:r>
        <w:br/>
        <w:t>Sind wir ein glimmend Licht in Sturm und Wind;</w:t>
      </w:r>
      <w:r>
        <w:br/>
        <w:t xml:space="preserve">Doch </w:t>
      </w:r>
      <w:proofErr w:type="spellStart"/>
      <w:r>
        <w:t>siehet</w:t>
      </w:r>
      <w:proofErr w:type="spellEnd"/>
      <w:r>
        <w:t xml:space="preserve"> uns sein Auge gnädig an,</w:t>
      </w:r>
      <w:r>
        <w:br/>
        <w:t>Ist eine Welt uns freudig untertan;</w:t>
      </w:r>
      <w:r>
        <w:br/>
        <w:t>Und ist der Schiffbruch unser Tod,</w:t>
      </w:r>
      <w:r>
        <w:br/>
        <w:t>Wir kennen ihn und sein Gebot:</w:t>
      </w:r>
      <w:r>
        <w:br/>
        <w:t>In Nacht und Kämpfen untergeht</w:t>
      </w:r>
      <w:r>
        <w:br/>
        <w:t xml:space="preserve">Der Glanz, der jenseits aufersteht! </w:t>
      </w:r>
    </w:p>
    <w:p w14:paraId="0466ECAB" w14:textId="77777777" w:rsidR="0099522E" w:rsidRDefault="0099522E" w:rsidP="0099522E">
      <w:pPr>
        <w:pStyle w:val="berschrift1"/>
      </w:pPr>
      <w:r w:rsidRPr="0099522E">
        <w:t>Die steilsten Wege musst allein du gehn</w:t>
      </w:r>
    </w:p>
    <w:p w14:paraId="7B921EBB" w14:textId="77777777" w:rsidR="0099522E" w:rsidRDefault="0099522E" w:rsidP="0099522E">
      <w:pPr>
        <w:pStyle w:val="StandardWeb"/>
      </w:pPr>
      <w:r>
        <w:t>Die steilsten Wege musst allein du gehn,</w:t>
      </w:r>
      <w:r>
        <w:br/>
        <w:t xml:space="preserve">Ob du allein, ob Tausend um dich </w:t>
      </w:r>
      <w:proofErr w:type="spellStart"/>
      <w:r>
        <w:t>stehn</w:t>
      </w:r>
      <w:proofErr w:type="spellEnd"/>
      <w:r>
        <w:t>.</w:t>
      </w:r>
      <w:r>
        <w:br/>
        <w:t>Die liebsten Freunde ziehen von uns fort,</w:t>
      </w:r>
      <w:r>
        <w:br/>
        <w:t xml:space="preserve">Sei es für immer, </w:t>
      </w:r>
      <w:proofErr w:type="spellStart"/>
      <w:r>
        <w:t>seis</w:t>
      </w:r>
      <w:proofErr w:type="spellEnd"/>
      <w:r>
        <w:t xml:space="preserve"> von Ort zu Ort.</w:t>
      </w:r>
      <w:r>
        <w:br/>
        <w:t>Der letzte Liebesruf, der dir erscholl,</w:t>
      </w:r>
      <w:r>
        <w:br/>
        <w:t>Was ist er, als das letzte Lebewohl?</w:t>
      </w:r>
      <w:r>
        <w:br/>
        <w:t>Doch klingt er dir in tiefster Tiefe nach,</w:t>
      </w:r>
      <w:r>
        <w:br/>
        <w:t>Wenn schon dein Aug für diese Sonne brach;</w:t>
      </w:r>
      <w:r>
        <w:br/>
        <w:t xml:space="preserve">Die Treusten </w:t>
      </w:r>
      <w:proofErr w:type="spellStart"/>
      <w:r>
        <w:t>stehn</w:t>
      </w:r>
      <w:proofErr w:type="spellEnd"/>
      <w:r>
        <w:t xml:space="preserve"> am Ufer festgebannt,</w:t>
      </w:r>
      <w:r>
        <w:br/>
        <w:t>Dein Schifflein schwebt zum unsichtbaren Land.</w:t>
      </w:r>
      <w:r>
        <w:br/>
        <w:t>Es brennt ihr Herz voll lieb und Traurigkeit;</w:t>
      </w:r>
      <w:r>
        <w:br/>
        <w:t>Wie gerne gäben sie dir das Geleit!</w:t>
      </w:r>
      <w:r>
        <w:br/>
        <w:t>Wohin du jetzt gehst, können sie nicht gehn:</w:t>
      </w:r>
      <w:r>
        <w:br/>
        <w:t>Wann werden sie dein Antlitz wiedersehn?</w:t>
      </w:r>
      <w:r>
        <w:br/>
        <w:t>Wer hat mit deinem Heiland einst gewacht</w:t>
      </w:r>
      <w:r>
        <w:br/>
        <w:t>In seiner schwersten, längsten Leidensnacht,</w:t>
      </w:r>
      <w:r>
        <w:br/>
        <w:t>Als er gerungen mit dem tiefsten Weh</w:t>
      </w:r>
      <w:r>
        <w:br/>
        <w:t>Dort in dem Garten zu Gethsemane?</w:t>
      </w:r>
      <w:r>
        <w:br/>
        <w:t>Wer starb mit ihm, als er am Kreuze hing</w:t>
      </w:r>
      <w:r>
        <w:br/>
        <w:t>Und in den Tod für seine Brüder ging?</w:t>
      </w:r>
      <w:r>
        <w:br/>
        <w:t>Allein hat er den letzten Gang gemacht,</w:t>
      </w:r>
      <w:r>
        <w:br/>
        <w:t>Allein den Kampf, allein sein Werk vollbracht.</w:t>
      </w:r>
      <w:r>
        <w:br/>
        <w:t xml:space="preserve">O </w:t>
      </w:r>
      <w:proofErr w:type="spellStart"/>
      <w:r>
        <w:t>selger</w:t>
      </w:r>
      <w:proofErr w:type="spellEnd"/>
      <w:r>
        <w:t xml:space="preserve"> Trost! Wer ist nun noch allein</w:t>
      </w:r>
      <w:r>
        <w:br/>
        <w:t>In jeder Lebens-, jener Sterbenspein?</w:t>
      </w:r>
      <w:r>
        <w:br/>
        <w:t>Er hats durchlebt bis in den tiefsten Grund;</w:t>
      </w:r>
      <w:r>
        <w:br/>
        <w:t>Erbebend sprach es sein erbleichter Mund:</w:t>
      </w:r>
      <w:r>
        <w:br/>
        <w:t>„Allein, verlassen, o mein Gott, mein Gott!“</w:t>
      </w:r>
      <w:r>
        <w:br/>
        <w:t>Die Freunde stumm und laut der Feinde Rott!</w:t>
      </w:r>
      <w:r>
        <w:br/>
        <w:t>Kein Menschenherz, das liebste nicht gewährt,</w:t>
      </w:r>
      <w:r>
        <w:br/>
        <w:t>Was all dein Sehnen fort und fort begehrt;</w:t>
      </w:r>
      <w:r>
        <w:br/>
        <w:t>Nur Gott allein füllt eine Seele aus,</w:t>
      </w:r>
      <w:r>
        <w:br/>
        <w:t>Im Himmel nur bist gänzlich du zu Haus!</w:t>
      </w:r>
    </w:p>
    <w:p w14:paraId="72F9C7B1" w14:textId="77777777" w:rsidR="0099522E" w:rsidRDefault="0099522E" w:rsidP="0099522E">
      <w:pPr>
        <w:pStyle w:val="berschrift1"/>
      </w:pPr>
      <w:r w:rsidRPr="0099522E">
        <w:t>Die Welt wird schöner jedes Jahr</w:t>
      </w:r>
    </w:p>
    <w:p w14:paraId="736EB7A6" w14:textId="77777777" w:rsidR="0099522E" w:rsidRDefault="0099522E" w:rsidP="0099522E">
      <w:pPr>
        <w:pStyle w:val="StandardWeb"/>
      </w:pPr>
      <w:r>
        <w:t>Die Welt wird schöner jedes Jahr,</w:t>
      </w:r>
      <w:r>
        <w:br/>
        <w:t>Viel schöner noch der Himmel:</w:t>
      </w:r>
      <w:r>
        <w:br/>
        <w:t>Was hat es da denn für Gefahr</w:t>
      </w:r>
      <w:r>
        <w:br/>
        <w:t>Mit allem dem Gewimmel</w:t>
      </w:r>
      <w:r>
        <w:br/>
        <w:t>Von Not und Tod, von Angst und Schmerz</w:t>
      </w:r>
      <w:r>
        <w:br/>
        <w:t>Und all den bösen Dingen,</w:t>
      </w:r>
      <w:r>
        <w:br/>
        <w:t>Die in das arme Menschenherz</w:t>
      </w:r>
      <w:r>
        <w:br/>
        <w:t xml:space="preserve">Wie scharfe Schwerter dringen? </w:t>
      </w:r>
    </w:p>
    <w:p w14:paraId="7988604D" w14:textId="77777777" w:rsidR="0099522E" w:rsidRDefault="0099522E" w:rsidP="0099522E">
      <w:pPr>
        <w:pStyle w:val="StandardWeb"/>
      </w:pPr>
      <w:r>
        <w:t>Vorüber kriecht, vorüber fliegt</w:t>
      </w:r>
      <w:r>
        <w:br/>
        <w:t>Die Zeit mit Lust und Leiden;</w:t>
      </w:r>
      <w:r>
        <w:br/>
        <w:t>Zum Sieger wird, wer erst besiegt,</w:t>
      </w:r>
      <w:r>
        <w:br/>
        <w:t>Und lernt sich tief bescheiden.</w:t>
      </w:r>
      <w:r>
        <w:br/>
        <w:t>Verjährt verklärt! wenn auch die Zeit</w:t>
      </w:r>
      <w:r>
        <w:br/>
        <w:t>Nicht Eine Wunde heilet,</w:t>
      </w:r>
      <w:r>
        <w:br/>
        <w:t>Die unsrer Seele Seligkeit</w:t>
      </w:r>
      <w:r>
        <w:br/>
        <w:t xml:space="preserve">Bis auf den Grund zerteilet. </w:t>
      </w:r>
    </w:p>
    <w:p w14:paraId="7FE353B1" w14:textId="77777777" w:rsidR="0099522E" w:rsidRDefault="0099522E" w:rsidP="0099522E">
      <w:pPr>
        <w:pStyle w:val="StandardWeb"/>
      </w:pPr>
      <w:r>
        <w:t xml:space="preserve">Wir </w:t>
      </w:r>
      <w:proofErr w:type="spellStart"/>
      <w:r>
        <w:t>sinds</w:t>
      </w:r>
      <w:proofErr w:type="spellEnd"/>
      <w:r>
        <w:t xml:space="preserve"> nicht mehr und sind es doch</w:t>
      </w:r>
      <w:r>
        <w:br/>
        <w:t>Und freuen uns der Wandlung;</w:t>
      </w:r>
      <w:r>
        <w:br/>
        <w:t>Zum Kranze wird das schwere Joch,</w:t>
      </w:r>
      <w:r>
        <w:br/>
        <w:t>Das Leiden selbst zur Handlung.</w:t>
      </w:r>
      <w:r>
        <w:br/>
        <w:t>Wer hat dies Wunder denn vollbracht?</w:t>
      </w:r>
      <w:r>
        <w:br/>
        <w:t>Wer hat uns neu erschaffen?</w:t>
      </w:r>
      <w:r>
        <w:br/>
        <w:t>Wer lieh uns Leben, Mut und Macht?</w:t>
      </w:r>
      <w:r>
        <w:br/>
        <w:t xml:space="preserve">Wer neue Wehr und Waffen? </w:t>
      </w:r>
    </w:p>
    <w:p w14:paraId="4F0EB8E4" w14:textId="77777777" w:rsidR="0099522E" w:rsidRDefault="0099522E" w:rsidP="0099522E">
      <w:pPr>
        <w:pStyle w:val="StandardWeb"/>
      </w:pPr>
      <w:r>
        <w:t>Wir selbst gewisslich nimmermehr,</w:t>
      </w:r>
      <w:r>
        <w:br/>
        <w:t>Zermalmet und gerichtet</w:t>
      </w:r>
      <w:r>
        <w:br/>
        <w:t>Und von dem wilden, schlimmen Heer</w:t>
      </w:r>
      <w:r>
        <w:br/>
        <w:t>Von Feinden fast vernichtet:</w:t>
      </w:r>
      <w:r>
        <w:br/>
        <w:t>Das hast nur du, o Herr, getan</w:t>
      </w:r>
      <w:r>
        <w:br/>
        <w:t>In deiner Gnad und Stärke,</w:t>
      </w:r>
      <w:r>
        <w:br/>
        <w:t>Nach deinem großen Liebesplan</w:t>
      </w:r>
      <w:r>
        <w:br/>
        <w:t xml:space="preserve">Vollendend deine Werke. </w:t>
      </w:r>
    </w:p>
    <w:p w14:paraId="02D7EBF5" w14:textId="77777777" w:rsidR="0099522E" w:rsidRDefault="0099522E" w:rsidP="0099522E">
      <w:pPr>
        <w:pStyle w:val="StandardWeb"/>
      </w:pPr>
      <w:r>
        <w:t>Ja selig, dreimal selig ist,</w:t>
      </w:r>
      <w:r>
        <w:br/>
        <w:t>Wer auf das Wort dir glaubet,</w:t>
      </w:r>
      <w:r>
        <w:br/>
        <w:t>Um deinetwillen nur vergisst,</w:t>
      </w:r>
      <w:r>
        <w:br/>
        <w:t>Was ihm sonst Niemand raubet,</w:t>
      </w:r>
      <w:r>
        <w:br/>
        <w:t>In dir gewinnt, was er verlor,</w:t>
      </w:r>
      <w:r>
        <w:br/>
        <w:t>Es ewig zu behalten!</w:t>
      </w:r>
      <w:r>
        <w:br/>
        <w:t>Da bricht die Herrlichkeit hervor</w:t>
      </w:r>
      <w:r>
        <w:br/>
        <w:t xml:space="preserve">Mit unnennbarem Walten. </w:t>
      </w:r>
    </w:p>
    <w:p w14:paraId="3083C369" w14:textId="77777777" w:rsidR="0099522E" w:rsidRDefault="0099522E" w:rsidP="0099522E">
      <w:pPr>
        <w:pStyle w:val="StandardWeb"/>
      </w:pPr>
      <w:r>
        <w:t>Noch sind wir hier und sind schon dort,</w:t>
      </w:r>
      <w:r>
        <w:br/>
        <w:t>Und immer voller fließet</w:t>
      </w:r>
      <w:r>
        <w:br/>
        <w:t xml:space="preserve">Der Quell ins </w:t>
      </w:r>
      <w:proofErr w:type="spellStart"/>
      <w:r>
        <w:t>ewge</w:t>
      </w:r>
      <w:proofErr w:type="spellEnd"/>
      <w:r>
        <w:t xml:space="preserve"> Leben fort,</w:t>
      </w:r>
      <w:r>
        <w:br/>
        <w:t>Der sich von hier ergießet,</w:t>
      </w:r>
      <w:r>
        <w:br/>
        <w:t>Und immer schmaler wird die Kluft,</w:t>
      </w:r>
      <w:r>
        <w:br/>
        <w:t>Die uns vom Jenseits scheidet,</w:t>
      </w:r>
      <w:r>
        <w:br/>
        <w:t>Von Hoffnungsgrün und Frühlingschuft</w:t>
      </w:r>
      <w:r>
        <w:br/>
        <w:t xml:space="preserve">Hellleuchtend überkleidet. </w:t>
      </w:r>
    </w:p>
    <w:p w14:paraId="49EC6FD5" w14:textId="77777777" w:rsidR="0099522E" w:rsidRDefault="0099522E" w:rsidP="0099522E">
      <w:pPr>
        <w:pStyle w:val="StandardWeb"/>
      </w:pPr>
      <w:r>
        <w:t xml:space="preserve">Das ist des Geistes </w:t>
      </w:r>
      <w:proofErr w:type="spellStart"/>
      <w:r>
        <w:t>Erstlingsschaft</w:t>
      </w:r>
      <w:proofErr w:type="spellEnd"/>
      <w:r>
        <w:t>,</w:t>
      </w:r>
      <w:r>
        <w:br/>
        <w:t>Der wir uns freuen dürfen,</w:t>
      </w:r>
      <w:r>
        <w:br/>
        <w:t>Von deren Strahlen selber Kraft</w:t>
      </w:r>
      <w:r>
        <w:br/>
        <w:t>Die Kreaturen schlürfen,</w:t>
      </w:r>
      <w:r>
        <w:br/>
        <w:t>Die mit uns seufzend rings ihr Haupt</w:t>
      </w:r>
      <w:r>
        <w:br/>
        <w:t>Nach der Erlösung heben</w:t>
      </w:r>
      <w:r>
        <w:br/>
        <w:t>Und unsrer Hoffnung noch beraubt</w:t>
      </w:r>
      <w:r>
        <w:br/>
        <w:t xml:space="preserve">In Angst und Sehnen schweben. </w:t>
      </w:r>
    </w:p>
    <w:p w14:paraId="0E8B2350" w14:textId="77777777" w:rsidR="0099522E" w:rsidRDefault="0099522E" w:rsidP="0099522E">
      <w:pPr>
        <w:pStyle w:val="StandardWeb"/>
      </w:pPr>
      <w:r>
        <w:t>Wohl ist auch unsre Freude nur</w:t>
      </w:r>
      <w:r>
        <w:br/>
        <w:t>Kein Schauen, nur ein Hoffen;</w:t>
      </w:r>
      <w:r>
        <w:br/>
        <w:t>Noch tragen wir des Todes Spur,</w:t>
      </w:r>
      <w:r>
        <w:br/>
        <w:t>Von manchem Pfeil getroffen;</w:t>
      </w:r>
      <w:r>
        <w:br/>
        <w:t>Doch unsres Trosts und Ziels gewiss</w:t>
      </w:r>
      <w:r>
        <w:br/>
      </w:r>
      <w:proofErr w:type="spellStart"/>
      <w:r>
        <w:t>Schaun</w:t>
      </w:r>
      <w:proofErr w:type="spellEnd"/>
      <w:r>
        <w:t xml:space="preserve"> selig wir nach oben,</w:t>
      </w:r>
      <w:r>
        <w:br/>
        <w:t>Hoch über alle Finsternis</w:t>
      </w:r>
      <w:r>
        <w:br/>
        <w:t xml:space="preserve">Ins </w:t>
      </w:r>
      <w:proofErr w:type="spellStart"/>
      <w:r>
        <w:t>ewge</w:t>
      </w:r>
      <w:proofErr w:type="spellEnd"/>
      <w:r>
        <w:t xml:space="preserve"> Licht gehoben. </w:t>
      </w:r>
    </w:p>
    <w:p w14:paraId="0AD65AE1" w14:textId="77777777" w:rsidR="0099522E" w:rsidRDefault="0099522E" w:rsidP="0099522E">
      <w:pPr>
        <w:pStyle w:val="StandardWeb"/>
      </w:pPr>
      <w:r>
        <w:t>O Herr, erhalt uns diesen Blick</w:t>
      </w:r>
      <w:r>
        <w:br/>
        <w:t>Im Leben, Leiden, Sterben,</w:t>
      </w:r>
      <w:r>
        <w:br/>
        <w:t>In aller Zeiten Missgeschick</w:t>
      </w:r>
      <w:r>
        <w:br/>
        <w:t>Als deines Reiches Erben,</w:t>
      </w:r>
      <w:r>
        <w:br/>
        <w:t xml:space="preserve">Was deine Gnade will und </w:t>
      </w:r>
      <w:proofErr w:type="spellStart"/>
      <w:r>
        <w:t>beut</w:t>
      </w:r>
      <w:proofErr w:type="spellEnd"/>
      <w:r>
        <w:t>,</w:t>
      </w:r>
      <w:r>
        <w:br/>
        <w:t>Als Kinder froh zu fassen</w:t>
      </w:r>
      <w:r>
        <w:br/>
        <w:t>Und sei es morgen oder heut</w:t>
      </w:r>
      <w:r>
        <w:br/>
        <w:t>Die Welt und Alles lassen!</w:t>
      </w:r>
    </w:p>
    <w:p w14:paraId="42B73DE9" w14:textId="77777777" w:rsidR="00133481" w:rsidRDefault="00133481" w:rsidP="00133481">
      <w:pPr>
        <w:pStyle w:val="berschrift1"/>
        <w:rPr>
          <w:sz w:val="48"/>
        </w:rPr>
      </w:pPr>
      <w:r w:rsidRPr="0099522E">
        <w:t xml:space="preserve">Du hast genug in Staub </w:t>
      </w:r>
      <w:proofErr w:type="spellStart"/>
      <w:r w:rsidRPr="0099522E">
        <w:t>gesehn</w:t>
      </w:r>
      <w:proofErr w:type="spellEnd"/>
    </w:p>
    <w:p w14:paraId="0ACEFE45" w14:textId="77777777" w:rsidR="00133481" w:rsidRDefault="00133481" w:rsidP="00133481">
      <w:pPr>
        <w:pStyle w:val="StandardWeb"/>
      </w:pPr>
      <w:r>
        <w:t xml:space="preserve">Du hast genug in Staub </w:t>
      </w:r>
      <w:proofErr w:type="spellStart"/>
      <w:r>
        <w:t>gesehn</w:t>
      </w:r>
      <w:proofErr w:type="spellEnd"/>
      <w:r>
        <w:t>;</w:t>
      </w:r>
      <w:r>
        <w:br/>
        <w:t>Blick aufwärts zu des Himmels Höhn!</w:t>
      </w:r>
      <w:r>
        <w:br/>
        <w:t>Du hast dein Tagewerk vollbracht</w:t>
      </w:r>
      <w:r>
        <w:br/>
        <w:t xml:space="preserve">Dir selbst gehört die stille Nacht. </w:t>
      </w:r>
    </w:p>
    <w:p w14:paraId="41FD62C0" w14:textId="77777777" w:rsidR="00133481" w:rsidRDefault="00133481" w:rsidP="00133481">
      <w:pPr>
        <w:pStyle w:val="StandardWeb"/>
      </w:pPr>
      <w:r>
        <w:t>Weißt du denn selber, wer du bist?</w:t>
      </w:r>
      <w:r>
        <w:br/>
        <w:t>Du bist ein Geist, du bist ein Christ,</w:t>
      </w:r>
      <w:r>
        <w:br/>
        <w:t>In tiefer Nacht ein Wandelstern,</w:t>
      </w:r>
      <w:r>
        <w:br/>
        <w:t xml:space="preserve">Erleuchtet von dem Strahl des Herrn. </w:t>
      </w:r>
    </w:p>
    <w:p w14:paraId="30C236BE" w14:textId="77777777" w:rsidR="00133481" w:rsidRDefault="00133481" w:rsidP="00133481">
      <w:pPr>
        <w:pStyle w:val="StandardWeb"/>
      </w:pPr>
      <w:r>
        <w:t>Wie löst sich leise Schmerz und Klag</w:t>
      </w:r>
      <w:r>
        <w:br/>
        <w:t xml:space="preserve">Vor einem solchen </w:t>
      </w:r>
      <w:proofErr w:type="spellStart"/>
      <w:r>
        <w:t>ewgen</w:t>
      </w:r>
      <w:proofErr w:type="spellEnd"/>
      <w:r>
        <w:t xml:space="preserve"> Tag!</w:t>
      </w:r>
      <w:r>
        <w:br/>
        <w:t>Und nur die ernste Frage blieb:</w:t>
      </w:r>
      <w:r>
        <w:br/>
        <w:t xml:space="preserve">Wars seine Bahn, die ich beschrieb? </w:t>
      </w:r>
    </w:p>
    <w:p w14:paraId="25BAEC72" w14:textId="77777777" w:rsidR="00133481" w:rsidRDefault="00133481" w:rsidP="00133481">
      <w:pPr>
        <w:pStyle w:val="StandardWeb"/>
      </w:pPr>
      <w:r>
        <w:t>O birg, du Nacht, im Schatten mich,</w:t>
      </w:r>
      <w:r>
        <w:br/>
        <w:t>Dass ich so oft von ihr entwich,</w:t>
      </w:r>
      <w:r>
        <w:br/>
        <w:t>Dass ich so manches Meteor</w:t>
      </w:r>
      <w:r>
        <w:br/>
        <w:t xml:space="preserve">Zog meines Gottes Sonne vor! </w:t>
      </w:r>
    </w:p>
    <w:p w14:paraId="0F0D8797" w14:textId="77777777" w:rsidR="00133481" w:rsidRDefault="00133481" w:rsidP="00133481">
      <w:pPr>
        <w:pStyle w:val="StandardWeb"/>
      </w:pPr>
      <w:r>
        <w:t>Und wenn ich ging auf rechtem Pfad,</w:t>
      </w:r>
      <w:r>
        <w:br/>
        <w:t>War es mein Wille, meine Tat?</w:t>
      </w:r>
      <w:r>
        <w:br/>
        <w:t>Herr, deine Macht hat mich gelenkt,</w:t>
      </w:r>
      <w:r>
        <w:br/>
        <w:t xml:space="preserve">Und mir die rechte Bahn geschenkt. </w:t>
      </w:r>
    </w:p>
    <w:p w14:paraId="15176BD9" w14:textId="77777777" w:rsidR="00133481" w:rsidRDefault="00133481" w:rsidP="00133481">
      <w:pPr>
        <w:pStyle w:val="StandardWeb"/>
      </w:pPr>
      <w:r>
        <w:t>Ich leg zur Erde mein Gewand:</w:t>
      </w:r>
      <w:r>
        <w:br/>
        <w:t>So legt man einst mich in das Land;</w:t>
      </w:r>
      <w:r>
        <w:br/>
        <w:t>Legt ich schon jetzt für immer hin,</w:t>
      </w:r>
      <w:r>
        <w:br/>
        <w:t xml:space="preserve">Was mich beschwert im </w:t>
      </w:r>
      <w:proofErr w:type="spellStart"/>
      <w:r>
        <w:t>Weiterziehn</w:t>
      </w:r>
      <w:proofErr w:type="spellEnd"/>
      <w:r>
        <w:t xml:space="preserve">! </w:t>
      </w:r>
    </w:p>
    <w:p w14:paraId="3E911BF4" w14:textId="77777777" w:rsidR="00133481" w:rsidRDefault="00133481" w:rsidP="00133481">
      <w:pPr>
        <w:pStyle w:val="StandardWeb"/>
      </w:pPr>
      <w:r>
        <w:t>Viel Tausend schlafen noch mit mir;</w:t>
      </w:r>
      <w:r>
        <w:br/>
        <w:t>Zieh auch im Schlaf uns, Herr, zu dir!</w:t>
      </w:r>
      <w:r>
        <w:br/>
        <w:t>Ein jeder Tag beschließt den Lauf,</w:t>
      </w:r>
      <w:r>
        <w:br/>
        <w:t xml:space="preserve">Nimm meinen Geist, o Vater, auf! </w:t>
      </w:r>
    </w:p>
    <w:p w14:paraId="56C3958A" w14:textId="77777777" w:rsidR="0099522E" w:rsidRDefault="0099522E" w:rsidP="0099522E">
      <w:pPr>
        <w:pStyle w:val="berschrift1"/>
      </w:pPr>
      <w:r w:rsidRPr="0099522E">
        <w:t>Du hast mein sterbliches Gebein</w:t>
      </w:r>
    </w:p>
    <w:p w14:paraId="284CAE12" w14:textId="77777777" w:rsidR="0099522E" w:rsidRDefault="0099522E" w:rsidP="0099522E">
      <w:pPr>
        <w:pStyle w:val="StandardWeb"/>
      </w:pPr>
      <w:r>
        <w:t>Du hast mein sterbliches Gebein</w:t>
      </w:r>
      <w:r>
        <w:br/>
        <w:t>Mit deiner Kraft verklärt,</w:t>
      </w:r>
      <w:r>
        <w:br/>
        <w:t>Und mir in deiner Todespein</w:t>
      </w:r>
      <w:r>
        <w:br/>
        <w:t xml:space="preserve">Unsterblichkeit gewährt. </w:t>
      </w:r>
    </w:p>
    <w:p w14:paraId="20BEA156" w14:textId="77777777" w:rsidR="0099522E" w:rsidRDefault="0099522E" w:rsidP="0099522E">
      <w:pPr>
        <w:pStyle w:val="StandardWeb"/>
      </w:pPr>
      <w:r>
        <w:t>Ich sterbe täglich; doch was ists,</w:t>
      </w:r>
      <w:r>
        <w:br/>
        <w:t>Wenn mein Gewand vergeht,</w:t>
      </w:r>
      <w:r>
        <w:br/>
        <w:t>Wenn es im Namen meines Christs</w:t>
      </w:r>
      <w:r>
        <w:br/>
        <w:t xml:space="preserve">Doch also um mich steht? </w:t>
      </w:r>
    </w:p>
    <w:p w14:paraId="4C402DF1" w14:textId="77777777" w:rsidR="0099522E" w:rsidRDefault="0099522E" w:rsidP="0099522E">
      <w:pPr>
        <w:pStyle w:val="StandardWeb"/>
      </w:pPr>
      <w:r>
        <w:t>Gelebt hab ich von deiner Treu,</w:t>
      </w:r>
      <w:r>
        <w:br/>
      </w:r>
      <w:proofErr w:type="spellStart"/>
      <w:r>
        <w:t>Gesehn</w:t>
      </w:r>
      <w:proofErr w:type="spellEnd"/>
      <w:r>
        <w:t xml:space="preserve"> von deinem Licht;</w:t>
      </w:r>
      <w:r>
        <w:br/>
        <w:t>Es strahlet mir ja bald aufs Neu</w:t>
      </w:r>
      <w:r>
        <w:br/>
        <w:t xml:space="preserve">Von deinem Angesicht. </w:t>
      </w:r>
    </w:p>
    <w:p w14:paraId="552F5E40" w14:textId="77777777" w:rsidR="0099522E" w:rsidRDefault="0099522E" w:rsidP="0099522E">
      <w:pPr>
        <w:pStyle w:val="StandardWeb"/>
      </w:pPr>
      <w:r>
        <w:t>Du lebst und Alle froh mit dir,</w:t>
      </w:r>
      <w:r>
        <w:br/>
        <w:t>Die dir gestorben sind;</w:t>
      </w:r>
      <w:r>
        <w:br/>
        <w:t>Was soll denn noch das Trauern hier,</w:t>
      </w:r>
      <w:r>
        <w:br/>
      </w:r>
      <w:proofErr w:type="spellStart"/>
      <w:r>
        <w:t>Wenns</w:t>
      </w:r>
      <w:proofErr w:type="spellEnd"/>
      <w:r>
        <w:t xml:space="preserve"> endet so geschwind?</w:t>
      </w:r>
    </w:p>
    <w:p w14:paraId="153FA614" w14:textId="77777777" w:rsidR="0099522E" w:rsidRDefault="0099522E" w:rsidP="0099522E">
      <w:pPr>
        <w:pStyle w:val="StandardWeb"/>
      </w:pPr>
      <w:r>
        <w:t>Dein Leib war uns das Himmelsbrot,</w:t>
      </w:r>
      <w:r>
        <w:br/>
        <w:t>Dein Blut der Lebensquell;</w:t>
      </w:r>
      <w:r>
        <w:br/>
        <w:t>Wie hielte uns da noch ein Tod,</w:t>
      </w:r>
      <w:r>
        <w:br/>
        <w:t xml:space="preserve">Und </w:t>
      </w:r>
      <w:proofErr w:type="spellStart"/>
      <w:r>
        <w:t>käm</w:t>
      </w:r>
      <w:proofErr w:type="spellEnd"/>
      <w:r>
        <w:t xml:space="preserve"> er aus der Höll? </w:t>
      </w:r>
    </w:p>
    <w:p w14:paraId="45D30529" w14:textId="77777777" w:rsidR="0099522E" w:rsidRDefault="0099522E" w:rsidP="0099522E">
      <w:pPr>
        <w:pStyle w:val="StandardWeb"/>
      </w:pPr>
      <w:r>
        <w:t>So legt den Leib zu seiner Ruh,</w:t>
      </w:r>
      <w:r>
        <w:br/>
        <w:t>Den Staub zu seinem Staub!</w:t>
      </w:r>
      <w:r>
        <w:br/>
        <w:t>Die Seele fliegt dem Himmel zu,</w:t>
      </w:r>
      <w:r>
        <w:br/>
        <w:t xml:space="preserve">Und weiß von keinem Raub. </w:t>
      </w:r>
    </w:p>
    <w:p w14:paraId="4B79E311" w14:textId="77777777" w:rsidR="0099522E" w:rsidRDefault="0099522E" w:rsidP="0099522E">
      <w:pPr>
        <w:pStyle w:val="StandardWeb"/>
      </w:pPr>
      <w:r>
        <w:t>Indessen tragen wir das Joch</w:t>
      </w:r>
      <w:r>
        <w:br/>
        <w:t>Und schauen fröhlich drein:</w:t>
      </w:r>
      <w:r>
        <w:br/>
        <w:t>Wills Gott, wir könnten heute noch</w:t>
      </w:r>
      <w:r>
        <w:br/>
        <w:t xml:space="preserve">Im Paradiese sein! </w:t>
      </w:r>
    </w:p>
    <w:p w14:paraId="5EFA048C" w14:textId="77777777" w:rsidR="00133481" w:rsidRDefault="00133481" w:rsidP="00133481">
      <w:pPr>
        <w:pStyle w:val="berschrift1"/>
      </w:pPr>
      <w:r w:rsidRPr="0099522E">
        <w:t>Du lieber freundlicher Geselle,</w:t>
      </w:r>
    </w:p>
    <w:p w14:paraId="388D4ACC" w14:textId="77777777" w:rsidR="00133481" w:rsidRDefault="00133481" w:rsidP="00133481">
      <w:pPr>
        <w:pStyle w:val="StandardWeb"/>
      </w:pPr>
      <w:r>
        <w:t>Du lieber freundlicher Geselle,</w:t>
      </w:r>
      <w:r>
        <w:br/>
        <w:t>Du süßes, trautes Herzeleid!</w:t>
      </w:r>
      <w:r>
        <w:br/>
        <w:t>Nun sind wir an der rechten Stelle</w:t>
      </w:r>
      <w:r>
        <w:br/>
        <w:t>In dieser grünen Einsamkeit;</w:t>
      </w:r>
      <w:r>
        <w:br/>
        <w:t>Im Schatten himmelhoher Buden</w:t>
      </w:r>
      <w:r>
        <w:br/>
      </w:r>
      <w:proofErr w:type="spellStart"/>
      <w:r>
        <w:t>Ruhn</w:t>
      </w:r>
      <w:proofErr w:type="spellEnd"/>
      <w:r>
        <w:t xml:space="preserve"> wir auf frischem Waldesmoos;</w:t>
      </w:r>
      <w:r>
        <w:br/>
        <w:t>Der Sonne heiße Strahlen suchen</w:t>
      </w:r>
      <w:r>
        <w:br/>
        <w:t xml:space="preserve">Umsonst des Waldes stillsten Schoß. </w:t>
      </w:r>
    </w:p>
    <w:p w14:paraId="1F7B4915" w14:textId="77777777" w:rsidR="00133481" w:rsidRDefault="00133481" w:rsidP="00133481">
      <w:pPr>
        <w:pStyle w:val="StandardWeb"/>
      </w:pPr>
      <w:r>
        <w:t>Hier sind wir endlich ohne Zeugen</w:t>
      </w:r>
      <w:r>
        <w:br/>
        <w:t>Und mit einander ganz allein;</w:t>
      </w:r>
      <w:r>
        <w:br/>
        <w:t>Die dicht belaubten Äste beugen</w:t>
      </w:r>
      <w:r>
        <w:br/>
        <w:t>Sich liebend über uns herein.</w:t>
      </w:r>
      <w:r>
        <w:br/>
        <w:t>Wie mir nach dieser Freundesstunde</w:t>
      </w:r>
      <w:r>
        <w:br/>
        <w:t>Die Brust in tiefer Sehnsucht schwoll!</w:t>
      </w:r>
      <w:r>
        <w:br/>
        <w:t>Nun brennt sie nicht die heiße Wunde,</w:t>
      </w:r>
      <w:r>
        <w:br/>
        <w:t xml:space="preserve">Und mir ist still und innig wohl. </w:t>
      </w:r>
    </w:p>
    <w:p w14:paraId="57AF5D5B" w14:textId="77777777" w:rsidR="00133481" w:rsidRDefault="00133481" w:rsidP="00133481">
      <w:pPr>
        <w:pStyle w:val="StandardWeb"/>
      </w:pPr>
      <w:r>
        <w:t>Du gibst mir treu und ungesehen</w:t>
      </w:r>
      <w:r>
        <w:br/>
        <w:t>Auf allen Wegen das Geleit;</w:t>
      </w:r>
      <w:r>
        <w:br/>
        <w:t>Doch durften wir uns nur verstehen</w:t>
      </w:r>
      <w:r>
        <w:br/>
        <w:t>In kurzem heimlichem Bescheid.</w:t>
      </w:r>
      <w:r>
        <w:br/>
        <w:t>Was ich gelitten und getragen,</w:t>
      </w:r>
      <w:r>
        <w:br/>
        <w:t>Was ich geduldet und geliebt,</w:t>
      </w:r>
      <w:r>
        <w:br/>
        <w:t>Jetzt kann ich Alles, Alles sagen,</w:t>
      </w:r>
      <w:r>
        <w:br/>
        <w:t xml:space="preserve">Wo sich das Herz dem Herzen gibt. </w:t>
      </w:r>
    </w:p>
    <w:p w14:paraId="7D9D44C5" w14:textId="77777777" w:rsidR="00133481" w:rsidRDefault="00133481" w:rsidP="00133481">
      <w:pPr>
        <w:pStyle w:val="StandardWeb"/>
      </w:pPr>
      <w:r>
        <w:t>Nur Einer hört uns und der Eine</w:t>
      </w:r>
      <w:r>
        <w:br/>
        <w:t>Stört unsre reine Freude nicht!</w:t>
      </w:r>
      <w:r>
        <w:br/>
        <w:t>Er selber rief uns zum Vereine</w:t>
      </w:r>
      <w:r>
        <w:br/>
        <w:t xml:space="preserve">Vor seinem </w:t>
      </w:r>
      <w:proofErr w:type="spellStart"/>
      <w:r>
        <w:t>heilgen</w:t>
      </w:r>
      <w:proofErr w:type="spellEnd"/>
      <w:r>
        <w:t xml:space="preserve"> Angesicht;</w:t>
      </w:r>
      <w:r>
        <w:br/>
        <w:t>Es geht sein hoher Liebessegen</w:t>
      </w:r>
      <w:r>
        <w:br/>
        <w:t>In sanftem Rauschen durch den Wald,</w:t>
      </w:r>
      <w:r>
        <w:br/>
        <w:t>Und ruft vernehmlich uns entgegen:</w:t>
      </w:r>
      <w:r>
        <w:br/>
        <w:t xml:space="preserve">Seid nur getrost, ich komme bald! </w:t>
      </w:r>
    </w:p>
    <w:p w14:paraId="15643C2B" w14:textId="77777777" w:rsidR="00133481" w:rsidRDefault="00133481" w:rsidP="00133481">
      <w:pPr>
        <w:pStyle w:val="StandardWeb"/>
      </w:pPr>
      <w:r>
        <w:t>Schon will die Sonne sich verneigen;</w:t>
      </w:r>
      <w:r>
        <w:br/>
        <w:t>In Duft und Schimmer schwimmt das Tal;</w:t>
      </w:r>
      <w:r>
        <w:br/>
        <w:t>Die Stämme leuchten, auf den Zweigen</w:t>
      </w:r>
      <w:r>
        <w:br/>
        <w:t>Schwebt glühend noch der Abschiedsstrahl;</w:t>
      </w:r>
      <w:r>
        <w:br/>
        <w:t>Wir müssen auch von hinnen geben,</w:t>
      </w:r>
      <w:r>
        <w:br/>
        <w:t>Das ist der alte herbe Schluss;</w:t>
      </w:r>
      <w:r>
        <w:br/>
        <w:t>leb wohl, mein Freund, auf Wiedersehen!</w:t>
      </w:r>
      <w:r>
        <w:br/>
        <w:t xml:space="preserve">Noch einen letzten Liebeskuss! </w:t>
      </w:r>
    </w:p>
    <w:p w14:paraId="4165082D" w14:textId="77777777" w:rsidR="00133481" w:rsidRDefault="00133481" w:rsidP="00133481">
      <w:pPr>
        <w:pStyle w:val="StandardWeb"/>
      </w:pPr>
      <w:r>
        <w:t xml:space="preserve">Fest </w:t>
      </w:r>
      <w:proofErr w:type="spellStart"/>
      <w:r>
        <w:t>tret</w:t>
      </w:r>
      <w:proofErr w:type="spellEnd"/>
      <w:r>
        <w:t xml:space="preserve"> ich wieder auf die Erde:</w:t>
      </w:r>
      <w:r>
        <w:br/>
        <w:t>Die Last ward mir so süß und leicht;</w:t>
      </w:r>
      <w:r>
        <w:br/>
        <w:t>Ich zieh mit fröhlicher Gebärde,</w:t>
      </w:r>
      <w:r>
        <w:br/>
        <w:t xml:space="preserve">Und Niemand ahnet, was mir </w:t>
      </w:r>
      <w:proofErr w:type="spellStart"/>
      <w:r>
        <w:t>däucht</w:t>
      </w:r>
      <w:proofErr w:type="spellEnd"/>
      <w:r>
        <w:t>:</w:t>
      </w:r>
      <w:r>
        <w:br/>
        <w:t>Du bleibst bei mir an allen Enden,</w:t>
      </w:r>
      <w:r>
        <w:br/>
        <w:t>Geleitest mich zu meiner Ruh,</w:t>
      </w:r>
      <w:r>
        <w:br/>
        <w:t>Und drückst mir einst mit treuen Händen</w:t>
      </w:r>
      <w:r>
        <w:br/>
        <w:t xml:space="preserve">Zum letzten Schlaf die Augen zu. </w:t>
      </w:r>
    </w:p>
    <w:p w14:paraId="173E09A0" w14:textId="77777777" w:rsidR="00133481" w:rsidRDefault="00133481" w:rsidP="00133481">
      <w:pPr>
        <w:pStyle w:val="berschrift1"/>
      </w:pPr>
      <w:r w:rsidRPr="0099522E">
        <w:t>Ein lichter Strahl von oben</w:t>
      </w:r>
    </w:p>
    <w:p w14:paraId="42040E1A" w14:textId="77777777" w:rsidR="00133481" w:rsidRDefault="00133481" w:rsidP="00133481">
      <w:pPr>
        <w:pStyle w:val="StandardWeb"/>
      </w:pPr>
      <w:r>
        <w:t>Ein lichter Strahl von oben</w:t>
      </w:r>
      <w:r>
        <w:br/>
        <w:t>Vermählt sich mit der Nacht,</w:t>
      </w:r>
      <w:r>
        <w:br/>
        <w:t>Da blitzt der Diamant</w:t>
      </w:r>
      <w:r>
        <w:br/>
        <w:t xml:space="preserve">In sternenheller Pracht. </w:t>
      </w:r>
    </w:p>
    <w:p w14:paraId="309DC028" w14:textId="77777777" w:rsidR="00133481" w:rsidRDefault="00133481" w:rsidP="00133481">
      <w:pPr>
        <w:pStyle w:val="StandardWeb"/>
      </w:pPr>
      <w:r>
        <w:t>Ein Feuerstrahl von oben</w:t>
      </w:r>
      <w:r>
        <w:br/>
        <w:t>Durchsengt der Kohle Nacht,</w:t>
      </w:r>
      <w:r>
        <w:br/>
        <w:t>Da ist aus tiefer Ruh</w:t>
      </w:r>
      <w:r>
        <w:br/>
        <w:t xml:space="preserve">Ein </w:t>
      </w:r>
      <w:proofErr w:type="spellStart"/>
      <w:r>
        <w:t>goldner</w:t>
      </w:r>
      <w:proofErr w:type="spellEnd"/>
      <w:r>
        <w:t xml:space="preserve"> Tag erwacht. </w:t>
      </w:r>
    </w:p>
    <w:p w14:paraId="2EE187AA" w14:textId="77777777" w:rsidR="00133481" w:rsidRDefault="00133481" w:rsidP="00133481">
      <w:pPr>
        <w:pStyle w:val="StandardWeb"/>
      </w:pPr>
      <w:r>
        <w:t>Der Geist des Lichts verkläret</w:t>
      </w:r>
      <w:r>
        <w:br/>
        <w:t>Steigt aus den Flammen auf,</w:t>
      </w:r>
      <w:r>
        <w:br/>
        <w:t xml:space="preserve">Und wallt auf </w:t>
      </w:r>
      <w:proofErr w:type="spellStart"/>
      <w:r>
        <w:t>goldnen</w:t>
      </w:r>
      <w:proofErr w:type="spellEnd"/>
      <w:r>
        <w:t xml:space="preserve"> Schwingen</w:t>
      </w:r>
      <w:r>
        <w:br/>
        <w:t xml:space="preserve">Zum Quell des Lichtes auf. </w:t>
      </w:r>
    </w:p>
    <w:p w14:paraId="232B9DEC" w14:textId="77777777" w:rsidR="00133481" w:rsidRDefault="00133481" w:rsidP="00133481">
      <w:pPr>
        <w:pStyle w:val="berschrift1"/>
      </w:pPr>
      <w:r w:rsidRPr="0099522E">
        <w:t>Ein Wunder hat dich mir gegeben</w:t>
      </w:r>
    </w:p>
    <w:p w14:paraId="5B56352F" w14:textId="77777777" w:rsidR="00133481" w:rsidRDefault="00133481" w:rsidP="00133481">
      <w:pPr>
        <w:pStyle w:val="StandardWeb"/>
      </w:pPr>
      <w:r>
        <w:t>Ein Wunder hat dich mir gegeben,</w:t>
      </w:r>
      <w:r>
        <w:br/>
        <w:t>In fernen Landen aufgeblüht,</w:t>
      </w:r>
      <w:r>
        <w:br/>
        <w:t>Und mir dein reines süßes Leben</w:t>
      </w:r>
      <w:r>
        <w:br/>
        <w:t>Versenkt ins innerste Gemüt;</w:t>
      </w:r>
      <w:r>
        <w:br/>
        <w:t>Du warst die Meine, ich der Deine,</w:t>
      </w:r>
      <w:r>
        <w:br/>
        <w:t>Gott selber hat für uns gewählt;</w:t>
      </w:r>
      <w:r>
        <w:br/>
        <w:t>Aus Tausenden die einzig Eine</w:t>
      </w:r>
      <w:r>
        <w:br/>
        <w:t xml:space="preserve">Mir für die Ewigkeit vermählt. </w:t>
      </w:r>
    </w:p>
    <w:p w14:paraId="15432CBC" w14:textId="77777777" w:rsidR="00133481" w:rsidRDefault="00133481" w:rsidP="00133481">
      <w:pPr>
        <w:pStyle w:val="StandardWeb"/>
      </w:pPr>
      <w:r>
        <w:t>Frag. ich mich nach dem Himmelszeichen,</w:t>
      </w:r>
      <w:r>
        <w:br/>
        <w:t>Woran ich, Seele, dich erkannt,</w:t>
      </w:r>
      <w:r>
        <w:br/>
        <w:t xml:space="preserve">Es war die Lilie </w:t>
      </w:r>
      <w:proofErr w:type="spellStart"/>
      <w:r>
        <w:t>sonder</w:t>
      </w:r>
      <w:proofErr w:type="spellEnd"/>
      <w:r>
        <w:t xml:space="preserve"> Gleichen</w:t>
      </w:r>
      <w:r>
        <w:br/>
        <w:t>In ihrem schönsten Blütenstand,</w:t>
      </w:r>
      <w:r>
        <w:br/>
        <w:t>Die mich mit ihren reinen Düften</w:t>
      </w:r>
      <w:r>
        <w:br/>
        <w:t xml:space="preserve">Ins </w:t>
      </w:r>
      <w:proofErr w:type="spellStart"/>
      <w:r>
        <w:t>sel’ge</w:t>
      </w:r>
      <w:proofErr w:type="spellEnd"/>
      <w:r>
        <w:t xml:space="preserve"> Paradies versetzt,</w:t>
      </w:r>
      <w:r>
        <w:br/>
        <w:t>Und in den schwülsten Erdenlüften</w:t>
      </w:r>
      <w:r>
        <w:br/>
        <w:t xml:space="preserve">Mit frischem Himmelstau geletzt. </w:t>
      </w:r>
    </w:p>
    <w:p w14:paraId="4D17E7E9" w14:textId="77777777" w:rsidR="00133481" w:rsidRDefault="00133481" w:rsidP="00133481">
      <w:pPr>
        <w:pStyle w:val="StandardWeb"/>
      </w:pPr>
      <w:r>
        <w:t>Ich konnte meine Seele legen</w:t>
      </w:r>
      <w:r>
        <w:br/>
        <w:t>Getrost in deine reine Hand,</w:t>
      </w:r>
      <w:r>
        <w:br/>
        <w:t>Gewiss, dass Gottes reichster Segen</w:t>
      </w:r>
      <w:r>
        <w:br/>
        <w:t>Sich immerdar mit ihr verband,</w:t>
      </w:r>
      <w:r>
        <w:br/>
        <w:t>Dass ich sie reiner wieder nähme,</w:t>
      </w:r>
      <w:r>
        <w:br/>
        <w:t>Als ich sie dir, du Reine, gab,</w:t>
      </w:r>
      <w:r>
        <w:br/>
        <w:t>Und alles Gute mit dir käme</w:t>
      </w:r>
      <w:r>
        <w:br/>
        <w:t xml:space="preserve">Auf meines Lebens Pfad herab. </w:t>
      </w:r>
    </w:p>
    <w:p w14:paraId="2928B7A7" w14:textId="77777777" w:rsidR="00133481" w:rsidRDefault="00133481" w:rsidP="00133481">
      <w:pPr>
        <w:pStyle w:val="StandardWeb"/>
      </w:pPr>
      <w:r>
        <w:t>Ich habe Gottes große Güte</w:t>
      </w:r>
      <w:r>
        <w:br/>
        <w:t>In tausend Gaben wohl erkannt;</w:t>
      </w:r>
      <w:r>
        <w:br/>
        <w:t>Doch was in deiner keuschen Blüte</w:t>
      </w:r>
      <w:r>
        <w:br/>
        <w:t>Mein Herz von Seligkeit empfand</w:t>
      </w:r>
      <w:r>
        <w:br/>
        <w:t>Im tiefsten innigsten Verstehen,</w:t>
      </w:r>
      <w:r>
        <w:br/>
        <w:t>Weit über allen Raum und Zeit,</w:t>
      </w:r>
      <w:r>
        <w:br/>
        <w:t>Das war ein Glanz von seinen Höhen,</w:t>
      </w:r>
      <w:r>
        <w:br/>
        <w:t xml:space="preserve">Ein Nahen seiner Ewigkeit. </w:t>
      </w:r>
    </w:p>
    <w:p w14:paraId="1A1A4BA0" w14:textId="77777777" w:rsidR="00133481" w:rsidRDefault="00133481" w:rsidP="00133481">
      <w:pPr>
        <w:pStyle w:val="StandardWeb"/>
      </w:pPr>
      <w:r>
        <w:t xml:space="preserve">Die </w:t>
      </w:r>
      <w:proofErr w:type="spellStart"/>
      <w:r>
        <w:t>ird’schen</w:t>
      </w:r>
      <w:proofErr w:type="spellEnd"/>
      <w:r>
        <w:t xml:space="preserve"> Kräfte kämpfen, ringen,</w:t>
      </w:r>
      <w:r>
        <w:br/>
        <w:t xml:space="preserve">Zu halten das </w:t>
      </w:r>
      <w:proofErr w:type="spellStart"/>
      <w:r>
        <w:t>holdsel’ge</w:t>
      </w:r>
      <w:proofErr w:type="spellEnd"/>
      <w:r>
        <w:t xml:space="preserve"> Bild;</w:t>
      </w:r>
      <w:r>
        <w:br/>
        <w:t>Es will der Sehnsucht nicht gelingen,</w:t>
      </w:r>
      <w:r>
        <w:br/>
        <w:t>Der Sturm zerreißt und nimmt es wild;</w:t>
      </w:r>
      <w:r>
        <w:br/>
        <w:t>Doch was von deines Gottes Strahle</w:t>
      </w:r>
      <w:r>
        <w:br/>
        <w:t>Durchleuchtete dein Angesicht,</w:t>
      </w:r>
      <w:r>
        <w:br/>
        <w:t xml:space="preserve">Das bleibt, wenn auch die </w:t>
      </w:r>
      <w:proofErr w:type="spellStart"/>
      <w:r>
        <w:t>goldne</w:t>
      </w:r>
      <w:proofErr w:type="spellEnd"/>
      <w:r>
        <w:t xml:space="preserve"> Schale</w:t>
      </w:r>
      <w:r>
        <w:br/>
        <w:t xml:space="preserve">Am Brunnen deines Lebens bricht. </w:t>
      </w:r>
    </w:p>
    <w:p w14:paraId="7DD3F750" w14:textId="77777777" w:rsidR="00133481" w:rsidRDefault="00133481" w:rsidP="00133481">
      <w:pPr>
        <w:pStyle w:val="StandardWeb"/>
      </w:pPr>
      <w:r>
        <w:t>Und was von Liebe mir geworden</w:t>
      </w:r>
      <w:r>
        <w:br/>
        <w:t>In seligster Erwiderung,</w:t>
      </w:r>
      <w:r>
        <w:br/>
        <w:t xml:space="preserve">Das kann kein </w:t>
      </w:r>
      <w:proofErr w:type="spellStart"/>
      <w:r>
        <w:t>ird’scher</w:t>
      </w:r>
      <w:proofErr w:type="spellEnd"/>
      <w:r>
        <w:t xml:space="preserve"> Tod mir morden,</w:t>
      </w:r>
      <w:r>
        <w:br/>
        <w:t>Es blühet ewig frisch und jung.</w:t>
      </w:r>
      <w:r>
        <w:br/>
        <w:t>Es schläft der Schmerz als Wächter nimmer</w:t>
      </w:r>
      <w:r>
        <w:br/>
        <w:t>Für dieses Kleinod aufgestellt,</w:t>
      </w:r>
      <w:r>
        <w:br/>
        <w:t xml:space="preserve">Und von des </w:t>
      </w:r>
      <w:proofErr w:type="spellStart"/>
      <w:r>
        <w:t>ewgen</w:t>
      </w:r>
      <w:proofErr w:type="spellEnd"/>
      <w:r>
        <w:t xml:space="preserve"> Lichtes Schimmer</w:t>
      </w:r>
      <w:r>
        <w:br/>
        <w:t xml:space="preserve">Bleibt mir das Heiligtum erhellt. </w:t>
      </w:r>
    </w:p>
    <w:p w14:paraId="47C3AF20" w14:textId="77777777" w:rsidR="00133481" w:rsidRDefault="00133481" w:rsidP="00133481">
      <w:pPr>
        <w:pStyle w:val="StandardWeb"/>
      </w:pPr>
      <w:r>
        <w:t>Und wenn der Hochzeitmorgen taget,</w:t>
      </w:r>
      <w:r>
        <w:br/>
        <w:t>Die Erdennacht in Glanz vergeht,</w:t>
      </w:r>
      <w:r>
        <w:br/>
        <w:t>Und hoch empor das Zeichen raget,</w:t>
      </w:r>
      <w:r>
        <w:br/>
        <w:t>Vor dem der Tod in Nichts verweht,</w:t>
      </w:r>
      <w:r>
        <w:br/>
        <w:t>Dann lösche nur der Schmerz die Kerzen;</w:t>
      </w:r>
      <w:r>
        <w:br/>
        <w:t>Ich kenne deines Herzens Laut,</w:t>
      </w:r>
      <w:r>
        <w:br/>
        <w:t>Und wieder ruhst an meinem Herzen,</w:t>
      </w:r>
      <w:r>
        <w:br/>
        <w:t xml:space="preserve">Maria, du als Himmelsbraut. </w:t>
      </w:r>
    </w:p>
    <w:p w14:paraId="651E4985" w14:textId="77777777" w:rsidR="00133481" w:rsidRDefault="00133481" w:rsidP="00133481">
      <w:pPr>
        <w:pStyle w:val="berschrift1"/>
      </w:pPr>
      <w:r w:rsidRPr="0099522E">
        <w:t xml:space="preserve">Einen </w:t>
      </w:r>
      <w:proofErr w:type="spellStart"/>
      <w:r w:rsidRPr="0099522E">
        <w:t>seh</w:t>
      </w:r>
      <w:proofErr w:type="spellEnd"/>
      <w:r w:rsidRPr="0099522E">
        <w:t xml:space="preserve"> ich um den Andern</w:t>
      </w:r>
    </w:p>
    <w:p w14:paraId="55F76E93" w14:textId="77777777" w:rsidR="00133481" w:rsidRDefault="00133481" w:rsidP="00133481">
      <w:pPr>
        <w:pStyle w:val="StandardWeb"/>
      </w:pPr>
      <w:r>
        <w:t xml:space="preserve">Einen </w:t>
      </w:r>
      <w:proofErr w:type="spellStart"/>
      <w:r>
        <w:t>seh</w:t>
      </w:r>
      <w:proofErr w:type="spellEnd"/>
      <w:r>
        <w:t xml:space="preserve"> ich um den Andern</w:t>
      </w:r>
      <w:r>
        <w:br/>
        <w:t>Wandern fort aus dieser Welt:</w:t>
      </w:r>
      <w:r>
        <w:br/>
        <w:t>Einen folgen um den Andern</w:t>
      </w:r>
      <w:r>
        <w:br/>
        <w:t xml:space="preserve">Nach der Reih, die Gott bestellt. </w:t>
      </w:r>
    </w:p>
    <w:p w14:paraId="1059CF87" w14:textId="77777777" w:rsidR="00133481" w:rsidRDefault="00133481" w:rsidP="00133481">
      <w:pPr>
        <w:pStyle w:val="StandardWeb"/>
      </w:pPr>
      <w:r>
        <w:t>Dem, der weinet, dem, der klaget,</w:t>
      </w:r>
      <w:r>
        <w:br/>
        <w:t>Sehnend blickt dem Andern nach,</w:t>
      </w:r>
      <w:r>
        <w:br/>
        <w:t>Folgen bald auch Blick und Tränen,</w:t>
      </w:r>
      <w:r>
        <w:br/>
        <w:t xml:space="preserve">Stilles Sehnen, lautes Ach. </w:t>
      </w:r>
    </w:p>
    <w:p w14:paraId="607B2484" w14:textId="77777777" w:rsidR="00133481" w:rsidRDefault="00133481" w:rsidP="00133481">
      <w:pPr>
        <w:pStyle w:val="StandardWeb"/>
      </w:pPr>
      <w:r>
        <w:t>Aller Stunde hat geschlagen;</w:t>
      </w:r>
      <w:r>
        <w:br/>
        <w:t>Bald erschallt des Führers Ton,</w:t>
      </w:r>
      <w:r>
        <w:br/>
        <w:t>Und ich ziehe mit den Andern</w:t>
      </w:r>
      <w:r>
        <w:br/>
        <w:t xml:space="preserve">Von den Anderen davon. </w:t>
      </w:r>
    </w:p>
    <w:p w14:paraId="6F34B7D0" w14:textId="77777777" w:rsidR="00133481" w:rsidRDefault="00133481" w:rsidP="00133481">
      <w:pPr>
        <w:pStyle w:val="StandardWeb"/>
      </w:pPr>
      <w:r>
        <w:t>Abgebrochen wird die Hütte,</w:t>
      </w:r>
      <w:r>
        <w:br/>
        <w:t>Das beweglich leichte Zelt,</w:t>
      </w:r>
      <w:r>
        <w:br/>
        <w:t>Und die Sterne sind zur Leuchte</w:t>
      </w:r>
      <w:r>
        <w:br/>
        <w:t xml:space="preserve">Durch die Wüste schon bestellt. </w:t>
      </w:r>
    </w:p>
    <w:p w14:paraId="547C9AED" w14:textId="77777777" w:rsidR="00133481" w:rsidRDefault="00133481" w:rsidP="00133481">
      <w:pPr>
        <w:pStyle w:val="StandardWeb"/>
      </w:pPr>
      <w:r>
        <w:t>Wollt ihr zagen, wollt ihr weilen?</w:t>
      </w:r>
      <w:r>
        <w:br/>
        <w:t xml:space="preserve">Wollt ihr ohne Kampf die </w:t>
      </w:r>
      <w:proofErr w:type="spellStart"/>
      <w:r>
        <w:t>Kron</w:t>
      </w:r>
      <w:proofErr w:type="spellEnd"/>
      <w:r>
        <w:t>‘?</w:t>
      </w:r>
      <w:r>
        <w:br/>
        <w:t>Wills der Sünder besser haben,</w:t>
      </w:r>
      <w:r>
        <w:br/>
        <w:t>Als des Menschen reiner Sohn?</w:t>
      </w:r>
    </w:p>
    <w:p w14:paraId="4B505362" w14:textId="77777777" w:rsidR="00133481" w:rsidRDefault="00133481" w:rsidP="00133481">
      <w:pPr>
        <w:pStyle w:val="StandardWeb"/>
      </w:pPr>
      <w:r>
        <w:t>Das Geheimnis unsres Lebens</w:t>
      </w:r>
      <w:r>
        <w:br/>
        <w:t>Ward noch keinem Sinne klar,</w:t>
      </w:r>
      <w:r>
        <w:br/>
        <w:t>Und sein wundersamer Schlüssel</w:t>
      </w:r>
      <w:r>
        <w:br/>
        <w:t xml:space="preserve">Liegt auf jeder </w:t>
      </w:r>
      <w:proofErr w:type="spellStart"/>
      <w:r>
        <w:t>Totenbahr</w:t>
      </w:r>
      <w:proofErr w:type="spellEnd"/>
      <w:r>
        <w:t xml:space="preserve">. </w:t>
      </w:r>
    </w:p>
    <w:p w14:paraId="639BB5E9" w14:textId="77777777" w:rsidR="00133481" w:rsidRDefault="00133481" w:rsidP="00133481">
      <w:pPr>
        <w:pStyle w:val="StandardWeb"/>
      </w:pPr>
      <w:r>
        <w:t>Auf die Wiege, auf die Bahre</w:t>
      </w:r>
      <w:r>
        <w:br/>
      </w:r>
      <w:proofErr w:type="spellStart"/>
      <w:r>
        <w:t>Fält</w:t>
      </w:r>
      <w:proofErr w:type="spellEnd"/>
      <w:r>
        <w:t xml:space="preserve"> der helle Sonnenschein;</w:t>
      </w:r>
      <w:r>
        <w:br/>
        <w:t>Engel schweben um den letzten</w:t>
      </w:r>
      <w:r>
        <w:br/>
        <w:t xml:space="preserve">Engel um den ersten Schrein. </w:t>
      </w:r>
    </w:p>
    <w:p w14:paraId="679E8748" w14:textId="77777777" w:rsidR="00133481" w:rsidRDefault="00133481" w:rsidP="00133481">
      <w:pPr>
        <w:pStyle w:val="StandardWeb"/>
      </w:pPr>
      <w:r>
        <w:t>In den ersten Schlaf, in letzten,</w:t>
      </w:r>
      <w:r>
        <w:br/>
        <w:t>Tönet ein unsterblich lieb,</w:t>
      </w:r>
      <w:r>
        <w:br/>
        <w:t>Und ein heilig Volk von Brüdern</w:t>
      </w:r>
      <w:r>
        <w:br/>
        <w:t>Grüßet froh das neue Glied!</w:t>
      </w:r>
    </w:p>
    <w:p w14:paraId="5BC1F4CC" w14:textId="77777777" w:rsidR="0099522E" w:rsidRDefault="0099522E" w:rsidP="0099522E">
      <w:pPr>
        <w:pStyle w:val="berschrift1"/>
      </w:pPr>
      <w:r w:rsidRPr="0099522E">
        <w:t>Entwöhnen ist des Menschen ernstes Los</w:t>
      </w:r>
    </w:p>
    <w:p w14:paraId="3AD92168" w14:textId="77777777" w:rsidR="0099522E" w:rsidRDefault="0099522E" w:rsidP="0099522E">
      <w:pPr>
        <w:pStyle w:val="StandardWeb"/>
      </w:pPr>
      <w:r>
        <w:t>Entwöhnen ist des Menschen ernstes Los,</w:t>
      </w:r>
      <w:r>
        <w:br/>
        <w:t>Gewöhnen und dann wiederum entwöhnen</w:t>
      </w:r>
      <w:r>
        <w:br/>
        <w:t>Vom ersten Scheiden aus der Mutter Schoß</w:t>
      </w:r>
      <w:r>
        <w:br/>
        <w:t xml:space="preserve">Bis zu dem letzten schmerzenreichen Stöhnen. </w:t>
      </w:r>
    </w:p>
    <w:p w14:paraId="36E370D1" w14:textId="77777777" w:rsidR="0099522E" w:rsidRDefault="0099522E" w:rsidP="0099522E">
      <w:pPr>
        <w:pStyle w:val="StandardWeb"/>
      </w:pPr>
      <w:r>
        <w:t>Am reinsten Duell der zarten Mutterbrust</w:t>
      </w:r>
      <w:r>
        <w:br/>
        <w:t>Trinkt er des Lebens erste süße Züge;</w:t>
      </w:r>
      <w:r>
        <w:br/>
        <w:t>Beschlossen scheint im engsten Kreis der Lust</w:t>
      </w:r>
      <w:r>
        <w:br/>
        <w:t xml:space="preserve">All sein Verlangen bis zur Vollgenüge. </w:t>
      </w:r>
    </w:p>
    <w:p w14:paraId="4E6BDA31" w14:textId="77777777" w:rsidR="0099522E" w:rsidRDefault="0099522E" w:rsidP="0099522E">
      <w:pPr>
        <w:pStyle w:val="StandardWeb"/>
      </w:pPr>
      <w:r>
        <w:t>Hebt er den Blick, so ists zum Mutterblick;</w:t>
      </w:r>
      <w:r>
        <w:br/>
        <w:t>In ihm liegt seine ganze Welt geborgen,</w:t>
      </w:r>
      <w:r>
        <w:br/>
        <w:t>Sein jetziges, sein kommendes Geschick;</w:t>
      </w:r>
      <w:r>
        <w:br/>
        <w:t xml:space="preserve">In ihm erwacht, entschläft er ohne Sorgen. </w:t>
      </w:r>
    </w:p>
    <w:p w14:paraId="1A9E6298" w14:textId="77777777" w:rsidR="0099522E" w:rsidRDefault="0099522E" w:rsidP="0099522E">
      <w:pPr>
        <w:pStyle w:val="StandardWeb"/>
      </w:pPr>
      <w:r>
        <w:t>Kurz ist sein Glück, ihn trifft der zweite Schmerz,</w:t>
      </w:r>
      <w:r>
        <w:br/>
        <w:t xml:space="preserve">Das zweite schon </w:t>
      </w:r>
      <w:proofErr w:type="spellStart"/>
      <w:r>
        <w:t>bewusstre</w:t>
      </w:r>
      <w:proofErr w:type="spellEnd"/>
      <w:r>
        <w:t xml:space="preserve"> Scheiden;</w:t>
      </w:r>
      <w:r>
        <w:br/>
        <w:t>Wohl schließt die Mutter ihn noch fest ans Herz;</w:t>
      </w:r>
      <w:r>
        <w:br/>
        <w:t xml:space="preserve">Doch muss er seine Lebensquelle meiden. </w:t>
      </w:r>
    </w:p>
    <w:p w14:paraId="49391E0F" w14:textId="77777777" w:rsidR="0099522E" w:rsidRDefault="0099522E" w:rsidP="0099522E">
      <w:pPr>
        <w:pStyle w:val="StandardWeb"/>
      </w:pPr>
      <w:r>
        <w:t>Er weint, er fleht, ach, einmal muss es sein;</w:t>
      </w:r>
      <w:r>
        <w:br/>
        <w:t>Er sieht ihr Aug in hellen Tränen flimmern;</w:t>
      </w:r>
      <w:r>
        <w:br/>
        <w:t>Sie drückt ihn an die Brust in süßer Pein,</w:t>
      </w:r>
      <w:r>
        <w:br/>
        <w:t>Und darf nicht hören auf sein leises Wimmern.</w:t>
      </w:r>
    </w:p>
    <w:p w14:paraId="2F43122C" w14:textId="77777777" w:rsidR="0099522E" w:rsidRDefault="0099522E" w:rsidP="0099522E">
      <w:pPr>
        <w:pStyle w:val="StandardWeb"/>
      </w:pPr>
      <w:r>
        <w:t>Doch bald verschmerzt ist all sein Herzeleid,</w:t>
      </w:r>
      <w:r>
        <w:br/>
        <w:t>Und neue Freude quillt ihm reich entgegen;</w:t>
      </w:r>
      <w:r>
        <w:br/>
        <w:t>Blau ist der Himmel und die Erde weit,</w:t>
      </w:r>
      <w:r>
        <w:br/>
        <w:t xml:space="preserve">Und Lust und Leben spielt auf allen Wegen. </w:t>
      </w:r>
    </w:p>
    <w:p w14:paraId="3B1CEAF7" w14:textId="77777777" w:rsidR="0099522E" w:rsidRDefault="0099522E" w:rsidP="0099522E">
      <w:pPr>
        <w:pStyle w:val="StandardWeb"/>
      </w:pPr>
      <w:r>
        <w:t xml:space="preserve">Da fasst ihn neues und noch </w:t>
      </w:r>
      <w:proofErr w:type="spellStart"/>
      <w:r>
        <w:t>tiefres</w:t>
      </w:r>
      <w:proofErr w:type="spellEnd"/>
      <w:r>
        <w:t xml:space="preserve"> Weh;</w:t>
      </w:r>
      <w:r>
        <w:br/>
        <w:t>Er muss das liebe Vaterhaus verlassen</w:t>
      </w:r>
      <w:r>
        <w:br/>
        <w:t>Voll Angst und Not, wohin es mit ihm geh,</w:t>
      </w:r>
      <w:r>
        <w:br/>
        <w:t xml:space="preserve">Und einsam ziehen unbekannte Straßen. </w:t>
      </w:r>
    </w:p>
    <w:p w14:paraId="5F6EDC6C" w14:textId="77777777" w:rsidR="0099522E" w:rsidRDefault="0099522E" w:rsidP="0099522E">
      <w:pPr>
        <w:pStyle w:val="StandardWeb"/>
      </w:pPr>
      <w:r>
        <w:t>Doch neue Bande weben sich um ihn,</w:t>
      </w:r>
      <w:r>
        <w:br/>
        <w:t>Und schlingen ihn in ihre engen Kreise;</w:t>
      </w:r>
      <w:r>
        <w:br/>
        <w:t xml:space="preserve">Er möchte weilen, möchte vorwärts </w:t>
      </w:r>
      <w:proofErr w:type="spellStart"/>
      <w:r>
        <w:t>ziehn</w:t>
      </w:r>
      <w:proofErr w:type="spellEnd"/>
      <w:r>
        <w:t>,</w:t>
      </w:r>
      <w:r>
        <w:br/>
        <w:t xml:space="preserve">Und tausend Stimmen locken laut und leise. </w:t>
      </w:r>
    </w:p>
    <w:p w14:paraId="3B0AFB25" w14:textId="77777777" w:rsidR="0099522E" w:rsidRDefault="0099522E" w:rsidP="0099522E">
      <w:pPr>
        <w:pStyle w:val="StandardWeb"/>
      </w:pPr>
      <w:r>
        <w:t xml:space="preserve">Und immer heißer und </w:t>
      </w:r>
      <w:proofErr w:type="spellStart"/>
      <w:r>
        <w:t>gewaltger</w:t>
      </w:r>
      <w:proofErr w:type="spellEnd"/>
      <w:r>
        <w:t xml:space="preserve"> fasst</w:t>
      </w:r>
      <w:r>
        <w:br/>
        <w:t>Ihn Lust und Leid mit allen seinen Sinnen;</w:t>
      </w:r>
      <w:r>
        <w:br/>
        <w:t>Er seufzt und stöhnt und wähnt in jeder Last</w:t>
      </w:r>
      <w:r>
        <w:br/>
        <w:t xml:space="preserve">Ein </w:t>
      </w:r>
      <w:proofErr w:type="spellStart"/>
      <w:r>
        <w:t>goldnes</w:t>
      </w:r>
      <w:proofErr w:type="spellEnd"/>
      <w:r>
        <w:t xml:space="preserve"> Kleinod siegreich zu gewinnen. </w:t>
      </w:r>
    </w:p>
    <w:p w14:paraId="2F51811A" w14:textId="77777777" w:rsidR="0099522E" w:rsidRDefault="0099522E" w:rsidP="0099522E">
      <w:pPr>
        <w:pStyle w:val="StandardWeb"/>
      </w:pPr>
      <w:r>
        <w:t>Wie einem Wandrer in der Wüste Glut</w:t>
      </w:r>
      <w:r>
        <w:br/>
        <w:t>Am Horizont die klarsten Ströme fließen,</w:t>
      </w:r>
      <w:r>
        <w:br/>
        <w:t>Und wenn er ihn erreicht und kraftlos ruht,</w:t>
      </w:r>
      <w:r>
        <w:br/>
        <w:t xml:space="preserve">Die schönen Bilder in ein Nichts zerfließen; </w:t>
      </w:r>
    </w:p>
    <w:p w14:paraId="64D280EF" w14:textId="77777777" w:rsidR="0099522E" w:rsidRDefault="0099522E" w:rsidP="0099522E">
      <w:pPr>
        <w:pStyle w:val="StandardWeb"/>
      </w:pPr>
      <w:r>
        <w:t>Und, wenn er wirklich eine Quelle fand</w:t>
      </w:r>
      <w:r>
        <w:br/>
        <w:t xml:space="preserve">Im fühlen Schatten </w:t>
      </w:r>
      <w:proofErr w:type="spellStart"/>
      <w:r>
        <w:t>fruchtbeladner</w:t>
      </w:r>
      <w:proofErr w:type="spellEnd"/>
      <w:r>
        <w:t xml:space="preserve"> Bäume,</w:t>
      </w:r>
      <w:r>
        <w:br/>
        <w:t>Fort muss er wieder; denn kein Heimatland</w:t>
      </w:r>
      <w:r>
        <w:br/>
        <w:t xml:space="preserve">Gibt es hienieden für die holden Träume. </w:t>
      </w:r>
    </w:p>
    <w:p w14:paraId="7AA93D64" w14:textId="77777777" w:rsidR="0099522E" w:rsidRDefault="0099522E" w:rsidP="0099522E">
      <w:pPr>
        <w:pStyle w:val="StandardWeb"/>
      </w:pPr>
      <w:r>
        <w:t>Das Liebste kommt, das Liebste geht und stirbt,</w:t>
      </w:r>
      <w:r>
        <w:br/>
        <w:t>Und wollt er tausendmal es fest auch halten;</w:t>
      </w:r>
      <w:r>
        <w:br/>
        <w:t>Und Frucht und Blüte welket und verdirbt,</w:t>
      </w:r>
      <w:r>
        <w:br/>
        <w:t xml:space="preserve">Und jeder Jugend drohet ein Veralten. </w:t>
      </w:r>
    </w:p>
    <w:p w14:paraId="49A52D19" w14:textId="77777777" w:rsidR="0099522E" w:rsidRDefault="0099522E" w:rsidP="0099522E">
      <w:pPr>
        <w:pStyle w:val="StandardWeb"/>
      </w:pPr>
      <w:r>
        <w:t>Was ihn gelockt und was ihn hoch entzückt</w:t>
      </w:r>
      <w:r>
        <w:br/>
        <w:t>In Duft und Farben, Bildern, Worten, Tönen,</w:t>
      </w:r>
      <w:r>
        <w:br/>
        <w:t>Es wird ihm weit und immer mehr entrückt;</w:t>
      </w:r>
      <w:r>
        <w:br/>
        <w:t xml:space="preserve">Er fühlts, er muss der Erde sich entwöhnen. </w:t>
      </w:r>
    </w:p>
    <w:p w14:paraId="60BFF704" w14:textId="77777777" w:rsidR="0099522E" w:rsidRDefault="0099522E" w:rsidP="0099522E">
      <w:pPr>
        <w:pStyle w:val="StandardWeb"/>
      </w:pPr>
      <w:r>
        <w:t>Da greift er tiefer in die eigne Brust,</w:t>
      </w:r>
      <w:r>
        <w:br/>
        <w:t xml:space="preserve">Und sieht die Fremdling </w:t>
      </w:r>
      <w:proofErr w:type="spellStart"/>
      <w:r>
        <w:t>daft</w:t>
      </w:r>
      <w:proofErr w:type="spellEnd"/>
      <w:r>
        <w:t xml:space="preserve"> in allen Dingen;</w:t>
      </w:r>
      <w:r>
        <w:br/>
        <w:t>Er ist sich eines andern Ziels bewusst,</w:t>
      </w:r>
      <w:r>
        <w:br/>
        <w:t xml:space="preserve">Und will und muss nach Glück und Frieden ringen. </w:t>
      </w:r>
    </w:p>
    <w:p w14:paraId="3F74339D" w14:textId="77777777" w:rsidR="0099522E" w:rsidRDefault="0099522E" w:rsidP="0099522E">
      <w:pPr>
        <w:pStyle w:val="StandardWeb"/>
      </w:pPr>
      <w:r>
        <w:t>Der bunte Schein der ganzen Sichtbarkeit</w:t>
      </w:r>
      <w:r>
        <w:br/>
        <w:t>Verschwindet wie ein lichter Nebelschleier;</w:t>
      </w:r>
      <w:r>
        <w:br/>
        <w:t>Er steht erstaunt vor einer Ewigkeit,</w:t>
      </w:r>
      <w:r>
        <w:br/>
        <w:t xml:space="preserve">Und fasst sein Herz in ernster stiller Feier. </w:t>
      </w:r>
    </w:p>
    <w:p w14:paraId="67ECDBBC" w14:textId="77777777" w:rsidR="0099522E" w:rsidRDefault="0099522E" w:rsidP="0099522E">
      <w:pPr>
        <w:pStyle w:val="StandardWeb"/>
      </w:pPr>
      <w:r>
        <w:t>Zerrissen ist das schöne Zaubernetz,</w:t>
      </w:r>
      <w:r>
        <w:br/>
        <w:t>Das ihm bis jetzt die ganze Welt gehalten;</w:t>
      </w:r>
      <w:r>
        <w:br/>
        <w:t>Dafür sieht er ein göttliches Gesetz</w:t>
      </w:r>
      <w:r>
        <w:br/>
        <w:t xml:space="preserve">In Sein und Werden und Vergehen walten: </w:t>
      </w:r>
    </w:p>
    <w:p w14:paraId="04B6A300" w14:textId="77777777" w:rsidR="0099522E" w:rsidRDefault="0099522E" w:rsidP="0099522E">
      <w:pPr>
        <w:pStyle w:val="StandardWeb"/>
      </w:pPr>
      <w:r>
        <w:t>Und einen Willen, stärker als die Welt,</w:t>
      </w:r>
      <w:r>
        <w:br/>
        <w:t>Und eine Weisheit, die nicht zu ergründen,</w:t>
      </w:r>
      <w:r>
        <w:br/>
        <w:t>Und eine Liebe, die ihn sicher hält</w:t>
      </w:r>
      <w:r>
        <w:br/>
        <w:t xml:space="preserve">Hoch über der Vernichtung dunklen Schlünden. </w:t>
      </w:r>
    </w:p>
    <w:p w14:paraId="6D97F975" w14:textId="77777777" w:rsidR="0099522E" w:rsidRDefault="0099522E" w:rsidP="0099522E">
      <w:pPr>
        <w:pStyle w:val="StandardWeb"/>
      </w:pPr>
      <w:r>
        <w:t>So ringt er sich in Kampf und Schmerz und Not</w:t>
      </w:r>
      <w:r>
        <w:br/>
        <w:t>Empor aus seiner düsteren Umnachtung,</w:t>
      </w:r>
      <w:r>
        <w:br/>
        <w:t>Und schließt den Kreis vom Leben bis zum Tod</w:t>
      </w:r>
      <w:r>
        <w:br/>
        <w:t xml:space="preserve">In einer tiefen seligen Betrachtung. </w:t>
      </w:r>
    </w:p>
    <w:p w14:paraId="333D5E63" w14:textId="77777777" w:rsidR="0099522E" w:rsidRDefault="0099522E" w:rsidP="0099522E">
      <w:pPr>
        <w:pStyle w:val="berschrift1"/>
      </w:pPr>
      <w:r w:rsidRPr="0099522E">
        <w:t>Erloschen und versunken</w:t>
      </w:r>
    </w:p>
    <w:p w14:paraId="545AD727" w14:textId="77777777" w:rsidR="0099522E" w:rsidRDefault="0099522E" w:rsidP="0099522E">
      <w:pPr>
        <w:pStyle w:val="StandardWeb"/>
      </w:pPr>
      <w:r>
        <w:t>Erloschen und versunken</w:t>
      </w:r>
      <w:r>
        <w:br/>
        <w:t>Wär jedes Freudenlicht,</w:t>
      </w:r>
      <w:r>
        <w:br/>
        <w:t>Wenn mit dem letzten Funken</w:t>
      </w:r>
      <w:r>
        <w:br/>
        <w:t>Ein treues Auge bricht?</w:t>
      </w:r>
      <w:r>
        <w:br/>
        <w:t>Und was uns Gott zu eigen</w:t>
      </w:r>
      <w:r>
        <w:br/>
        <w:t>Auf dieser Erde gibt,</w:t>
      </w:r>
      <w:r>
        <w:br/>
        <w:t>Das wollt Er uns nur zeigen,</w:t>
      </w:r>
      <w:r>
        <w:br/>
        <w:t>Bis wir es recht geliebt,</w:t>
      </w:r>
      <w:r>
        <w:br/>
        <w:t>In unser Herz geschlossen</w:t>
      </w:r>
      <w:r>
        <w:br/>
        <w:t>Wie unser eigen Blut,</w:t>
      </w:r>
      <w:r>
        <w:br/>
        <w:t>Und es gefühlt, genossen</w:t>
      </w:r>
      <w:r>
        <w:br/>
        <w:t>Als unser liebstes Gut?</w:t>
      </w:r>
      <w:r>
        <w:br/>
        <w:t>Und dann für immer immer</w:t>
      </w:r>
      <w:r>
        <w:br/>
      </w:r>
      <w:proofErr w:type="spellStart"/>
      <w:r>
        <w:t>Entzög</w:t>
      </w:r>
      <w:proofErr w:type="spellEnd"/>
      <w:r>
        <w:t xml:space="preserve"> </w:t>
      </w:r>
      <w:proofErr w:type="spellStart"/>
      <w:r>
        <w:t>Ers</w:t>
      </w:r>
      <w:proofErr w:type="spellEnd"/>
      <w:r>
        <w:t xml:space="preserve"> unserm Blick,</w:t>
      </w:r>
      <w:r>
        <w:br/>
        <w:t xml:space="preserve">Und dieser </w:t>
      </w:r>
      <w:proofErr w:type="spellStart"/>
      <w:r>
        <w:t>flüchtge</w:t>
      </w:r>
      <w:proofErr w:type="spellEnd"/>
      <w:r>
        <w:t xml:space="preserve"> Schimmer</w:t>
      </w:r>
      <w:r>
        <w:br/>
        <w:t>Wär unser ganzes Glück?</w:t>
      </w:r>
      <w:r>
        <w:br/>
        <w:t>So grausam sollt Er spielen,</w:t>
      </w:r>
      <w:r>
        <w:br/>
        <w:t>Dem alle Lieb entsprang,</w:t>
      </w:r>
      <w:r>
        <w:br/>
        <w:t>Mit unsrem reinsten Fühlen,</w:t>
      </w:r>
      <w:r>
        <w:br/>
        <w:t>Mit unsrem tiefsten Drang,</w:t>
      </w:r>
      <w:r>
        <w:br/>
        <w:t xml:space="preserve">Damit nur Er </w:t>
      </w:r>
      <w:proofErr w:type="spellStart"/>
      <w:r>
        <w:t>geliebet</w:t>
      </w:r>
      <w:proofErr w:type="spellEnd"/>
      <w:r>
        <w:t>,</w:t>
      </w:r>
      <w:r>
        <w:br/>
        <w:t xml:space="preserve">Nur Er </w:t>
      </w:r>
      <w:proofErr w:type="spellStart"/>
      <w:r>
        <w:t>geehret</w:t>
      </w:r>
      <w:proofErr w:type="spellEnd"/>
      <w:r>
        <w:t xml:space="preserve"> sei,</w:t>
      </w:r>
      <w:r>
        <w:br/>
        <w:t>All Anderes zerstiebet</w:t>
      </w:r>
      <w:r>
        <w:br/>
        <w:t xml:space="preserve">Wie </w:t>
      </w:r>
      <w:proofErr w:type="spellStart"/>
      <w:r>
        <w:t>nichtger</w:t>
      </w:r>
      <w:proofErr w:type="spellEnd"/>
      <w:r>
        <w:t xml:space="preserve"> Staub und Spreu?</w:t>
      </w:r>
      <w:r>
        <w:br/>
        <w:t>Er selbst hat sich gegeben</w:t>
      </w:r>
      <w:r>
        <w:br/>
        <w:t>In unsern lieben dar;</w:t>
      </w:r>
      <w:r>
        <w:br/>
        <w:t>Sein Tun ist immer Leben,</w:t>
      </w:r>
      <w:r>
        <w:br/>
        <w:t>Sein Wort bleibt immer wahr;</w:t>
      </w:r>
      <w:r>
        <w:br/>
        <w:t>Er legte voll Erbarmen</w:t>
      </w:r>
      <w:r>
        <w:br/>
        <w:t>Die Treuen uns ans Herz,</w:t>
      </w:r>
      <w:r>
        <w:br/>
        <w:t>Und hebt auf Freundesarmen</w:t>
      </w:r>
      <w:r>
        <w:br/>
        <w:t>Uns Schwache himmelwärts.</w:t>
      </w:r>
      <w:r>
        <w:br/>
        <w:t>Nur immer voller, reiner</w:t>
      </w:r>
      <w:r>
        <w:br/>
        <w:t xml:space="preserve">Soll es </w:t>
      </w:r>
      <w:proofErr w:type="spellStart"/>
      <w:r>
        <w:t>geliebet</w:t>
      </w:r>
      <w:proofErr w:type="spellEnd"/>
      <w:r>
        <w:t xml:space="preserve"> sein:</w:t>
      </w:r>
      <w:r>
        <w:br/>
        <w:t>Des weigere sich Keiner</w:t>
      </w:r>
      <w:r>
        <w:br/>
        <w:t>Und süßer Lohn ist sein.</w:t>
      </w:r>
      <w:r>
        <w:br/>
        <w:t>Und lieben wir nur freier,</w:t>
      </w:r>
      <w:r>
        <w:br/>
        <w:t>Wenn Einer uns verlässt,</w:t>
      </w:r>
      <w:r>
        <w:br/>
        <w:t>So wird die Totenfeier</w:t>
      </w:r>
      <w:r>
        <w:br/>
        <w:t xml:space="preserve">Zum </w:t>
      </w:r>
      <w:proofErr w:type="spellStart"/>
      <w:r>
        <w:t>heilgen</w:t>
      </w:r>
      <w:proofErr w:type="spellEnd"/>
      <w:r>
        <w:t xml:space="preserve"> Osterfest.</w:t>
      </w:r>
    </w:p>
    <w:p w14:paraId="3BFCCF2E" w14:textId="77777777" w:rsidR="0099522E" w:rsidRDefault="0099522E" w:rsidP="0099522E">
      <w:pPr>
        <w:spacing w:after="0" w:line="240" w:lineRule="auto"/>
        <w:rPr>
          <w:lang w:eastAsia="de-DE"/>
        </w:rPr>
      </w:pPr>
    </w:p>
    <w:p w14:paraId="6CA4F3A5" w14:textId="77777777" w:rsidR="0099522E" w:rsidRPr="00225F63" w:rsidRDefault="0099522E" w:rsidP="0099522E">
      <w:pPr>
        <w:rPr>
          <w:lang w:eastAsia="de-DE"/>
        </w:rPr>
      </w:pPr>
    </w:p>
    <w:p w14:paraId="0F23FC47" w14:textId="77777777" w:rsidR="0099522E" w:rsidRDefault="0099522E" w:rsidP="0099522E">
      <w:pPr>
        <w:spacing w:after="0" w:line="240" w:lineRule="auto"/>
        <w:rPr>
          <w:rFonts w:eastAsia="Times New Roman"/>
          <w:b/>
          <w:bCs/>
          <w:color w:val="000000"/>
          <w:kern w:val="36"/>
          <w:sz w:val="36"/>
          <w:szCs w:val="48"/>
          <w:lang w:eastAsia="de-DE"/>
        </w:rPr>
      </w:pPr>
      <w:r>
        <w:br w:type="page"/>
      </w:r>
    </w:p>
    <w:p w14:paraId="32B01027" w14:textId="77777777" w:rsidR="00225F63" w:rsidRDefault="00225F63" w:rsidP="00225F63">
      <w:pPr>
        <w:pStyle w:val="berschrift1"/>
      </w:pPr>
      <w:r w:rsidRPr="00225F63">
        <w:t>Es fällt kein Haar von eines Menschen Haupt,</w:t>
      </w:r>
    </w:p>
    <w:p w14:paraId="27687160" w14:textId="77777777" w:rsidR="00225F63" w:rsidRDefault="00225F63" w:rsidP="00225F63">
      <w:pPr>
        <w:pStyle w:val="StandardWeb"/>
      </w:pPr>
      <w:r>
        <w:t>Es fällt kein Haar von eines Menschen Haupt,</w:t>
      </w:r>
      <w:r>
        <w:br/>
        <w:t xml:space="preserve">Wenn es nicht Gottes </w:t>
      </w:r>
      <w:proofErr w:type="spellStart"/>
      <w:r>
        <w:t>ewger</w:t>
      </w:r>
      <w:proofErr w:type="spellEnd"/>
      <w:r>
        <w:t xml:space="preserve"> Rat erlaubt,</w:t>
      </w:r>
      <w:r>
        <w:br/>
        <w:t>Und wenn das Haupt, das diese Locken trägt,</w:t>
      </w:r>
      <w:r>
        <w:br/>
        <w:t>Sich nun hinab zum letzten Schlummer legt,</w:t>
      </w:r>
      <w:r>
        <w:br/>
        <w:t>Wer hats gewollt als seine höchste Macht,</w:t>
      </w:r>
      <w:r>
        <w:br/>
        <w:t>Die Tod und Leben schöpferisch bewacht,</w:t>
      </w:r>
      <w:r>
        <w:br/>
        <w:t>Den schönsten Traum aufs stille Lager senkt,</w:t>
      </w:r>
      <w:r>
        <w:br/>
        <w:t xml:space="preserve">Zur rechten Zeit ein froh Erwachen schenkt? </w:t>
      </w:r>
    </w:p>
    <w:p w14:paraId="6CD2351B" w14:textId="77777777" w:rsidR="00225F63" w:rsidRDefault="00225F63" w:rsidP="00225F63">
      <w:pPr>
        <w:pStyle w:val="StandardWeb"/>
      </w:pPr>
      <w:r>
        <w:t>O Liebe Gottes, wie bist du so groß!</w:t>
      </w:r>
      <w:r>
        <w:br/>
        <w:t>Wie ruht es sich so sanft in deinem Schoß!</w:t>
      </w:r>
      <w:r>
        <w:br/>
        <w:t xml:space="preserve">Macht schon die Locke, die ich treu </w:t>
      </w:r>
      <w:proofErr w:type="spellStart"/>
      <w:r>
        <w:t>bewahr</w:t>
      </w:r>
      <w:proofErr w:type="spellEnd"/>
      <w:r>
        <w:t>,</w:t>
      </w:r>
      <w:r>
        <w:br/>
        <w:t>Mir eines Kindes Leben offenbar,</w:t>
      </w:r>
      <w:r>
        <w:br/>
        <w:t>Wie wird es sein, wenn alles sich erfüllt,</w:t>
      </w:r>
      <w:r>
        <w:br/>
        <w:t xml:space="preserve">Das Vaterantlitz ganz sich mir enthüllt! </w:t>
      </w:r>
    </w:p>
    <w:p w14:paraId="6DDBDABA" w14:textId="77777777" w:rsidR="00133481" w:rsidRDefault="00133481" w:rsidP="00133481">
      <w:pPr>
        <w:pStyle w:val="berschrift1"/>
        <w:rPr>
          <w:sz w:val="48"/>
        </w:rPr>
      </w:pPr>
      <w:r w:rsidRPr="0099522E">
        <w:t>Es ist der alte treue Gott</w:t>
      </w:r>
    </w:p>
    <w:p w14:paraId="2662F7ED" w14:textId="77777777" w:rsidR="00133481" w:rsidRDefault="00133481" w:rsidP="00133481">
      <w:pPr>
        <w:pStyle w:val="StandardWeb"/>
      </w:pPr>
      <w:r>
        <w:t>Es ist der alte treue Gott</w:t>
      </w:r>
      <w:r>
        <w:br/>
        <w:t>Auch mir getreu geblieben,</w:t>
      </w:r>
      <w:r>
        <w:br/>
        <w:t>Und hat des bösen Feindes Rott,</w:t>
      </w:r>
      <w:r>
        <w:br/>
        <w:t>Die Zweifel all vertrieben;</w:t>
      </w:r>
      <w:r>
        <w:br/>
        <w:t>Er hat die schwere Missetat</w:t>
      </w:r>
      <w:r>
        <w:br/>
        <w:t>Von meiner Brust genommen,</w:t>
      </w:r>
      <w:r>
        <w:br/>
        <w:t>Ich darf in seiner großen Gnad</w:t>
      </w:r>
      <w:r>
        <w:br/>
        <w:t xml:space="preserve">Hinwieder zu ihm kommen. </w:t>
      </w:r>
    </w:p>
    <w:p w14:paraId="3DCDF75F" w14:textId="77777777" w:rsidR="00133481" w:rsidRDefault="00133481" w:rsidP="00133481">
      <w:pPr>
        <w:pStyle w:val="StandardWeb"/>
      </w:pPr>
      <w:r>
        <w:t xml:space="preserve">Er hat mit Blitz und </w:t>
      </w:r>
      <w:proofErr w:type="spellStart"/>
      <w:r>
        <w:t>Sturmeswehn</w:t>
      </w:r>
      <w:proofErr w:type="spellEnd"/>
      <w:r>
        <w:br/>
        <w:t>Als Richter sich bezeuget,</w:t>
      </w:r>
      <w:r>
        <w:br/>
        <w:t>Und lässt mich wieder aufrecht gehn,</w:t>
      </w:r>
      <w:r>
        <w:br/>
        <w:t xml:space="preserve">Nachdem er mich </w:t>
      </w:r>
      <w:proofErr w:type="spellStart"/>
      <w:r>
        <w:t>gebeuget</w:t>
      </w:r>
      <w:proofErr w:type="spellEnd"/>
      <w:r>
        <w:t>.</w:t>
      </w:r>
      <w:r>
        <w:br/>
        <w:t>Es fuhr sein Strahl durch Mark und Bein</w:t>
      </w:r>
      <w:r>
        <w:br/>
        <w:t>In dunkeln Ungewittern;</w:t>
      </w:r>
      <w:r>
        <w:br/>
        <w:t>Ich glaubt, es sollt mein letztes sein,</w:t>
      </w:r>
      <w:r>
        <w:br/>
        <w:t xml:space="preserve">So musste ich erzittern. </w:t>
      </w:r>
    </w:p>
    <w:p w14:paraId="2197BACD" w14:textId="77777777" w:rsidR="00133481" w:rsidRDefault="00133481" w:rsidP="00133481">
      <w:pPr>
        <w:pStyle w:val="StandardWeb"/>
      </w:pPr>
      <w:r>
        <w:t>Er helfe mir auch fürder aus</w:t>
      </w:r>
      <w:r>
        <w:br/>
        <w:t>Trotz aller meiner Sünden,</w:t>
      </w:r>
      <w:r>
        <w:br/>
        <w:t>Und lass in Finsternis und Graus</w:t>
      </w:r>
      <w:r>
        <w:br/>
        <w:t>Sich stets als Vater finden.</w:t>
      </w:r>
      <w:r>
        <w:br/>
        <w:t>Er war ja meine Zuversicht</w:t>
      </w:r>
      <w:r>
        <w:br/>
        <w:t>Seit meinen jungen Tagen,</w:t>
      </w:r>
      <w:r>
        <w:br/>
        <w:t>Mein Fels und Stab, mein Stern und Licht,</w:t>
      </w:r>
      <w:r>
        <w:br/>
        <w:t xml:space="preserve">Mein Hoffen und mein Wagen. </w:t>
      </w:r>
    </w:p>
    <w:p w14:paraId="54E6024B" w14:textId="77777777" w:rsidR="00133481" w:rsidRDefault="00133481" w:rsidP="00133481">
      <w:pPr>
        <w:pStyle w:val="StandardWeb"/>
      </w:pPr>
      <w:r>
        <w:t>Er hat ein wunderbares Kleid</w:t>
      </w:r>
      <w:r>
        <w:br/>
        <w:t>An meinem Leib bereitet,</w:t>
      </w:r>
      <w:r>
        <w:br/>
        <w:t>Und segnend mit Barmherzigkeit</w:t>
      </w:r>
      <w:r>
        <w:br/>
        <w:t>Mich schon als Kind begleitet;</w:t>
      </w:r>
      <w:r>
        <w:br/>
        <w:t>An seinem Mund und Auge hing</w:t>
      </w:r>
      <w:r>
        <w:br/>
        <w:t>Mein seligstes Verlangen,</w:t>
      </w:r>
      <w:r>
        <w:br/>
        <w:t>Und dennoch bin ich schwach, gering,</w:t>
      </w:r>
      <w:r>
        <w:br/>
        <w:t xml:space="preserve">Oft in der Irr gegangen. </w:t>
      </w:r>
    </w:p>
    <w:p w14:paraId="16F2DD73" w14:textId="77777777" w:rsidR="00133481" w:rsidRDefault="00133481" w:rsidP="00133481">
      <w:pPr>
        <w:pStyle w:val="StandardWeb"/>
      </w:pPr>
      <w:r>
        <w:t>Ich geh einher in seiner Kraft,</w:t>
      </w:r>
      <w:r>
        <w:br/>
        <w:t>In seiner Lieb und Wehre;</w:t>
      </w:r>
      <w:r>
        <w:br/>
        <w:t>Früh trat ich in die Zeugenschaft</w:t>
      </w:r>
      <w:r>
        <w:br/>
        <w:t xml:space="preserve">Von seiner </w:t>
      </w:r>
      <w:proofErr w:type="spellStart"/>
      <w:r>
        <w:t>heilgen</w:t>
      </w:r>
      <w:proofErr w:type="spellEnd"/>
      <w:r>
        <w:t xml:space="preserve"> Lehre;</w:t>
      </w:r>
      <w:r>
        <w:br/>
        <w:t>Bin ich um lieb und Lust gebracht,</w:t>
      </w:r>
      <w:r>
        <w:br/>
        <w:t>Es soll mich nimmer hindern,</w:t>
      </w:r>
      <w:r>
        <w:br/>
        <w:t>Zu preisen seine Wundermacht</w:t>
      </w:r>
      <w:r>
        <w:br/>
        <w:t xml:space="preserve">Der Welt und meinen Kindern. </w:t>
      </w:r>
    </w:p>
    <w:p w14:paraId="7E265552" w14:textId="77777777" w:rsidR="00133481" w:rsidRDefault="00133481" w:rsidP="00133481">
      <w:pPr>
        <w:pStyle w:val="StandardWeb"/>
      </w:pPr>
      <w:r>
        <w:t>Wer ist ihm gleich in aller Welt</w:t>
      </w:r>
      <w:r>
        <w:br/>
        <w:t>Dem Höchsten und dem Einen?</w:t>
      </w:r>
      <w:r>
        <w:br/>
        <w:t>Er will in seinem Bundeszelt</w:t>
      </w:r>
      <w:r>
        <w:br/>
        <w:t>Mir stets aufs Neu erscheinen.</w:t>
      </w:r>
      <w:r>
        <w:br/>
        <w:t>Als ihm in höchster Pein und Not</w:t>
      </w:r>
      <w:r>
        <w:br/>
        <w:t>Laut meine Seufzer riefen,</w:t>
      </w:r>
      <w:r>
        <w:br/>
        <w:t>Holt er zum Leben mich vom Tod</w:t>
      </w:r>
      <w:r>
        <w:br/>
        <w:t xml:space="preserve">Selbst aus der Erde Tiefen. </w:t>
      </w:r>
    </w:p>
    <w:p w14:paraId="1FA4351C" w14:textId="77777777" w:rsidR="00133481" w:rsidRDefault="00133481" w:rsidP="00133481">
      <w:pPr>
        <w:pStyle w:val="StandardWeb"/>
      </w:pPr>
      <w:r>
        <w:t>Ich danke ihm mit Psalterspiel</w:t>
      </w:r>
      <w:r>
        <w:br/>
        <w:t>Für alle seine Treue;</w:t>
      </w:r>
      <w:r>
        <w:br/>
        <w:t>Ich singe zu der Harfe viel</w:t>
      </w:r>
      <w:r>
        <w:br/>
        <w:t>Und sing ihm stets aufs Neue.</w:t>
      </w:r>
      <w:r>
        <w:br/>
        <w:t>Es jauchzet ihm mein Herz und Mund,</w:t>
      </w:r>
      <w:r>
        <w:br/>
        <w:t>Von ihm erlöst, erhalten,</w:t>
      </w:r>
      <w:r>
        <w:br/>
        <w:t xml:space="preserve">Und dichtet ihm zu jeder </w:t>
      </w:r>
      <w:proofErr w:type="spellStart"/>
      <w:r>
        <w:t>Stund</w:t>
      </w:r>
      <w:proofErr w:type="spellEnd"/>
      <w:r>
        <w:br/>
        <w:t xml:space="preserve">Und preist sein </w:t>
      </w:r>
      <w:proofErr w:type="spellStart"/>
      <w:r>
        <w:t>heilges</w:t>
      </w:r>
      <w:proofErr w:type="spellEnd"/>
      <w:r>
        <w:t xml:space="preserve"> Walten. </w:t>
      </w:r>
    </w:p>
    <w:p w14:paraId="19E7A86A" w14:textId="77777777" w:rsidR="00133481" w:rsidRDefault="00133481" w:rsidP="00133481">
      <w:pPr>
        <w:pStyle w:val="berschrift1"/>
      </w:pPr>
      <w:r w:rsidRPr="0099522E">
        <w:t>Es muss ja durchgestritten</w:t>
      </w:r>
    </w:p>
    <w:p w14:paraId="6734B3EF" w14:textId="77777777" w:rsidR="00133481" w:rsidRDefault="00133481" w:rsidP="00133481">
      <w:pPr>
        <w:pStyle w:val="StandardWeb"/>
      </w:pPr>
      <w:r>
        <w:t>Es muss ja durchgestritten</w:t>
      </w:r>
      <w:r>
        <w:br/>
        <w:t>Und durchgerungen sein,</w:t>
      </w:r>
      <w:r>
        <w:br/>
        <w:t>Geduldet und gelitten</w:t>
      </w:r>
      <w:r>
        <w:br/>
        <w:t>Bis zu der letzten Pein.</w:t>
      </w:r>
    </w:p>
    <w:p w14:paraId="6BE7D853" w14:textId="77777777" w:rsidR="00133481" w:rsidRDefault="00133481" w:rsidP="00133481">
      <w:pPr>
        <w:pStyle w:val="StandardWeb"/>
      </w:pPr>
      <w:r>
        <w:t>Es strömt aus tausend Wunden</w:t>
      </w:r>
      <w:r>
        <w:br/>
        <w:t>Mir Blut und Leben hin</w:t>
      </w:r>
      <w:r>
        <w:br/>
        <w:t>In diesen bängsten Stunden,</w:t>
      </w:r>
      <w:r>
        <w:br/>
        <w:t>Und irre schwankt mein Sinn.</w:t>
      </w:r>
    </w:p>
    <w:p w14:paraId="3862D5B3" w14:textId="77777777" w:rsidR="00133481" w:rsidRDefault="00133481" w:rsidP="00133481">
      <w:pPr>
        <w:pStyle w:val="StandardWeb"/>
      </w:pPr>
      <w:r>
        <w:t>Es zuckt das Herz zusammen</w:t>
      </w:r>
      <w:r>
        <w:br/>
        <w:t>In seines Schöpfers Hand,</w:t>
      </w:r>
      <w:r>
        <w:br/>
        <w:t>Es wühlt in Glut und Flammen</w:t>
      </w:r>
      <w:r>
        <w:br/>
        <w:t>Der ungeheure Brand.</w:t>
      </w:r>
    </w:p>
    <w:p w14:paraId="42ACFD15" w14:textId="77777777" w:rsidR="00133481" w:rsidRDefault="00133481" w:rsidP="00133481">
      <w:pPr>
        <w:pStyle w:val="StandardWeb"/>
      </w:pPr>
      <w:r>
        <w:t>O Herr erbarm, erbarme</w:t>
      </w:r>
      <w:r>
        <w:br/>
        <w:t>Dich mein in dieser Not,</w:t>
      </w:r>
      <w:r>
        <w:br/>
        <w:t xml:space="preserve">Es hält mit </w:t>
      </w:r>
      <w:proofErr w:type="spellStart"/>
      <w:r>
        <w:t>eisgem</w:t>
      </w:r>
      <w:proofErr w:type="spellEnd"/>
      <w:r>
        <w:t xml:space="preserve"> Arme,</w:t>
      </w:r>
      <w:r>
        <w:br/>
        <w:t xml:space="preserve">Umschlungen mich der Tod! </w:t>
      </w:r>
    </w:p>
    <w:p w14:paraId="0175EC4B" w14:textId="77777777" w:rsidR="00133481" w:rsidRDefault="00133481" w:rsidP="00133481">
      <w:pPr>
        <w:pStyle w:val="StandardWeb"/>
      </w:pPr>
      <w:r>
        <w:t>Soll ich denn gar vergehen,</w:t>
      </w:r>
      <w:r>
        <w:br/>
        <w:t>Versinken in ein Nichts?</w:t>
      </w:r>
      <w:r>
        <w:br/>
        <w:t>Hast du von deinen Höhen</w:t>
      </w:r>
      <w:r>
        <w:br/>
        <w:t xml:space="preserve">Nicht Einen Strahl des Lichts? </w:t>
      </w:r>
    </w:p>
    <w:p w14:paraId="23F6AEAC" w14:textId="77777777" w:rsidR="00133481" w:rsidRDefault="00133481" w:rsidP="00133481">
      <w:pPr>
        <w:pStyle w:val="StandardWeb"/>
      </w:pPr>
      <w:r>
        <w:t>Ein Blick des Kreuzesfürsten</w:t>
      </w:r>
      <w:r>
        <w:br/>
        <w:t>Fällt in die dunkle Nacht,</w:t>
      </w:r>
      <w:r>
        <w:br/>
        <w:t>Und meinem heißen Dürsten</w:t>
      </w:r>
      <w:r>
        <w:br/>
        <w:t xml:space="preserve">Ist schnell ein End gemacht. </w:t>
      </w:r>
    </w:p>
    <w:p w14:paraId="4997C384" w14:textId="77777777" w:rsidR="00133481" w:rsidRDefault="00133481" w:rsidP="00133481">
      <w:pPr>
        <w:pStyle w:val="StandardWeb"/>
      </w:pPr>
      <w:r>
        <w:t>Hat er nicht Alles, Alles</w:t>
      </w:r>
      <w:r>
        <w:br/>
        <w:t>Erduldet mehr als du,</w:t>
      </w:r>
      <w:r>
        <w:br/>
        <w:t>Für dich den Sohn des Falles</w:t>
      </w:r>
      <w:r>
        <w:br/>
        <w:t xml:space="preserve">Und deine Herzensruh. </w:t>
      </w:r>
    </w:p>
    <w:p w14:paraId="5E348BC9" w14:textId="77777777" w:rsidR="00133481" w:rsidRDefault="00133481" w:rsidP="00133481">
      <w:pPr>
        <w:pStyle w:val="StandardWeb"/>
      </w:pPr>
      <w:r>
        <w:t>Er selbst der Herr des Lebens,</w:t>
      </w:r>
      <w:r>
        <w:br/>
        <w:t>Der nur mit Willen starb?</w:t>
      </w:r>
      <w:r>
        <w:br/>
        <w:t>Machst du sein Werk vergebens,</w:t>
      </w:r>
      <w:r>
        <w:br/>
        <w:t>Der rettet, was verdarb?</w:t>
      </w:r>
    </w:p>
    <w:p w14:paraId="20E384AC" w14:textId="77777777" w:rsidR="00133481" w:rsidRDefault="00133481" w:rsidP="00133481">
      <w:pPr>
        <w:pStyle w:val="StandardWeb"/>
      </w:pPr>
      <w:r>
        <w:t>Und wie er überwunden</w:t>
      </w:r>
      <w:r>
        <w:br/>
        <w:t>Kreuz, Jammer, Todespein,</w:t>
      </w:r>
      <w:r>
        <w:br/>
        <w:t>So kann ich nur gesunden</w:t>
      </w:r>
      <w:r>
        <w:br/>
        <w:t xml:space="preserve">In seinem Blut allein. </w:t>
      </w:r>
    </w:p>
    <w:p w14:paraId="53658E7A" w14:textId="77777777" w:rsidR="00133481" w:rsidRDefault="00133481" w:rsidP="00133481">
      <w:pPr>
        <w:pStyle w:val="StandardWeb"/>
      </w:pPr>
      <w:r>
        <w:t>Mit Sterben und mit Scheiden</w:t>
      </w:r>
      <w:r>
        <w:br/>
        <w:t>War er ja nur gesinnt,</w:t>
      </w:r>
      <w:r>
        <w:br/>
        <w:t>Die Stätte zu bereiten,</w:t>
      </w:r>
      <w:r>
        <w:br/>
        <w:t xml:space="preserve">Wo seine Diener sind. </w:t>
      </w:r>
    </w:p>
    <w:p w14:paraId="7A17CFE9" w14:textId="77777777" w:rsidR="00133481" w:rsidRDefault="00133481" w:rsidP="00133481">
      <w:pPr>
        <w:pStyle w:val="StandardWeb"/>
      </w:pPr>
      <w:r>
        <w:t>Er sammelt Alle, Alle</w:t>
      </w:r>
      <w:r>
        <w:br/>
        <w:t>Einst in des Vaters Haus,</w:t>
      </w:r>
      <w:r>
        <w:br/>
        <w:t>Und in des Himmels Halle</w:t>
      </w:r>
      <w:r>
        <w:br/>
        <w:t xml:space="preserve">Geht unsre Wallfahrt aus. </w:t>
      </w:r>
    </w:p>
    <w:p w14:paraId="67CD16D7" w14:textId="77777777" w:rsidR="00133481" w:rsidRDefault="00133481" w:rsidP="00133481">
      <w:pPr>
        <w:pStyle w:val="berschrift1"/>
      </w:pPr>
      <w:r w:rsidRPr="0099522E">
        <w:t>Gebrochen ist der Sturm</w:t>
      </w:r>
    </w:p>
    <w:p w14:paraId="41F231E3" w14:textId="77777777" w:rsidR="00133481" w:rsidRDefault="00133481" w:rsidP="00133481">
      <w:pPr>
        <w:pStyle w:val="StandardWeb"/>
      </w:pPr>
      <w:r>
        <w:t>Gebrochen ist der Sturm,</w:t>
      </w:r>
      <w:r>
        <w:br/>
        <w:t>Und mit dem Sturm mein Herz:</w:t>
      </w:r>
      <w:r>
        <w:br/>
        <w:t>Ich stand so stark in dir</w:t>
      </w:r>
      <w:r>
        <w:br/>
        <w:t xml:space="preserve">Im ungeheuren Schmerz. </w:t>
      </w:r>
    </w:p>
    <w:p w14:paraId="0370AE01" w14:textId="77777777" w:rsidR="00133481" w:rsidRDefault="00133481" w:rsidP="00133481">
      <w:pPr>
        <w:pStyle w:val="StandardWeb"/>
      </w:pPr>
      <w:r>
        <w:t>Der Sturm der Zeitlichkeit</w:t>
      </w:r>
      <w:r>
        <w:br/>
        <w:t>Währt eine kurze Weil,</w:t>
      </w:r>
      <w:r>
        <w:br/>
        <w:t>Und führt das Glaubensschiff</w:t>
      </w:r>
      <w:r>
        <w:br/>
        <w:t xml:space="preserve">Zum Ziel in größter Eil. </w:t>
      </w:r>
    </w:p>
    <w:p w14:paraId="14D01C5B" w14:textId="77777777" w:rsidR="00133481" w:rsidRDefault="00133481" w:rsidP="00133481">
      <w:pPr>
        <w:pStyle w:val="StandardWeb"/>
      </w:pPr>
      <w:r>
        <w:t>Das Meer ist hinter mir,</w:t>
      </w:r>
      <w:r>
        <w:br/>
        <w:t>Ich steig ans Rettungsland;</w:t>
      </w:r>
      <w:r>
        <w:br/>
        <w:t>Du aber grüßest mich</w:t>
      </w:r>
      <w:r>
        <w:br/>
        <w:t xml:space="preserve">Und nimmst mich bei der Hand. </w:t>
      </w:r>
    </w:p>
    <w:p w14:paraId="214800AA" w14:textId="77777777" w:rsidR="004E13CA" w:rsidRDefault="004E13CA" w:rsidP="004E13CA">
      <w:pPr>
        <w:pStyle w:val="berschrift1"/>
      </w:pPr>
      <w:r w:rsidRPr="004E13CA">
        <w:t>„Geh nur hin, es lebt dein Sohn!“</w:t>
      </w:r>
    </w:p>
    <w:p w14:paraId="624E3D44" w14:textId="77777777" w:rsidR="004E13CA" w:rsidRDefault="004E13CA" w:rsidP="004E13CA">
      <w:pPr>
        <w:pStyle w:val="StandardWeb"/>
      </w:pPr>
      <w:r>
        <w:t>„Geh nur hin, es lebt dein Sohn!“</w:t>
      </w:r>
      <w:r>
        <w:br/>
        <w:t>Also hast du, Herr, gesprochen,</w:t>
      </w:r>
      <w:r>
        <w:br/>
        <w:t>Das ist deines Glaubens Lohn:</w:t>
      </w:r>
      <w:r>
        <w:br/>
        <w:t>Als dein Herz von Gram gebrochen,</w:t>
      </w:r>
      <w:r>
        <w:br/>
        <w:t>War ich deine Zuversicht,</w:t>
      </w:r>
      <w:r>
        <w:br/>
        <w:t xml:space="preserve">Ja, dein Sohn, er </w:t>
      </w:r>
      <w:proofErr w:type="spellStart"/>
      <w:r>
        <w:t>stirbet</w:t>
      </w:r>
      <w:proofErr w:type="spellEnd"/>
      <w:r>
        <w:t xml:space="preserve"> nicht! </w:t>
      </w:r>
    </w:p>
    <w:p w14:paraId="6E914CCA" w14:textId="77777777" w:rsidR="004E13CA" w:rsidRDefault="004E13CA" w:rsidP="004E13CA">
      <w:pPr>
        <w:pStyle w:val="StandardWeb"/>
      </w:pPr>
      <w:r>
        <w:t>Zwar er kommt nicht mehr zu dir,</w:t>
      </w:r>
      <w:r>
        <w:br/>
        <w:t>Wie er sonst dir kam entgegen;</w:t>
      </w:r>
      <w:r>
        <w:br/>
        <w:t>Denn ich nahm ihn hin zu mir,</w:t>
      </w:r>
      <w:r>
        <w:br/>
        <w:t>Ihn im Himmel zu verpflegen;</w:t>
      </w:r>
      <w:r>
        <w:br/>
        <w:t>Aber du kommst zu ihm hin,</w:t>
      </w:r>
      <w:r>
        <w:br/>
        <w:t xml:space="preserve">Weil ich mit euch Beiden bin. </w:t>
      </w:r>
    </w:p>
    <w:p w14:paraId="573BE196" w14:textId="77777777" w:rsidR="004E13CA" w:rsidRDefault="004E13CA" w:rsidP="004E13CA">
      <w:pPr>
        <w:pStyle w:val="StandardWeb"/>
      </w:pPr>
      <w:r>
        <w:t>Wer an mich, das Leben, glaubt,</w:t>
      </w:r>
      <w:r>
        <w:br/>
        <w:t>Wird auch mit mir auferstehen,</w:t>
      </w:r>
      <w:r>
        <w:br/>
        <w:t>Für ein Kleines nur geraubt,</w:t>
      </w:r>
      <w:r>
        <w:br/>
        <w:t>Werdet ihr euch wieder sehen:</w:t>
      </w:r>
      <w:r>
        <w:br/>
        <w:t xml:space="preserve">Was versank in </w:t>
      </w:r>
      <w:proofErr w:type="spellStart"/>
      <w:r>
        <w:t>Todesgraun</w:t>
      </w:r>
      <w:proofErr w:type="spellEnd"/>
      <w:r>
        <w:t>,</w:t>
      </w:r>
      <w:r>
        <w:br/>
        <w:t xml:space="preserve">Herrlich </w:t>
      </w:r>
      <w:proofErr w:type="spellStart"/>
      <w:r>
        <w:t>werd</w:t>
      </w:r>
      <w:proofErr w:type="spellEnd"/>
      <w:r>
        <w:t xml:space="preserve"> </w:t>
      </w:r>
      <w:proofErr w:type="spellStart"/>
      <w:r>
        <w:t>ichs</w:t>
      </w:r>
      <w:proofErr w:type="spellEnd"/>
      <w:r>
        <w:t xml:space="preserve"> </w:t>
      </w:r>
      <w:proofErr w:type="spellStart"/>
      <w:r>
        <w:t>auferbaun</w:t>
      </w:r>
      <w:proofErr w:type="spellEnd"/>
      <w:r>
        <w:t xml:space="preserve">. </w:t>
      </w:r>
    </w:p>
    <w:p w14:paraId="2F4A093E" w14:textId="77777777" w:rsidR="004E13CA" w:rsidRDefault="004E13CA" w:rsidP="004E13CA">
      <w:pPr>
        <w:pStyle w:val="StandardWeb"/>
      </w:pPr>
      <w:r>
        <w:t>Was du hier von ihm erblickt,</w:t>
      </w:r>
      <w:r>
        <w:br/>
        <w:t>War in Schwachheit noch gebunden,</w:t>
      </w:r>
      <w:r>
        <w:br/>
        <w:t>Wenn von Liebe ganz erquickt</w:t>
      </w:r>
      <w:r>
        <w:br/>
        <w:t>Du es köstlich auch gefunden;</w:t>
      </w:r>
      <w:r>
        <w:br/>
        <w:t xml:space="preserve">O wie wird dir dann </w:t>
      </w:r>
      <w:proofErr w:type="spellStart"/>
      <w:r>
        <w:t>geschehn</w:t>
      </w:r>
      <w:proofErr w:type="spellEnd"/>
      <w:r>
        <w:t>,</w:t>
      </w:r>
      <w:r>
        <w:br/>
        <w:t xml:space="preserve">Siehst du ihn in Klarheit </w:t>
      </w:r>
      <w:proofErr w:type="spellStart"/>
      <w:r>
        <w:t>stehn</w:t>
      </w:r>
      <w:proofErr w:type="spellEnd"/>
      <w:r>
        <w:t xml:space="preserve">! </w:t>
      </w:r>
    </w:p>
    <w:p w14:paraId="46514985" w14:textId="77777777" w:rsidR="004E13CA" w:rsidRDefault="004E13CA" w:rsidP="004E13CA">
      <w:pPr>
        <w:pStyle w:val="StandardWeb"/>
      </w:pPr>
      <w:r>
        <w:t>Was ihr einstens werdet sein,</w:t>
      </w:r>
      <w:r>
        <w:br/>
        <w:t>Ist ja lang noch nicht erschienen,</w:t>
      </w:r>
      <w:r>
        <w:br/>
        <w:t>Und kein Auge sieht hinein,</w:t>
      </w:r>
      <w:r>
        <w:br/>
        <w:t>Wie sie leuchten, die mir dienen,</w:t>
      </w:r>
      <w:r>
        <w:br/>
        <w:t>Wenn die Kraft, die mich verklärt,</w:t>
      </w:r>
      <w:r>
        <w:br/>
        <w:t xml:space="preserve">An den Meinen sich bewährt. </w:t>
      </w:r>
    </w:p>
    <w:p w14:paraId="377E3D6C" w14:textId="77777777" w:rsidR="004E13CA" w:rsidRDefault="004E13CA" w:rsidP="004E13CA">
      <w:pPr>
        <w:pStyle w:val="StandardWeb"/>
      </w:pPr>
      <w:r>
        <w:t>Liebe fort! Dein bestes Teil</w:t>
      </w:r>
      <w:r>
        <w:br/>
        <w:t>Ist die Liebe hier auf Erden;</w:t>
      </w:r>
      <w:r>
        <w:br/>
        <w:t>Welche Wonne, welches Heil,</w:t>
      </w:r>
      <w:r>
        <w:br/>
        <w:t>Wird auch sie verkläret werden,</w:t>
      </w:r>
      <w:r>
        <w:br/>
        <w:t>Wenn die angestammte Kraft</w:t>
      </w:r>
      <w:r>
        <w:br/>
        <w:t xml:space="preserve">Alle ihre Wunder schafft! </w:t>
      </w:r>
    </w:p>
    <w:p w14:paraId="0107245E" w14:textId="77777777" w:rsidR="004E13CA" w:rsidRDefault="004E13CA" w:rsidP="004E13CA">
      <w:pPr>
        <w:pStyle w:val="StandardWeb"/>
      </w:pPr>
      <w:r>
        <w:t>Wein und geh im Frieden heim,</w:t>
      </w:r>
      <w:r>
        <w:br/>
        <w:t>Lebe Dem, der ihn gegeben,</w:t>
      </w:r>
      <w:r>
        <w:br/>
        <w:t>Und du schmeckst den Honigseim</w:t>
      </w:r>
      <w:r>
        <w:br/>
        <w:t xml:space="preserve">Hier schon von dem </w:t>
      </w:r>
      <w:proofErr w:type="spellStart"/>
      <w:r>
        <w:t>ewgen</w:t>
      </w:r>
      <w:proofErr w:type="spellEnd"/>
      <w:r>
        <w:t xml:space="preserve"> Leben:</w:t>
      </w:r>
      <w:r>
        <w:br/>
        <w:t>Der dein Kind in Armen hält,</w:t>
      </w:r>
      <w:r>
        <w:br/>
        <w:t xml:space="preserve">Ist der Vater aller Welt. </w:t>
      </w:r>
    </w:p>
    <w:p w14:paraId="0A0ACC3F" w14:textId="77777777" w:rsidR="004E13CA" w:rsidRDefault="004E13CA" w:rsidP="004E13CA">
      <w:pPr>
        <w:pStyle w:val="StandardWeb"/>
      </w:pPr>
      <w:proofErr w:type="spellStart"/>
      <w:r>
        <w:t>Duld</w:t>
      </w:r>
      <w:proofErr w:type="spellEnd"/>
      <w:r>
        <w:t xml:space="preserve"> und harre glaubend aus,</w:t>
      </w:r>
      <w:r>
        <w:br/>
        <w:t xml:space="preserve">Er reift dir, du ihm </w:t>
      </w:r>
      <w:proofErr w:type="spellStart"/>
      <w:r>
        <w:t>entgegeni</w:t>
      </w:r>
      <w:proofErr w:type="spellEnd"/>
      <w:r>
        <w:t>:</w:t>
      </w:r>
      <w:r>
        <w:br/>
        <w:t>Blicke Hoffend nur hinaus!</w:t>
      </w:r>
      <w:r>
        <w:br/>
        <w:t xml:space="preserve">Im </w:t>
      </w:r>
      <w:proofErr w:type="spellStart"/>
      <w:r>
        <w:t>Verborgnen</w:t>
      </w:r>
      <w:proofErr w:type="spellEnd"/>
      <w:r>
        <w:t xml:space="preserve"> sprosst mein Segen,</w:t>
      </w:r>
      <w:r>
        <w:br/>
        <w:t>Und die Zeit und Stunde kommt,</w:t>
      </w:r>
      <w:r>
        <w:br/>
        <w:t xml:space="preserve">Wann sie dir an höchsten frommt. </w:t>
      </w:r>
    </w:p>
    <w:p w14:paraId="632145D9" w14:textId="77777777" w:rsidR="00133481" w:rsidRDefault="00133481" w:rsidP="00133481">
      <w:pPr>
        <w:pStyle w:val="berschrift1"/>
      </w:pPr>
      <w:r w:rsidRPr="0099522E">
        <w:t>Geh, vertrau nur Gott dem Herrn!</w:t>
      </w:r>
    </w:p>
    <w:p w14:paraId="0E818554" w14:textId="77777777" w:rsidR="00133481" w:rsidRDefault="00133481" w:rsidP="00133481">
      <w:pPr>
        <w:pStyle w:val="StandardWeb"/>
      </w:pPr>
      <w:r>
        <w:t>Geh, vertrau nur Gott dem Herrn!</w:t>
      </w:r>
      <w:r>
        <w:br/>
        <w:t>Folg ihm kindlich, folg ihm gern!</w:t>
      </w:r>
      <w:r>
        <w:br/>
        <w:t>Will dein Herz in Jammer brechen,</w:t>
      </w:r>
      <w:r>
        <w:br/>
        <w:t>Tritt zu seines Lebens Bächen!</w:t>
      </w:r>
      <w:r>
        <w:br/>
        <w:t>Einen Trunk aus dieser Flut!</w:t>
      </w:r>
      <w:r>
        <w:br/>
        <w:t xml:space="preserve">Alles, Alles ist dann gut. </w:t>
      </w:r>
    </w:p>
    <w:p w14:paraId="19E4A5C9" w14:textId="77777777" w:rsidR="00133481" w:rsidRDefault="00133481" w:rsidP="00133481">
      <w:pPr>
        <w:pStyle w:val="StandardWeb"/>
      </w:pPr>
      <w:r>
        <w:t>Wo dich rings ein Abgrund schreckt,</w:t>
      </w:r>
      <w:r>
        <w:br/>
        <w:t>Der zu deinem Fuß sich streckt:</w:t>
      </w:r>
      <w:r>
        <w:br/>
        <w:t>Zwischen Höhen, zwischen Schlünden,</w:t>
      </w:r>
      <w:r>
        <w:br/>
        <w:t>Weiß er einen Steg zu gründen,</w:t>
      </w:r>
      <w:r>
        <w:br/>
        <w:t>Tritt aus einer Felsenwand,</w:t>
      </w:r>
      <w:r>
        <w:br/>
        <w:t xml:space="preserve">Führet dich in </w:t>
      </w:r>
      <w:proofErr w:type="spellStart"/>
      <w:r>
        <w:t>ebnes</w:t>
      </w:r>
      <w:proofErr w:type="spellEnd"/>
      <w:r>
        <w:t xml:space="preserve"> Land. </w:t>
      </w:r>
    </w:p>
    <w:p w14:paraId="73B8C152" w14:textId="77777777" w:rsidR="00133481" w:rsidRDefault="00133481" w:rsidP="00133481">
      <w:pPr>
        <w:pStyle w:val="StandardWeb"/>
      </w:pPr>
      <w:r>
        <w:t>Alles ist in seinem Rat</w:t>
      </w:r>
      <w:r>
        <w:br/>
        <w:t>Weisheit, Liebe, Will und Tat;</w:t>
      </w:r>
      <w:r>
        <w:br/>
        <w:t>Alles hat er vorgesehen,</w:t>
      </w:r>
      <w:r>
        <w:br/>
        <w:t>Alles ist bei ihm gegeben;</w:t>
      </w:r>
      <w:r>
        <w:br/>
        <w:t>Denn das Maß für seine Zeit</w:t>
      </w:r>
      <w:r>
        <w:br/>
        <w:t xml:space="preserve">Ist ja nur die Ewigkeit. </w:t>
      </w:r>
    </w:p>
    <w:p w14:paraId="11DD5490" w14:textId="77777777" w:rsidR="00133481" w:rsidRDefault="00133481" w:rsidP="00133481">
      <w:pPr>
        <w:pStyle w:val="StandardWeb"/>
      </w:pPr>
      <w:r>
        <w:t>Darum stille, still im Schmerz!</w:t>
      </w:r>
      <w:r>
        <w:br/>
        <w:t>Er legt dir die Hand aufs Herz,</w:t>
      </w:r>
      <w:r>
        <w:br/>
        <w:t>Und sein Beben und sein Schlagen,</w:t>
      </w:r>
      <w:r>
        <w:br/>
        <w:t>Seine Seufzer, seine Klagen</w:t>
      </w:r>
      <w:r>
        <w:br/>
        <w:t>Deckt er sanft mit seiner Ruh</w:t>
      </w:r>
      <w:r>
        <w:br/>
        <w:t xml:space="preserve">In den höchsten Nöten zu. </w:t>
      </w:r>
    </w:p>
    <w:p w14:paraId="7301CFD5" w14:textId="77777777" w:rsidR="00133481" w:rsidRDefault="00133481" w:rsidP="00133481">
      <w:pPr>
        <w:pStyle w:val="StandardWeb"/>
      </w:pPr>
      <w:r>
        <w:t>O mein Heiland, o mein Gott!</w:t>
      </w:r>
      <w:r>
        <w:br/>
        <w:t>Ward mein Glaube je zum Spott?</w:t>
      </w:r>
      <w:r>
        <w:br/>
        <w:t>Bitter muss ich mich ja grämen,</w:t>
      </w:r>
      <w:r>
        <w:br/>
        <w:t>Bitter muss ich mich ja schämen:</w:t>
      </w:r>
      <w:r>
        <w:br/>
        <w:t>Fort und fort geht deine Huld,</w:t>
      </w:r>
      <w:r>
        <w:br/>
        <w:t xml:space="preserve">Fort und fort wächst meine Schuld. </w:t>
      </w:r>
    </w:p>
    <w:p w14:paraId="278F0F13" w14:textId="77777777" w:rsidR="00133481" w:rsidRDefault="00133481" w:rsidP="00133481">
      <w:pPr>
        <w:pStyle w:val="StandardWeb"/>
      </w:pPr>
      <w:r>
        <w:t>Neues Leben, neuer Mut</w:t>
      </w:r>
      <w:r>
        <w:br/>
        <w:t>Schwellet Sinne, Herz und Blut,</w:t>
      </w:r>
      <w:r>
        <w:br/>
        <w:t>Und mit Danken und mit Loben</w:t>
      </w:r>
      <w:r>
        <w:br/>
        <w:t>Schwing ich wieder mich nach oben,</w:t>
      </w:r>
      <w:r>
        <w:br/>
        <w:t>Wie ein Adler frisch und jung</w:t>
      </w:r>
      <w:r>
        <w:br/>
        <w:t xml:space="preserve">Durch die Morgendämmerung. </w:t>
      </w:r>
    </w:p>
    <w:p w14:paraId="7101A956" w14:textId="77777777" w:rsidR="00133481" w:rsidRDefault="00133481" w:rsidP="00133481">
      <w:pPr>
        <w:pStyle w:val="berschrift1"/>
      </w:pPr>
      <w:r w:rsidRPr="0099522E">
        <w:t>Gib dich dahin</w:t>
      </w:r>
    </w:p>
    <w:p w14:paraId="67CA30D7" w14:textId="77777777" w:rsidR="00133481" w:rsidRDefault="00133481" w:rsidP="00133481">
      <w:pPr>
        <w:pStyle w:val="StandardWeb"/>
      </w:pPr>
      <w:r>
        <w:t>Gib dich dahin</w:t>
      </w:r>
      <w:r>
        <w:br/>
        <w:t>In Gottes Sinn,</w:t>
      </w:r>
      <w:r>
        <w:br/>
        <w:t>Lass Alles andre schwinden;</w:t>
      </w:r>
      <w:r>
        <w:br/>
        <w:t>Schreit immer zu</w:t>
      </w:r>
      <w:r>
        <w:br/>
        <w:t>In dieser Ruh,</w:t>
      </w:r>
      <w:r>
        <w:br/>
        <w:t xml:space="preserve">Dann wirst du überwinden! </w:t>
      </w:r>
    </w:p>
    <w:p w14:paraId="52C097D3" w14:textId="77777777" w:rsidR="00133481" w:rsidRDefault="00133481" w:rsidP="00133481">
      <w:pPr>
        <w:pStyle w:val="StandardWeb"/>
      </w:pPr>
      <w:r>
        <w:t>Sei sanft und still,</w:t>
      </w:r>
      <w:r>
        <w:br/>
        <w:t>Hör, was Er will,</w:t>
      </w:r>
      <w:r>
        <w:br/>
        <w:t>Fall ihm nicht in die Rede:</w:t>
      </w:r>
      <w:r>
        <w:br/>
        <w:t>So wird dein Mut</w:t>
      </w:r>
      <w:r>
        <w:br/>
        <w:t>Gar frisch und gut,</w:t>
      </w:r>
      <w:r>
        <w:br/>
        <w:t>Und aus ist Kampf und Fehde.</w:t>
      </w:r>
    </w:p>
    <w:p w14:paraId="418D4CD3" w14:textId="77777777" w:rsidR="00133481" w:rsidRDefault="00133481" w:rsidP="00133481">
      <w:pPr>
        <w:pStyle w:val="StandardWeb"/>
      </w:pPr>
      <w:r>
        <w:t>Die Welt, so schön,</w:t>
      </w:r>
      <w:r>
        <w:br/>
        <w:t xml:space="preserve">Sie muss </w:t>
      </w:r>
      <w:proofErr w:type="spellStart"/>
      <w:r>
        <w:t>vergehn</w:t>
      </w:r>
      <w:proofErr w:type="spellEnd"/>
      <w:r>
        <w:t>,</w:t>
      </w:r>
      <w:r>
        <w:br/>
        <w:t>Ich kann sie drum nicht schelten;</w:t>
      </w:r>
      <w:r>
        <w:br/>
        <w:t>Was soll denn sie</w:t>
      </w:r>
      <w:r>
        <w:br/>
        <w:t>Die Sorg und Müh</w:t>
      </w:r>
      <w:r>
        <w:br/>
        <w:t>Und unsre Not entgelten?</w:t>
      </w:r>
    </w:p>
    <w:p w14:paraId="64C905F4" w14:textId="77777777" w:rsidR="00133481" w:rsidRDefault="00133481" w:rsidP="00133481">
      <w:pPr>
        <w:pStyle w:val="StandardWeb"/>
      </w:pPr>
      <w:r>
        <w:t>Sie hält auch Freud</w:t>
      </w:r>
      <w:r>
        <w:br/>
        <w:t>Genug bereit,</w:t>
      </w:r>
      <w:r>
        <w:br/>
        <w:t>Den Wandrer zu erquicken;</w:t>
      </w:r>
      <w:r>
        <w:br/>
        <w:t>Nur musst du dich</w:t>
      </w:r>
      <w:r>
        <w:br/>
        <w:t>Auch sänftiglich</w:t>
      </w:r>
      <w:r>
        <w:br/>
        <w:t xml:space="preserve">In ihre Dornen schicken! </w:t>
      </w:r>
    </w:p>
    <w:p w14:paraId="0EF6508A" w14:textId="77777777" w:rsidR="00133481" w:rsidRDefault="00133481" w:rsidP="00133481">
      <w:pPr>
        <w:pStyle w:val="StandardWeb"/>
      </w:pPr>
      <w:r>
        <w:t>Das Ungemach</w:t>
      </w:r>
      <w:r>
        <w:br/>
        <w:t>Hält frisch und wach,</w:t>
      </w:r>
      <w:r>
        <w:br/>
        <w:t>Das Heil nicht zu versäumen;</w:t>
      </w:r>
      <w:r>
        <w:br/>
        <w:t>Das eitle Herz</w:t>
      </w:r>
      <w:r>
        <w:br/>
        <w:t>Ohn Sorg und Schmerz</w:t>
      </w:r>
      <w:r>
        <w:br/>
        <w:t>Würd es gar bald verträumen.</w:t>
      </w:r>
    </w:p>
    <w:p w14:paraId="1A7C6B04" w14:textId="77777777" w:rsidR="00133481" w:rsidRDefault="00133481" w:rsidP="00133481">
      <w:pPr>
        <w:pStyle w:val="StandardWeb"/>
      </w:pPr>
      <w:r>
        <w:t>So geht die Zeit</w:t>
      </w:r>
      <w:r>
        <w:br/>
        <w:t>Zur Ewigkeit</w:t>
      </w:r>
      <w:r>
        <w:br/>
        <w:t>Gehorsam in die Lehre,</w:t>
      </w:r>
      <w:r>
        <w:br/>
        <w:t>Und Alles führt,</w:t>
      </w:r>
      <w:r>
        <w:br/>
        <w:t xml:space="preserve">Wie </w:t>
      </w:r>
      <w:proofErr w:type="spellStart"/>
      <w:r>
        <w:t>sichs</w:t>
      </w:r>
      <w:proofErr w:type="spellEnd"/>
      <w:r>
        <w:t xml:space="preserve"> gebührt,</w:t>
      </w:r>
      <w:r>
        <w:br/>
        <w:t xml:space="preserve">Zu Gottes Preis und Ehre. </w:t>
      </w:r>
    </w:p>
    <w:p w14:paraId="491E2AF1" w14:textId="77777777" w:rsidR="004E13CA" w:rsidRDefault="004E13CA" w:rsidP="004E13CA">
      <w:pPr>
        <w:pStyle w:val="berschrift1"/>
      </w:pPr>
      <w:r w:rsidRPr="004E13CA">
        <w:t>Gibst du, o Erde, deine Toten wieder?</w:t>
      </w:r>
    </w:p>
    <w:p w14:paraId="25623738" w14:textId="77777777" w:rsidR="004E13CA" w:rsidRDefault="004E13CA" w:rsidP="004E13CA">
      <w:pPr>
        <w:pStyle w:val="StandardWeb"/>
      </w:pPr>
      <w:r>
        <w:t>Gibst du, o Erde, deine Toten wieder?</w:t>
      </w:r>
      <w:r>
        <w:br/>
        <w:t>Lebt Alles, was da lebte, wieder neu?</w:t>
      </w:r>
      <w:r>
        <w:br/>
        <w:t>Die Lerche jubelt ihre alten Lieder,</w:t>
      </w:r>
      <w:r>
        <w:br/>
        <w:t>Der Himmel glänzt in alter sanfter Bläu.</w:t>
      </w:r>
      <w:r>
        <w:br/>
        <w:t>Die Quellen rauschen, wie in alten Tagen</w:t>
      </w:r>
      <w:r>
        <w:br/>
        <w:t>Vom Fels hernieder durch den grünen Wald,</w:t>
      </w:r>
      <w:r>
        <w:br/>
        <w:t>Und meine Blumen winken mir und sagen,</w:t>
      </w:r>
      <w:r>
        <w:br/>
        <w:t xml:space="preserve">Schon nahe mir die teuerste Gestalt. </w:t>
      </w:r>
    </w:p>
    <w:p w14:paraId="43ED26C0" w14:textId="77777777" w:rsidR="004E13CA" w:rsidRDefault="004E13CA" w:rsidP="004E13CA">
      <w:pPr>
        <w:pStyle w:val="StandardWeb"/>
      </w:pPr>
      <w:r>
        <w:t xml:space="preserve">O welches Ahnen, welches </w:t>
      </w:r>
      <w:proofErr w:type="spellStart"/>
      <w:r>
        <w:t>selge</w:t>
      </w:r>
      <w:proofErr w:type="spellEnd"/>
      <w:r>
        <w:t xml:space="preserve"> Bangen,</w:t>
      </w:r>
      <w:r>
        <w:br/>
        <w:t>Und welcher tiefe Friede wunderbar!</w:t>
      </w:r>
      <w:r>
        <w:br/>
        <w:t>Darf ich die lieblichste aufs Neu umfangen?</w:t>
      </w:r>
      <w:r>
        <w:br/>
        <w:t>Wird Alles wieder, wie es einstens war?</w:t>
      </w:r>
      <w:r>
        <w:br/>
        <w:t>So viel verschwunden und so tief Behagen,</w:t>
      </w:r>
      <w:r>
        <w:br/>
        <w:t>Als wäre Alles fest und wandellos,</w:t>
      </w:r>
      <w:r>
        <w:br/>
        <w:t>Verstummet selbst die leiseste der Klagen,</w:t>
      </w:r>
      <w:r>
        <w:br/>
        <w:t xml:space="preserve">Ein stilles Ruhen wie im Mutterschoß! </w:t>
      </w:r>
    </w:p>
    <w:p w14:paraId="7BF4718F" w14:textId="77777777" w:rsidR="004E13CA" w:rsidRDefault="004E13CA" w:rsidP="004E13CA">
      <w:pPr>
        <w:pStyle w:val="StandardWeb"/>
      </w:pPr>
      <w:r>
        <w:t>Klar schau ich in den tiefen Strom der Zeiten,</w:t>
      </w:r>
      <w:r>
        <w:br/>
        <w:t>Klar in des eignen Herzens tiefsten Grund,</w:t>
      </w:r>
      <w:r>
        <w:br/>
        <w:t>Klar in der Nähe, in den fernsten Weiten</w:t>
      </w:r>
      <w:r>
        <w:br/>
        <w:t>Der Dinge großen, frohen Lebensbund,</w:t>
      </w:r>
      <w:r>
        <w:br/>
        <w:t xml:space="preserve">Und was ich selbst in diesem </w:t>
      </w:r>
      <w:proofErr w:type="spellStart"/>
      <w:r>
        <w:t>heilgen</w:t>
      </w:r>
      <w:proofErr w:type="spellEnd"/>
      <w:r>
        <w:t xml:space="preserve"> Kreise,</w:t>
      </w:r>
      <w:r>
        <w:br/>
        <w:t>Ein Mann und Freier schaffen will und soll,</w:t>
      </w:r>
      <w:r>
        <w:br/>
        <w:t>Und Alles rings von meines Gottes Preise,</w:t>
      </w:r>
      <w:r>
        <w:br/>
        <w:t xml:space="preserve">Von seinem Licht und seiner Gnade voll. </w:t>
      </w:r>
    </w:p>
    <w:p w14:paraId="6BB564AC" w14:textId="77777777" w:rsidR="004E13CA" w:rsidRDefault="004E13CA" w:rsidP="004E13CA">
      <w:pPr>
        <w:pStyle w:val="StandardWeb"/>
      </w:pPr>
      <w:r>
        <w:t>Hat eine Frühlingswolke ungesehen</w:t>
      </w:r>
      <w:r>
        <w:br/>
        <w:t>Mir ihren Tau ins Angesicht gesprengt?</w:t>
      </w:r>
      <w:r>
        <w:br/>
        <w:t>Ich fühle meine Augen übergehen,</w:t>
      </w:r>
      <w:r>
        <w:br/>
        <w:t>Den letzten Bann gelöst, der mich beengt:</w:t>
      </w:r>
      <w:r>
        <w:br/>
        <w:t>Was willst du Herz? Ists Wonne oder Trauer,</w:t>
      </w:r>
      <w:r>
        <w:br/>
        <w:t>Von der dir selber nichts mehr hat geahnt?</w:t>
      </w:r>
      <w:r>
        <w:br/>
        <w:t>Ist es vielleicht ein leiser Geisterschauer,</w:t>
      </w:r>
      <w:r>
        <w:br/>
        <w:t xml:space="preserve">Der dich noch an die letzte Wandlung mahnt? </w:t>
      </w:r>
    </w:p>
    <w:p w14:paraId="28E3FFB7" w14:textId="77777777" w:rsidR="004E13CA" w:rsidRDefault="004E13CA" w:rsidP="004E13CA">
      <w:pPr>
        <w:pStyle w:val="StandardWeb"/>
      </w:pPr>
      <w:r>
        <w:t xml:space="preserve">Kann dich des Todes </w:t>
      </w:r>
      <w:proofErr w:type="spellStart"/>
      <w:r>
        <w:t>finstres</w:t>
      </w:r>
      <w:proofErr w:type="spellEnd"/>
      <w:r>
        <w:t xml:space="preserve"> Bild erschrecken</w:t>
      </w:r>
      <w:r>
        <w:br/>
        <w:t>In deines Gottes lichter Gegenwart?</w:t>
      </w:r>
      <w:r>
        <w:br/>
        <w:t xml:space="preserve">Muss es dich nicht zu </w:t>
      </w:r>
      <w:proofErr w:type="spellStart"/>
      <w:r>
        <w:t>höherm</w:t>
      </w:r>
      <w:proofErr w:type="spellEnd"/>
      <w:r>
        <w:t xml:space="preserve"> Leben wecken,</w:t>
      </w:r>
      <w:r>
        <w:br/>
        <w:t xml:space="preserve">Von seiner Allmacht Wundern rings </w:t>
      </w:r>
      <w:proofErr w:type="spellStart"/>
      <w:r>
        <w:t>umschart</w:t>
      </w:r>
      <w:proofErr w:type="spellEnd"/>
      <w:r>
        <w:t>?</w:t>
      </w:r>
      <w:r>
        <w:br/>
        <w:t>Weißt du doch längst, dass Einer durch die Fluren</w:t>
      </w:r>
      <w:r>
        <w:br/>
        <w:t>Der Erde als ihr Herr und Meister ging,</w:t>
      </w:r>
      <w:r>
        <w:br/>
        <w:t>Siehst du doch rings des großen Siegers Spuren,</w:t>
      </w:r>
      <w:r>
        <w:br/>
        <w:t xml:space="preserve">Von dem der Tod den Todesstreich empfing! </w:t>
      </w:r>
    </w:p>
    <w:p w14:paraId="4DD5D23E" w14:textId="77777777" w:rsidR="004E13CA" w:rsidRDefault="004E13CA" w:rsidP="004E13CA">
      <w:pPr>
        <w:pStyle w:val="StandardWeb"/>
      </w:pPr>
      <w:r>
        <w:t>O leben, süße, teure Himmelsgabe</w:t>
      </w:r>
      <w:r>
        <w:br/>
        <w:t>Aus meines Gottes schöpfungsvoller Hand,</w:t>
      </w:r>
      <w:r>
        <w:br/>
        <w:t>Du reiches Dasein vor und nach dem Grabe,</w:t>
      </w:r>
      <w:r>
        <w:br/>
        <w:t xml:space="preserve">Du aller Güter </w:t>
      </w:r>
      <w:proofErr w:type="spellStart"/>
      <w:r>
        <w:t>heilges</w:t>
      </w:r>
      <w:proofErr w:type="spellEnd"/>
      <w:r>
        <w:t xml:space="preserve"> Unterpfand,</w:t>
      </w:r>
      <w:r>
        <w:br/>
        <w:t>Du Erdenfrühling, holder Himmelsbote,</w:t>
      </w:r>
      <w:r>
        <w:br/>
        <w:t>Dass alles Schöne ewig wiederkehrt,</w:t>
      </w:r>
      <w:r>
        <w:br/>
        <w:t>Und nur dem warmen Leben, nicht dem Tode,</w:t>
      </w:r>
      <w:r>
        <w:br/>
        <w:t xml:space="preserve">Das </w:t>
      </w:r>
      <w:proofErr w:type="spellStart"/>
      <w:r>
        <w:t>blühnde</w:t>
      </w:r>
      <w:proofErr w:type="spellEnd"/>
      <w:r>
        <w:t xml:space="preserve"> All zum Eigentum gehört! </w:t>
      </w:r>
    </w:p>
    <w:p w14:paraId="1EEF684C" w14:textId="77777777" w:rsidR="004E13CA" w:rsidRDefault="004E13CA" w:rsidP="004E13CA">
      <w:pPr>
        <w:pStyle w:val="StandardWeb"/>
      </w:pPr>
      <w:r>
        <w:t xml:space="preserve">O süßer Lenz, in dem mit </w:t>
      </w:r>
      <w:proofErr w:type="spellStart"/>
      <w:r>
        <w:t>heilgem</w:t>
      </w:r>
      <w:proofErr w:type="spellEnd"/>
      <w:r>
        <w:t xml:space="preserve"> Schauer</w:t>
      </w:r>
      <w:r>
        <w:br/>
        <w:t>Ich meiner Liebe junge Rose brach,</w:t>
      </w:r>
      <w:r>
        <w:br/>
        <w:t>Du hast mich nicht getäuscht, und selbst der Trauer</w:t>
      </w:r>
      <w:r>
        <w:br/>
        <w:t>Folgt deines Segens reichste Strömung nach.</w:t>
      </w:r>
      <w:r>
        <w:br/>
        <w:t>Was auch der Kelch der ewig frischen Rose</w:t>
      </w:r>
      <w:r>
        <w:br/>
        <w:t>Mir Ungeahntes schweigend noch verhüllt,</w:t>
      </w:r>
      <w:r>
        <w:br/>
        <w:t>Ich traue kindlich meinem Himmelslose,</w:t>
      </w:r>
      <w:r>
        <w:br/>
        <w:t xml:space="preserve">Bis Gottes letzter Ratschluss sich erfüllt. </w:t>
      </w:r>
    </w:p>
    <w:p w14:paraId="3BA61B2D" w14:textId="77777777" w:rsidR="00133481" w:rsidRDefault="00133481" w:rsidP="00133481">
      <w:pPr>
        <w:pStyle w:val="berschrift1"/>
      </w:pPr>
      <w:r w:rsidRPr="0099522E">
        <w:t>Gott sei gelobt, wir wissen</w:t>
      </w:r>
    </w:p>
    <w:p w14:paraId="6E6D7220" w14:textId="77777777" w:rsidR="00133481" w:rsidRDefault="00133481" w:rsidP="00133481">
      <w:pPr>
        <w:pStyle w:val="StandardWeb"/>
      </w:pPr>
      <w:r>
        <w:t>Gott sei gelobt, wir wissen,</w:t>
      </w:r>
      <w:r>
        <w:br/>
        <w:t>Wenn dieser Bau zerfällt</w:t>
      </w:r>
      <w:r>
        <w:br/>
        <w:t>Und Alles wird zerrissen,</w:t>
      </w:r>
      <w:r>
        <w:br/>
        <w:t>Was hier zusammenhält:</w:t>
      </w:r>
      <w:r>
        <w:br/>
        <w:t>Wir haben eine Hütte</w:t>
      </w:r>
      <w:r>
        <w:br/>
        <w:t>Von seiner eignen Hand,</w:t>
      </w:r>
      <w:r>
        <w:br/>
        <w:t>Die stehet in der Mitte</w:t>
      </w:r>
      <w:r>
        <w:br/>
        <w:t xml:space="preserve">Im neuen Vaterland. </w:t>
      </w:r>
    </w:p>
    <w:p w14:paraId="77C01B3A" w14:textId="77777777" w:rsidR="00133481" w:rsidRDefault="00133481" w:rsidP="00133481">
      <w:pPr>
        <w:pStyle w:val="StandardWeb"/>
      </w:pPr>
      <w:r>
        <w:t>Dieweil wir hier noch wallen,</w:t>
      </w:r>
      <w:r>
        <w:br/>
        <w:t>Sind wir beschwert, gedrückt;</w:t>
      </w:r>
      <w:r>
        <w:br/>
        <w:t>Es will uns nicht gefallen,</w:t>
      </w:r>
      <w:r>
        <w:br/>
        <w:t xml:space="preserve">Das Glück ist zu </w:t>
      </w:r>
      <w:proofErr w:type="spellStart"/>
      <w:r>
        <w:t>zerstückt</w:t>
      </w:r>
      <w:proofErr w:type="spellEnd"/>
      <w:r>
        <w:t>.</w:t>
      </w:r>
      <w:r>
        <w:br/>
        <w:t>Ein ewiges Verlangen</w:t>
      </w:r>
      <w:r>
        <w:br/>
        <w:t>Beseelet Alt und Jung</w:t>
      </w:r>
      <w:r>
        <w:br/>
        <w:t>Und dennoch will uns bangen</w:t>
      </w:r>
      <w:r>
        <w:br/>
        <w:t xml:space="preserve">Vor der </w:t>
      </w:r>
      <w:proofErr w:type="spellStart"/>
      <w:r>
        <w:t>Verwandelung</w:t>
      </w:r>
      <w:proofErr w:type="spellEnd"/>
      <w:r>
        <w:t xml:space="preserve">. </w:t>
      </w:r>
    </w:p>
    <w:p w14:paraId="1FE1659A" w14:textId="77777777" w:rsidR="00133481" w:rsidRDefault="00133481" w:rsidP="00133481">
      <w:pPr>
        <w:pStyle w:val="StandardWeb"/>
      </w:pPr>
      <w:r>
        <w:t>Wir wollen nicht entkleidet,</w:t>
      </w:r>
      <w:r>
        <w:br/>
        <w:t>Nur überkleidet sein,</w:t>
      </w:r>
      <w:r>
        <w:br/>
        <w:t>Wei Leib und Seele scheidet,</w:t>
      </w:r>
      <w:r>
        <w:br/>
        <w:t>Soll es wie Zauber sein.</w:t>
      </w:r>
      <w:r>
        <w:br/>
        <w:t>Es soll der Tod verschlungen</w:t>
      </w:r>
      <w:r>
        <w:br/>
        <w:t>Nur von dem Leben sein:</w:t>
      </w:r>
      <w:r>
        <w:br/>
        <w:t>Dir ist es ja gelungen,</w:t>
      </w:r>
      <w:r>
        <w:br/>
        <w:t xml:space="preserve">Das </w:t>
      </w:r>
      <w:proofErr w:type="spellStart"/>
      <w:r>
        <w:t>selge</w:t>
      </w:r>
      <w:proofErr w:type="spellEnd"/>
      <w:r>
        <w:t xml:space="preserve"> Los ist dein. </w:t>
      </w:r>
    </w:p>
    <w:p w14:paraId="25037D38" w14:textId="77777777" w:rsidR="00133481" w:rsidRDefault="00133481" w:rsidP="00133481">
      <w:pPr>
        <w:pStyle w:val="StandardWeb"/>
      </w:pPr>
      <w:r>
        <w:t>Nur Eine lichte Welle</w:t>
      </w:r>
      <w:r>
        <w:br/>
        <w:t>Brach durch die Sichtbarkeit,</w:t>
      </w:r>
      <w:r>
        <w:br/>
        <w:t>Und warf mit Blitzesschnelle</w:t>
      </w:r>
      <w:r>
        <w:br/>
        <w:t>Um dich des Himmels Kleid;</w:t>
      </w:r>
      <w:r>
        <w:br/>
        <w:t>Gott hat dich schnell erhoben,</w:t>
      </w:r>
      <w:r>
        <w:br/>
        <w:t xml:space="preserve">Fast ging es mir zu </w:t>
      </w:r>
      <w:proofErr w:type="spellStart"/>
      <w:r>
        <w:t>jach</w:t>
      </w:r>
      <w:proofErr w:type="spellEnd"/>
      <w:r>
        <w:t>;</w:t>
      </w:r>
      <w:r>
        <w:br/>
        <w:t>Mit Weinen und mit Loben</w:t>
      </w:r>
      <w:r>
        <w:br/>
        <w:t xml:space="preserve">Sah ich dem Fluge nach. </w:t>
      </w:r>
    </w:p>
    <w:p w14:paraId="11E790A2" w14:textId="77777777" w:rsidR="00133481" w:rsidRDefault="00133481" w:rsidP="00133481">
      <w:pPr>
        <w:pStyle w:val="StandardWeb"/>
      </w:pPr>
      <w:r>
        <w:t>Es war dein Tun und Streben</w:t>
      </w:r>
      <w:r>
        <w:br/>
        <w:t>Ein lichter Maientag,</w:t>
      </w:r>
      <w:r>
        <w:br/>
        <w:t>Der über meinem Leben</w:t>
      </w:r>
      <w:r>
        <w:br/>
        <w:t>Mit Himmelswonne lag;</w:t>
      </w:r>
      <w:r>
        <w:br/>
        <w:t>Von Treu zu Treu bewähret,</w:t>
      </w:r>
      <w:r>
        <w:br/>
        <w:t>Geführt von Licht zu Licht,</w:t>
      </w:r>
      <w:r>
        <w:br/>
        <w:t>So wurdest du verkläret</w:t>
      </w:r>
      <w:r>
        <w:br/>
        <w:t xml:space="preserve">Zum Engelsangesicht. </w:t>
      </w:r>
    </w:p>
    <w:p w14:paraId="7BA44EAB" w14:textId="77777777" w:rsidR="00133481" w:rsidRDefault="00133481" w:rsidP="00133481">
      <w:pPr>
        <w:pStyle w:val="StandardWeb"/>
      </w:pPr>
      <w:r>
        <w:t>Was soll ich fürder klagen</w:t>
      </w:r>
      <w:r>
        <w:br/>
        <w:t>Gedenkend an mein Weh,</w:t>
      </w:r>
      <w:r>
        <w:br/>
        <w:t>Mit Seufzen und mit Fragen,</w:t>
      </w:r>
      <w:r>
        <w:br/>
        <w:t>Was ich doch nicht versteh?</w:t>
      </w:r>
      <w:r>
        <w:br/>
        <w:t>Ist seine Lieb nicht größer,</w:t>
      </w:r>
      <w:r>
        <w:br/>
        <w:t>Als ich sie bieten kann?</w:t>
      </w:r>
      <w:r>
        <w:br/>
        <w:t>Dein Schöpfer und Erlöser</w:t>
      </w:r>
      <w:r>
        <w:br/>
        <w:t xml:space="preserve">Hat dir nur wohlgetan. </w:t>
      </w:r>
    </w:p>
    <w:p w14:paraId="696B02AF" w14:textId="77777777" w:rsidR="00133481" w:rsidRDefault="00133481" w:rsidP="00133481">
      <w:pPr>
        <w:pStyle w:val="StandardWeb"/>
      </w:pPr>
      <w:r>
        <w:t>Du ruhst in seinem Lieben</w:t>
      </w:r>
      <w:r>
        <w:br/>
        <w:t>Am Herz der Seligkeit;</w:t>
      </w:r>
      <w:r>
        <w:br/>
        <w:t>Uns aber ist geblieben</w:t>
      </w:r>
      <w:r>
        <w:br/>
        <w:t>Das Pfand, das uns befreit;</w:t>
      </w:r>
      <w:r>
        <w:br/>
        <w:t>Das ist des Geistes Wehen,</w:t>
      </w:r>
      <w:r>
        <w:br/>
        <w:t>Der uns bereitet still,</w:t>
      </w:r>
      <w:r>
        <w:br/>
        <w:t>Zu ihm und dir heißt gehen</w:t>
      </w:r>
      <w:r>
        <w:br/>
        <w:t xml:space="preserve">Und rufet, wann er will. </w:t>
      </w:r>
    </w:p>
    <w:p w14:paraId="520EBF81" w14:textId="77777777" w:rsidR="004E13CA" w:rsidRDefault="004E13CA" w:rsidP="004E13CA">
      <w:pPr>
        <w:pStyle w:val="berschrift1"/>
      </w:pPr>
      <w:r w:rsidRPr="004E13CA">
        <w:t>Gottes Name sei geschrieben</w:t>
      </w:r>
    </w:p>
    <w:p w14:paraId="1AD59D65" w14:textId="77777777" w:rsidR="004E13CA" w:rsidRDefault="004E13CA" w:rsidP="004E13CA">
      <w:pPr>
        <w:pStyle w:val="StandardWeb"/>
      </w:pPr>
      <w:r>
        <w:t>Gottes Name sei geschrieben</w:t>
      </w:r>
      <w:r>
        <w:br/>
        <w:t>Über all dein Tun und Lieben,</w:t>
      </w:r>
      <w:r>
        <w:br/>
        <w:t>Sei es groß nun, sei es klein!</w:t>
      </w:r>
      <w:r>
        <w:br/>
        <w:t>Nicht was du getan hienieden,</w:t>
      </w:r>
      <w:r>
        <w:br/>
        <w:t>Was du warst, das schaffet Frieden,</w:t>
      </w:r>
      <w:r>
        <w:br/>
        <w:t xml:space="preserve">Ewig Segen oder Pein. </w:t>
      </w:r>
    </w:p>
    <w:p w14:paraId="1003E3E4" w14:textId="77777777" w:rsidR="004E13CA" w:rsidRDefault="004E13CA" w:rsidP="004E13CA">
      <w:pPr>
        <w:pStyle w:val="StandardWeb"/>
      </w:pPr>
      <w:r>
        <w:t>Auch der Ärmste, der Entblößte</w:t>
      </w:r>
      <w:r>
        <w:br/>
        <w:t>Aller Kraft, vermag das Größte,</w:t>
      </w:r>
      <w:r>
        <w:br/>
        <w:t>Was ein Mensch nur wirken kann:</w:t>
      </w:r>
      <w:r>
        <w:br/>
        <w:t>Seiner Seele Feld zu bauen,</w:t>
      </w:r>
      <w:r>
        <w:br/>
        <w:t>Fröhlich auf zum Herrn zu schauen,</w:t>
      </w:r>
      <w:r>
        <w:br/>
        <w:t>Frei zu werden von dem Bann.</w:t>
      </w:r>
    </w:p>
    <w:p w14:paraId="004A5E26" w14:textId="77777777" w:rsidR="004E13CA" w:rsidRDefault="004E13CA" w:rsidP="004E13CA">
      <w:pPr>
        <w:pStyle w:val="StandardWeb"/>
      </w:pPr>
      <w:r>
        <w:t>Kannst ein Gotteskind ja werden!</w:t>
      </w:r>
      <w:r>
        <w:br/>
        <w:t xml:space="preserve">Gibt es </w:t>
      </w:r>
      <w:proofErr w:type="spellStart"/>
      <w:r>
        <w:t>Höhres</w:t>
      </w:r>
      <w:proofErr w:type="spellEnd"/>
      <w:r>
        <w:t xml:space="preserve"> noch auf Erden?</w:t>
      </w:r>
      <w:r>
        <w:br/>
        <w:t>Nun wohlan, so zögre nicht:</w:t>
      </w:r>
      <w:r>
        <w:br/>
      </w:r>
      <w:proofErr w:type="spellStart"/>
      <w:r>
        <w:t>Werd</w:t>
      </w:r>
      <w:proofErr w:type="spellEnd"/>
      <w:r>
        <w:t xml:space="preserve"> sein Kind, auch deine Engel</w:t>
      </w:r>
      <w:r>
        <w:br/>
        <w:t>Sehen allzeit ohne Mängel</w:t>
      </w:r>
      <w:r>
        <w:br/>
        <w:t xml:space="preserve">Deines Gottes Angesicht. </w:t>
      </w:r>
    </w:p>
    <w:p w14:paraId="400A93BF" w14:textId="77777777" w:rsidR="004E13CA" w:rsidRDefault="004E13CA" w:rsidP="004E13CA">
      <w:pPr>
        <w:pStyle w:val="StandardWeb"/>
      </w:pPr>
      <w:r>
        <w:t>Willst du wirken, nun so trete</w:t>
      </w:r>
      <w:r>
        <w:br/>
        <w:t>Fromm und kindlich im Gebete</w:t>
      </w:r>
      <w:r>
        <w:br/>
        <w:t>Hin vor seinen Gnadenthron!</w:t>
      </w:r>
      <w:r>
        <w:br/>
      </w:r>
      <w:proofErr w:type="spellStart"/>
      <w:r>
        <w:t>Bet</w:t>
      </w:r>
      <w:proofErr w:type="spellEnd"/>
      <w:r>
        <w:t xml:space="preserve"> für Diesen, </w:t>
      </w:r>
      <w:proofErr w:type="spellStart"/>
      <w:r>
        <w:t>bet</w:t>
      </w:r>
      <w:proofErr w:type="spellEnd"/>
      <w:r>
        <w:t xml:space="preserve"> für Jenen,</w:t>
      </w:r>
      <w:r>
        <w:br/>
      </w:r>
      <w:proofErr w:type="spellStart"/>
      <w:r>
        <w:t>Bet</w:t>
      </w:r>
      <w:proofErr w:type="spellEnd"/>
      <w:r>
        <w:t xml:space="preserve"> für alle Welt mit Sehnen,</w:t>
      </w:r>
      <w:r>
        <w:br/>
      </w:r>
      <w:proofErr w:type="spellStart"/>
      <w:r>
        <w:t>Bet</w:t>
      </w:r>
      <w:proofErr w:type="spellEnd"/>
      <w:r>
        <w:t xml:space="preserve"> zum Vater in dem Sohn! </w:t>
      </w:r>
    </w:p>
    <w:p w14:paraId="70D2EC37" w14:textId="77777777" w:rsidR="004E13CA" w:rsidRDefault="004E13CA" w:rsidP="004E13CA">
      <w:pPr>
        <w:pStyle w:val="StandardWeb"/>
      </w:pPr>
      <w:r>
        <w:t xml:space="preserve">Soll dir </w:t>
      </w:r>
      <w:proofErr w:type="spellStart"/>
      <w:r>
        <w:t>Größres</w:t>
      </w:r>
      <w:proofErr w:type="spellEnd"/>
      <w:r>
        <w:t xml:space="preserve"> noch begegnen,</w:t>
      </w:r>
      <w:r>
        <w:br/>
        <w:t>Als die ganze Welt zu segnen?</w:t>
      </w:r>
      <w:r>
        <w:br/>
        <w:t>Willst du stärker, reicher sein?</w:t>
      </w:r>
      <w:r>
        <w:br/>
        <w:t>Preise Gott zu allen Stunden,</w:t>
      </w:r>
      <w:r>
        <w:br/>
        <w:t>Ob sie bös, ob gut befunden,</w:t>
      </w:r>
      <w:r>
        <w:br/>
        <w:t>Und das Himmelreich ist dein.</w:t>
      </w:r>
    </w:p>
    <w:p w14:paraId="0EBB1818" w14:textId="77777777" w:rsidR="00133481" w:rsidRDefault="00133481" w:rsidP="00133481">
      <w:pPr>
        <w:pStyle w:val="berschrift1"/>
      </w:pPr>
      <w:r w:rsidRPr="0099522E">
        <w:t>Herr, wie du willst und meinest</w:t>
      </w:r>
    </w:p>
    <w:p w14:paraId="3A980924" w14:textId="77777777" w:rsidR="00133481" w:rsidRDefault="00133481" w:rsidP="00133481">
      <w:pPr>
        <w:pStyle w:val="StandardWeb"/>
      </w:pPr>
      <w:r>
        <w:t>Herr, wie du willst und meinest,</w:t>
      </w:r>
      <w:r>
        <w:br/>
        <w:t>So tue du mit mir;</w:t>
      </w:r>
      <w:r>
        <w:br/>
        <w:t>Wenn du nur stets vereinest</w:t>
      </w:r>
      <w:r>
        <w:br/>
        <w:t>Mich inniger mit dir!</w:t>
      </w:r>
      <w:r>
        <w:br/>
        <w:t>Du Atem alles Lebens,</w:t>
      </w:r>
      <w:r>
        <w:br/>
        <w:t>Du Licht von jedem Schein,</w:t>
      </w:r>
      <w:r>
        <w:br/>
        <w:t>Du Sehne alles Strebens,</w:t>
      </w:r>
      <w:r>
        <w:br/>
        <w:t xml:space="preserve">Du Sein von allem Sein! </w:t>
      </w:r>
    </w:p>
    <w:p w14:paraId="75A37B4C" w14:textId="77777777" w:rsidR="00133481" w:rsidRDefault="00133481" w:rsidP="00133481">
      <w:pPr>
        <w:pStyle w:val="StandardWeb"/>
      </w:pPr>
      <w:r>
        <w:t>Ich lege meinen Willen</w:t>
      </w:r>
      <w:r>
        <w:br/>
        <w:t>Getrost in deine Hand;</w:t>
      </w:r>
      <w:r>
        <w:br/>
        <w:t>Was meinen Schmerz kann stillen,</w:t>
      </w:r>
      <w:r>
        <w:br/>
        <w:t>Ist dir allein bekannt:</w:t>
      </w:r>
      <w:r>
        <w:br/>
        <w:t>Du hast mich ja erschaffen,</w:t>
      </w:r>
      <w:r>
        <w:br/>
        <w:t>Du kennst dies Herz von Staub;</w:t>
      </w:r>
      <w:r>
        <w:br/>
        <w:t>Ein Nichts kann es entraffen,</w:t>
      </w:r>
      <w:r>
        <w:br/>
        <w:t xml:space="preserve">Als wie ein welkes Laub. </w:t>
      </w:r>
    </w:p>
    <w:p w14:paraId="1BBE0EEB" w14:textId="77777777" w:rsidR="00133481" w:rsidRDefault="00133481" w:rsidP="00133481">
      <w:pPr>
        <w:pStyle w:val="StandardWeb"/>
      </w:pPr>
      <w:r>
        <w:t>Wie schneidet doch das Messer</w:t>
      </w:r>
      <w:r>
        <w:br/>
        <w:t>Der Reinigung so scharf!</w:t>
      </w:r>
      <w:r>
        <w:br/>
        <w:t>Doch du, Herr, weißt es besser,</w:t>
      </w:r>
      <w:r>
        <w:br/>
        <w:t>Was Alles ich bedarf:</w:t>
      </w:r>
      <w:r>
        <w:br/>
        <w:t>Du nimmst von deiner Rebe</w:t>
      </w:r>
      <w:r>
        <w:br/>
        <w:t>Jedwedes eitle Reis,</w:t>
      </w:r>
      <w:r>
        <w:br/>
        <w:t>Dass sie nur Früchte gebe</w:t>
      </w:r>
      <w:r>
        <w:br/>
        <w:t xml:space="preserve">Zu deinem Lob und Preis. </w:t>
      </w:r>
    </w:p>
    <w:p w14:paraId="654F0E08" w14:textId="77777777" w:rsidR="00133481" w:rsidRDefault="00133481" w:rsidP="00133481">
      <w:pPr>
        <w:pStyle w:val="StandardWeb"/>
      </w:pPr>
      <w:r>
        <w:t>Du weißt, die Rebe tränet;</w:t>
      </w:r>
      <w:r>
        <w:br/>
        <w:t>Doch achtest du es nicht,</w:t>
      </w:r>
      <w:r>
        <w:br/>
        <w:t>Wie auch das Herz sich sehnet,</w:t>
      </w:r>
      <w:r>
        <w:br/>
        <w:t>Du hältst mit ihm Gericht:</w:t>
      </w:r>
      <w:r>
        <w:br/>
        <w:t>Von aller Welt geschieden,</w:t>
      </w:r>
      <w:r>
        <w:br/>
        <w:t>Von aller Lust und Last,</w:t>
      </w:r>
      <w:r>
        <w:br/>
        <w:t>Find ich allein den Frieden,</w:t>
      </w:r>
      <w:r>
        <w:br/>
        <w:t xml:space="preserve">Den du verheißen hast. </w:t>
      </w:r>
    </w:p>
    <w:p w14:paraId="24DA3FBF" w14:textId="77777777" w:rsidR="00133481" w:rsidRDefault="00133481" w:rsidP="00133481">
      <w:pPr>
        <w:pStyle w:val="StandardWeb"/>
      </w:pPr>
      <w:r>
        <w:t>Die seligsten Gedanken</w:t>
      </w:r>
      <w:r>
        <w:br/>
        <w:t>Bricht deine Hand entzwei,</w:t>
      </w:r>
      <w:r>
        <w:br/>
        <w:t>Und macht von allen Schranken</w:t>
      </w:r>
      <w:r>
        <w:br/>
        <w:t>Und Liebesfesseln frei;</w:t>
      </w:r>
      <w:r>
        <w:br/>
        <w:t>Mein Meinen, Wünschen, Hoffen,</w:t>
      </w:r>
      <w:r>
        <w:br/>
        <w:t>Und was mir ward zu Teil,</w:t>
      </w:r>
      <w:r>
        <w:br/>
        <w:t>Hast du ins Herz getroffen</w:t>
      </w:r>
      <w:r>
        <w:br/>
        <w:t xml:space="preserve">Mit deinem </w:t>
      </w:r>
      <w:proofErr w:type="spellStart"/>
      <w:r>
        <w:t>heilgen</w:t>
      </w:r>
      <w:proofErr w:type="spellEnd"/>
      <w:r>
        <w:t xml:space="preserve"> Pfeil. </w:t>
      </w:r>
    </w:p>
    <w:p w14:paraId="63CC3902" w14:textId="77777777" w:rsidR="00133481" w:rsidRDefault="00133481" w:rsidP="00133481">
      <w:pPr>
        <w:pStyle w:val="StandardWeb"/>
      </w:pPr>
      <w:r>
        <w:t>Was nicht dein Königssiegel</w:t>
      </w:r>
      <w:r>
        <w:br/>
        <w:t>An seiner Stirne trägt</w:t>
      </w:r>
      <w:r>
        <w:br/>
        <w:t>Das wirfst du in den Tiegel,</w:t>
      </w:r>
      <w:r>
        <w:br/>
        <w:t>Von Lieb und Zorn bewegt,</w:t>
      </w:r>
      <w:r>
        <w:br/>
        <w:t>Dass es im neuen Feuer</w:t>
      </w:r>
      <w:r>
        <w:br/>
        <w:t>Vermehre den Gehalt,</w:t>
      </w:r>
      <w:r>
        <w:br/>
        <w:t>Und deinen Willen treuer</w:t>
      </w:r>
      <w:r>
        <w:br/>
        <w:t xml:space="preserve">Verkünde die Gestalt. </w:t>
      </w:r>
    </w:p>
    <w:p w14:paraId="2CB3EB87" w14:textId="77777777" w:rsidR="00133481" w:rsidRDefault="00133481" w:rsidP="00133481">
      <w:pPr>
        <w:pStyle w:val="StandardWeb"/>
      </w:pPr>
      <w:r>
        <w:t>So nimm denn, was ich habe,</w:t>
      </w:r>
      <w:r>
        <w:br/>
        <w:t>Nimm, was ich war und bin,</w:t>
      </w:r>
      <w:r>
        <w:br/>
        <w:t xml:space="preserve">Du meine </w:t>
      </w:r>
      <w:proofErr w:type="spellStart"/>
      <w:r>
        <w:t>einzge</w:t>
      </w:r>
      <w:proofErr w:type="spellEnd"/>
      <w:r>
        <w:t xml:space="preserve"> Labe,</w:t>
      </w:r>
      <w:r>
        <w:br/>
        <w:t>Mein einziger Gewinn!</w:t>
      </w:r>
      <w:r>
        <w:br/>
        <w:t>Nimm Vater mich und trage</w:t>
      </w:r>
      <w:r>
        <w:br/>
        <w:t xml:space="preserve">Den </w:t>
      </w:r>
      <w:proofErr w:type="spellStart"/>
      <w:r>
        <w:t>staubgebornen</w:t>
      </w:r>
      <w:proofErr w:type="spellEnd"/>
      <w:r>
        <w:t xml:space="preserve"> Sohn:</w:t>
      </w:r>
      <w:r>
        <w:br/>
        <w:t>Ich will nur dich und frage</w:t>
      </w:r>
      <w:r>
        <w:br/>
        <w:t xml:space="preserve">Nach keinem andern Lohn. </w:t>
      </w:r>
    </w:p>
    <w:p w14:paraId="365E82B2" w14:textId="77777777" w:rsidR="0099522E" w:rsidRDefault="0099522E" w:rsidP="0099522E">
      <w:pPr>
        <w:pStyle w:val="berschrift1"/>
      </w:pPr>
      <w:r w:rsidRPr="0099522E">
        <w:t>Herz und Hände hocherhoben</w:t>
      </w:r>
    </w:p>
    <w:p w14:paraId="62C8AC6C" w14:textId="77777777" w:rsidR="0099522E" w:rsidRDefault="0099522E" w:rsidP="0099522E">
      <w:pPr>
        <w:pStyle w:val="StandardWeb"/>
      </w:pPr>
      <w:r>
        <w:t>Herz und Hände hocherhoben</w:t>
      </w:r>
      <w:r>
        <w:br/>
      </w:r>
      <w:proofErr w:type="spellStart"/>
      <w:r>
        <w:t>Tret</w:t>
      </w:r>
      <w:proofErr w:type="spellEnd"/>
      <w:r>
        <w:t xml:space="preserve"> ich vor dein Angesicht;</w:t>
      </w:r>
      <w:r>
        <w:br/>
        <w:t>Meine Zunge ist voll Loben</w:t>
      </w:r>
      <w:r>
        <w:br/>
        <w:t>Und mein Auge voller Licht,</w:t>
      </w:r>
      <w:r>
        <w:br/>
        <w:t>Hoch begnadigt, hoch beglücket</w:t>
      </w:r>
      <w:r>
        <w:br/>
        <w:t>Schau ich, was du mir getan,</w:t>
      </w:r>
      <w:r>
        <w:br/>
        <w:t>Und im tiefsten Geist entzücket</w:t>
      </w:r>
      <w:r>
        <w:br/>
        <w:t xml:space="preserve">Darf ich meinem Heiland </w:t>
      </w:r>
      <w:proofErr w:type="spellStart"/>
      <w:r>
        <w:t>nahn</w:t>
      </w:r>
      <w:proofErr w:type="spellEnd"/>
      <w:r>
        <w:t xml:space="preserve">. </w:t>
      </w:r>
    </w:p>
    <w:p w14:paraId="478B8932" w14:textId="77777777" w:rsidR="0099522E" w:rsidRDefault="0099522E" w:rsidP="0099522E">
      <w:pPr>
        <w:pStyle w:val="StandardWeb"/>
      </w:pPr>
      <w:r>
        <w:t>Als ich wähnte zu verderben,</w:t>
      </w:r>
      <w:r>
        <w:br/>
        <w:t>Und mein Sein in Nichts zerbrach,</w:t>
      </w:r>
      <w:r>
        <w:br/>
        <w:t>Meine Seele wollte sterben,</w:t>
      </w:r>
      <w:r>
        <w:br/>
        <w:t>Riefst du diesen Morgen wach;</w:t>
      </w:r>
      <w:r>
        <w:br/>
        <w:t>Und in eitel Sieg verschlungen</w:t>
      </w:r>
      <w:r>
        <w:br/>
        <w:t>Ist durch deine Hand der Tod,</w:t>
      </w:r>
      <w:r>
        <w:br/>
        <w:t>Und die Seele losgerungen</w:t>
      </w:r>
      <w:r>
        <w:br/>
        <w:t xml:space="preserve">Von der Erde Lust und Not. </w:t>
      </w:r>
    </w:p>
    <w:p w14:paraId="4F1B1476" w14:textId="77777777" w:rsidR="0099522E" w:rsidRDefault="0099522E" w:rsidP="0099522E">
      <w:pPr>
        <w:pStyle w:val="StandardWeb"/>
      </w:pPr>
      <w:r>
        <w:t>Herr, wie hast du angesehen</w:t>
      </w:r>
      <w:r>
        <w:br/>
        <w:t>Deines Dieners Niedrigkeit!</w:t>
      </w:r>
      <w:r>
        <w:br/>
        <w:t>Denen, die in Lilien gehen,</w:t>
      </w:r>
      <w:r>
        <w:br/>
        <w:t>Hast auch ihn du eingereiht.</w:t>
      </w:r>
      <w:r>
        <w:br/>
        <w:t>Um mich leuchten, um mich weben</w:t>
      </w:r>
      <w:r>
        <w:br/>
        <w:t>Seh ich froh dein heilig Reich,</w:t>
      </w:r>
      <w:r>
        <w:br/>
        <w:t>Und mein altes Sein und Leben</w:t>
      </w:r>
      <w:r>
        <w:br/>
        <w:t xml:space="preserve">Einer fernen Wolke gleich. </w:t>
      </w:r>
    </w:p>
    <w:p w14:paraId="5CECCFC7" w14:textId="77777777" w:rsidR="0099522E" w:rsidRDefault="0099522E" w:rsidP="0099522E">
      <w:pPr>
        <w:pStyle w:val="StandardWeb"/>
      </w:pPr>
      <w:r>
        <w:t>Ach wie himmlisch, ach wie prächtig</w:t>
      </w:r>
      <w:r>
        <w:br/>
        <w:t>Ist es großer Gott bei dir!</w:t>
      </w:r>
      <w:r>
        <w:br/>
        <w:t>Heilig, wunderbar und mächtig</w:t>
      </w:r>
      <w:r>
        <w:br/>
        <w:t>Ist dein Name für und für.</w:t>
      </w:r>
      <w:r>
        <w:br/>
        <w:t>Über alle Höhn und Weiten,</w:t>
      </w:r>
      <w:r>
        <w:br/>
        <w:t>Streckt sich die Barmherzigkeit;</w:t>
      </w:r>
      <w:r>
        <w:br/>
        <w:t>Wer dich fürchtet, den begleiten</w:t>
      </w:r>
      <w:r>
        <w:br/>
        <w:t xml:space="preserve">Heil und Frieden allezeit. </w:t>
      </w:r>
    </w:p>
    <w:p w14:paraId="03EBE821" w14:textId="77777777" w:rsidR="0099522E" w:rsidRDefault="0099522E" w:rsidP="0099522E">
      <w:pPr>
        <w:pStyle w:val="StandardWeb"/>
      </w:pPr>
      <w:r>
        <w:t>Die Gewaltgen stößt vom Stuhle</w:t>
      </w:r>
      <w:r>
        <w:br/>
        <w:t>Deines Armes große Kraft,</w:t>
      </w:r>
      <w:r>
        <w:br/>
        <w:t>Und in des Verderbens Pfuhle,</w:t>
      </w:r>
      <w:r>
        <w:br/>
        <w:t>Stirbt der Hoffart Leidenschaft;</w:t>
      </w:r>
      <w:r>
        <w:br/>
        <w:t>Aber, die in Demut wandeln,</w:t>
      </w:r>
      <w:r>
        <w:br/>
        <w:t>Ziehst du nah zu deinem Thron,</w:t>
      </w:r>
      <w:r>
        <w:br/>
        <w:t>Und der Einfalt schlichtes Handeln</w:t>
      </w:r>
      <w:r>
        <w:br/>
        <w:t>Krönest du mit hohem Lohn.</w:t>
      </w:r>
    </w:p>
    <w:p w14:paraId="0C34DD82" w14:textId="77777777" w:rsidR="0099522E" w:rsidRDefault="0099522E" w:rsidP="0099522E">
      <w:pPr>
        <w:pStyle w:val="StandardWeb"/>
      </w:pPr>
      <w:r>
        <w:t>Und die Hungrigen die füllest</w:t>
      </w:r>
      <w:r>
        <w:br/>
        <w:t>Du mit Gütern reich und hehr,</w:t>
      </w:r>
      <w:r>
        <w:br/>
        <w:t>Und, wie du ihr Sehnen stillest,</w:t>
      </w:r>
      <w:r>
        <w:br/>
      </w:r>
      <w:proofErr w:type="spellStart"/>
      <w:r>
        <w:t>Lässest</w:t>
      </w:r>
      <w:proofErr w:type="spellEnd"/>
      <w:r>
        <w:t xml:space="preserve"> du die Reichen leer.</w:t>
      </w:r>
      <w:r>
        <w:br/>
        <w:t>In des Leidens tiefste Wunden</w:t>
      </w:r>
      <w:r>
        <w:br/>
        <w:t>Gießest du des Heiles Del;</w:t>
      </w:r>
      <w:r>
        <w:br/>
        <w:t>Ja, du hilfst zu allen Stunden</w:t>
      </w:r>
      <w:r>
        <w:br/>
        <w:t xml:space="preserve">Deinem Diener Israel. </w:t>
      </w:r>
    </w:p>
    <w:p w14:paraId="63227B72" w14:textId="77777777" w:rsidR="0099522E" w:rsidRDefault="0099522E" w:rsidP="0099522E">
      <w:pPr>
        <w:pStyle w:val="StandardWeb"/>
      </w:pPr>
      <w:r>
        <w:t>Wie du einst zu unsern Vätern</w:t>
      </w:r>
      <w:r>
        <w:br/>
        <w:t>Sprachst dein gnadenreiches Wort,</w:t>
      </w:r>
      <w:r>
        <w:br/>
        <w:t>Tönt es allen deinen Betern</w:t>
      </w:r>
      <w:r>
        <w:br/>
        <w:t>Heute noch und immer fort.</w:t>
      </w:r>
      <w:r>
        <w:br/>
        <w:t>Köstlich ist es, Ja und Amen;</w:t>
      </w:r>
      <w:r>
        <w:br/>
        <w:t>Wer es hört, der freuet sich,</w:t>
      </w:r>
      <w:r>
        <w:br/>
        <w:t>Und dein auserwählter Samen</w:t>
      </w:r>
      <w:r>
        <w:br/>
        <w:t xml:space="preserve">Lebt und grünet ewiglich. </w:t>
      </w:r>
    </w:p>
    <w:p w14:paraId="5011E1C2" w14:textId="77777777" w:rsidR="004E13CA" w:rsidRDefault="004E13CA" w:rsidP="004E13CA">
      <w:pPr>
        <w:pStyle w:val="berschrift1"/>
      </w:pPr>
      <w:r w:rsidRPr="004E13CA">
        <w:t>Hindurch, hindurch mit Freuden!</w:t>
      </w:r>
    </w:p>
    <w:p w14:paraId="590EAE2F" w14:textId="77777777" w:rsidR="004E13CA" w:rsidRDefault="004E13CA" w:rsidP="004E13CA">
      <w:pPr>
        <w:pStyle w:val="StandardWeb"/>
      </w:pPr>
      <w:r>
        <w:t>Hindurch, hindurch mit Freuden!</w:t>
      </w:r>
      <w:r>
        <w:br/>
        <w:t>Das soll die Losung sein!</w:t>
      </w:r>
      <w:r>
        <w:br/>
        <w:t>Hindurch durch alle Leiden,</w:t>
      </w:r>
      <w:r>
        <w:br/>
        <w:t xml:space="preserve">Durch Kreuz und Not und Pein! </w:t>
      </w:r>
    </w:p>
    <w:p w14:paraId="233D31B2" w14:textId="77777777" w:rsidR="004E13CA" w:rsidRDefault="004E13CA" w:rsidP="004E13CA">
      <w:pPr>
        <w:pStyle w:val="StandardWeb"/>
      </w:pPr>
      <w:r>
        <w:t>Hindurch, hindurch mit Freuden</w:t>
      </w:r>
      <w:r>
        <w:br/>
        <w:t>Mit Gottes Helm und Sieg</w:t>
      </w:r>
      <w:r>
        <w:br/>
        <w:t>Durch Leiden und durch Streiten</w:t>
      </w:r>
      <w:r>
        <w:br/>
        <w:t>In seinem heil‘gen Krieg!</w:t>
      </w:r>
    </w:p>
    <w:p w14:paraId="7DA82D5C" w14:textId="77777777" w:rsidR="004E13CA" w:rsidRDefault="004E13CA" w:rsidP="004E13CA">
      <w:pPr>
        <w:pStyle w:val="StandardWeb"/>
      </w:pPr>
      <w:r>
        <w:t>Hindurch die öden Strecken</w:t>
      </w:r>
      <w:r>
        <w:br/>
        <w:t>Von unsrer Wanderschaft,</w:t>
      </w:r>
      <w:r>
        <w:br/>
        <w:t>Durch Klüfte und durch Schrecken</w:t>
      </w:r>
      <w:r>
        <w:br/>
        <w:t xml:space="preserve">Mit seinem starken Schaft! </w:t>
      </w:r>
    </w:p>
    <w:p w14:paraId="37E12F5D" w14:textId="77777777" w:rsidR="004E13CA" w:rsidRDefault="004E13CA" w:rsidP="004E13CA">
      <w:pPr>
        <w:pStyle w:val="StandardWeb"/>
      </w:pPr>
      <w:r>
        <w:t>Hindurch durch das Gestrüppe,</w:t>
      </w:r>
      <w:r>
        <w:br/>
        <w:t>Das an uns zerrt und reißt,</w:t>
      </w:r>
      <w:r>
        <w:br/>
        <w:t>Und wie die ganze Sippe</w:t>
      </w:r>
      <w:r>
        <w:br/>
        <w:t xml:space="preserve">Von kleinem Jammer heißt! </w:t>
      </w:r>
    </w:p>
    <w:p w14:paraId="54E2CFE3" w14:textId="77777777" w:rsidR="004E13CA" w:rsidRDefault="004E13CA" w:rsidP="004E13CA">
      <w:pPr>
        <w:pStyle w:val="StandardWeb"/>
      </w:pPr>
      <w:r>
        <w:t>Hindurch durch alle Schmerzen,</w:t>
      </w:r>
      <w:r>
        <w:br/>
        <w:t>Durch Kummer, List und Zorn!</w:t>
      </w:r>
      <w:r>
        <w:br/>
        <w:t>Wir tragen tief im Herzen</w:t>
      </w:r>
      <w:r>
        <w:br/>
        <w:t xml:space="preserve">Die Rose ohne Dorn! </w:t>
      </w:r>
    </w:p>
    <w:p w14:paraId="1C4E0DC9" w14:textId="77777777" w:rsidR="004E13CA" w:rsidRDefault="004E13CA" w:rsidP="004E13CA">
      <w:pPr>
        <w:pStyle w:val="StandardWeb"/>
      </w:pPr>
      <w:r>
        <w:t>Und wenn es schwül und traurig</w:t>
      </w:r>
      <w:r>
        <w:br/>
        <w:t xml:space="preserve">Und trostlos </w:t>
      </w:r>
      <w:proofErr w:type="spellStart"/>
      <w:r>
        <w:t>allwärts</w:t>
      </w:r>
      <w:proofErr w:type="spellEnd"/>
      <w:r>
        <w:t xml:space="preserve"> steht</w:t>
      </w:r>
      <w:r>
        <w:br/>
        <w:t>Und das Gewölke schaurig</w:t>
      </w:r>
      <w:r>
        <w:br/>
        <w:t xml:space="preserve">Fast bis zur Erde geht: </w:t>
      </w:r>
    </w:p>
    <w:p w14:paraId="79739515" w14:textId="77777777" w:rsidR="004E13CA" w:rsidRDefault="004E13CA" w:rsidP="004E13CA">
      <w:pPr>
        <w:pStyle w:val="StandardWeb"/>
      </w:pPr>
      <w:r>
        <w:t>Hindurch mit Adlerflügeln,</w:t>
      </w:r>
      <w:r>
        <w:br/>
        <w:t>Mit Danken und Gebet,</w:t>
      </w:r>
      <w:r>
        <w:br/>
        <w:t xml:space="preserve">Hin, wo auf </w:t>
      </w:r>
      <w:proofErr w:type="spellStart"/>
      <w:r>
        <w:t>ew‘gen</w:t>
      </w:r>
      <w:proofErr w:type="spellEnd"/>
      <w:r>
        <w:t xml:space="preserve"> Hügeln</w:t>
      </w:r>
      <w:r>
        <w:br/>
        <w:t xml:space="preserve">Der Tempel Gottes steht! </w:t>
      </w:r>
    </w:p>
    <w:p w14:paraId="622B4841" w14:textId="77777777" w:rsidR="004E13CA" w:rsidRDefault="004E13CA" w:rsidP="004E13CA">
      <w:pPr>
        <w:pStyle w:val="StandardWeb"/>
      </w:pPr>
      <w:r>
        <w:t>Hindurch! hindurch mit Freuden</w:t>
      </w:r>
      <w:r>
        <w:br/>
        <w:t>Selbst durch des Todes Nacht!</w:t>
      </w:r>
      <w:r>
        <w:br/>
        <w:t>Hindurch die letzten Leiden,</w:t>
      </w:r>
      <w:r>
        <w:br/>
        <w:t xml:space="preserve">Bis dass es heißt: „Vollbracht!“ </w:t>
      </w:r>
    </w:p>
    <w:p w14:paraId="019B0AE1" w14:textId="77777777" w:rsidR="00133481" w:rsidRDefault="00133481" w:rsidP="00133481">
      <w:pPr>
        <w:pStyle w:val="berschrift1"/>
      </w:pPr>
      <w:r w:rsidRPr="0099522E">
        <w:t>Hinein, hinein in Kampf und Schmerz!</w:t>
      </w:r>
    </w:p>
    <w:p w14:paraId="33FD1C0D" w14:textId="77777777" w:rsidR="00133481" w:rsidRDefault="00133481" w:rsidP="00133481">
      <w:pPr>
        <w:pStyle w:val="StandardWeb"/>
      </w:pPr>
      <w:r>
        <w:t>Hinein, hinein in Kampf und Schmerz!</w:t>
      </w:r>
      <w:r>
        <w:br/>
        <w:t>Was zitterst du, o Menschenherz?</w:t>
      </w:r>
      <w:r>
        <w:br/>
        <w:t>Umarme freudig Kampf und Not,</w:t>
      </w:r>
      <w:r>
        <w:br/>
        <w:t>Das Leben und den dunkeln. Tod!</w:t>
      </w:r>
      <w:r>
        <w:br/>
        <w:t>O ring mit Gott mit starkem Arm,</w:t>
      </w:r>
      <w:r>
        <w:br/>
        <w:t>In jeder Lust, in jedem Harm!</w:t>
      </w:r>
      <w:r>
        <w:br/>
        <w:t>In finstrer Nacht, in tiefstem Weh</w:t>
      </w:r>
      <w:r>
        <w:br/>
        <w:t xml:space="preserve">Da sinkt der Strahl von </w:t>
      </w:r>
      <w:proofErr w:type="spellStart"/>
      <w:r>
        <w:t>selger</w:t>
      </w:r>
      <w:proofErr w:type="spellEnd"/>
      <w:r>
        <w:t xml:space="preserve"> </w:t>
      </w:r>
      <w:proofErr w:type="spellStart"/>
      <w:r>
        <w:t>Höh</w:t>
      </w:r>
      <w:proofErr w:type="spellEnd"/>
      <w:r>
        <w:t>,</w:t>
      </w:r>
      <w:r>
        <w:br/>
        <w:t>Da blitzt, wie einst das Wort gebot,</w:t>
      </w:r>
      <w:r>
        <w:br/>
        <w:t xml:space="preserve">Das Licht hervor </w:t>
      </w:r>
      <w:proofErr w:type="spellStart"/>
      <w:r>
        <w:t>rubinenrot</w:t>
      </w:r>
      <w:proofErr w:type="spellEnd"/>
      <w:r>
        <w:t>.</w:t>
      </w:r>
      <w:r>
        <w:br/>
        <w:t>Greif nach dein Kranz! o komm hervor,</w:t>
      </w:r>
      <w:r>
        <w:br/>
        <w:t>Schreit kühnlich durch des Todes Tor!</w:t>
      </w:r>
      <w:r>
        <w:br/>
        <w:t>Zeuch aus aus deinem engen Zelt</w:t>
      </w:r>
      <w:r>
        <w:br/>
        <w:t>Heraus in Gottes freie Welt!</w:t>
      </w:r>
      <w:r>
        <w:br/>
        <w:t xml:space="preserve">Was lässt du, </w:t>
      </w:r>
      <w:proofErr w:type="spellStart"/>
      <w:r>
        <w:t>Selger</w:t>
      </w:r>
      <w:proofErr w:type="spellEnd"/>
      <w:r>
        <w:t>, denn zurück?</w:t>
      </w:r>
      <w:r>
        <w:br/>
      </w:r>
      <w:proofErr w:type="spellStart"/>
      <w:r>
        <w:t>Zerstückten</w:t>
      </w:r>
      <w:proofErr w:type="spellEnd"/>
      <w:r>
        <w:t xml:space="preserve"> Schmerz, </w:t>
      </w:r>
      <w:proofErr w:type="spellStart"/>
      <w:r>
        <w:t>zerstücktes</w:t>
      </w:r>
      <w:proofErr w:type="spellEnd"/>
      <w:r>
        <w:t xml:space="preserve"> Glück!</w:t>
      </w:r>
      <w:r>
        <w:br/>
        <w:t>Hier göttlich Weh und Jubelklang,</w:t>
      </w:r>
      <w:r>
        <w:br/>
        <w:t xml:space="preserve">Ein </w:t>
      </w:r>
      <w:proofErr w:type="spellStart"/>
      <w:r>
        <w:t>ewger</w:t>
      </w:r>
      <w:proofErr w:type="spellEnd"/>
      <w:r>
        <w:t xml:space="preserve">, </w:t>
      </w:r>
      <w:proofErr w:type="spellStart"/>
      <w:r>
        <w:t>selger</w:t>
      </w:r>
      <w:proofErr w:type="spellEnd"/>
      <w:r>
        <w:t xml:space="preserve"> Brautgesang!</w:t>
      </w:r>
      <w:r>
        <w:br/>
        <w:t>Nicht wahr? er wallet wunderschön</w:t>
      </w:r>
      <w:r>
        <w:br/>
        <w:t>Durch Flur und Wald, durch Tal und Höhn!</w:t>
      </w:r>
      <w:r>
        <w:br/>
        <w:t>Die Brust ist weit, der Atem geht,</w:t>
      </w:r>
      <w:r>
        <w:br/>
        <w:t>Wie Morgenwind von Alpen weht.</w:t>
      </w:r>
      <w:r>
        <w:br/>
        <w:t>Wo ist ein Schmerz, wo ist ein Tod,</w:t>
      </w:r>
      <w:r>
        <w:br/>
        <w:t>Der ferner noch dein Herz bedroht,</w:t>
      </w:r>
      <w:r>
        <w:br/>
        <w:t>Wenn Sünden, Wunden, Tod und Nacht</w:t>
      </w:r>
      <w:r>
        <w:br/>
        <w:t xml:space="preserve">Nur Gottes Reich ans Licht gebracht? </w:t>
      </w:r>
    </w:p>
    <w:p w14:paraId="16490166" w14:textId="77777777" w:rsidR="00133481" w:rsidRDefault="00133481" w:rsidP="00133481">
      <w:pPr>
        <w:pStyle w:val="berschrift1"/>
      </w:pPr>
      <w:r w:rsidRPr="0099522E">
        <w:t>Hüter! ist die Nacht bald hin?</w:t>
      </w:r>
    </w:p>
    <w:p w14:paraId="09C75663" w14:textId="77777777" w:rsidR="00133481" w:rsidRDefault="00133481" w:rsidP="00133481">
      <w:pPr>
        <w:pStyle w:val="StandardWeb"/>
      </w:pPr>
      <w:r>
        <w:t>Hüter! ist die Nacht bald hin?</w:t>
      </w:r>
      <w:r>
        <w:br/>
        <w:t>Ruf ich aus zu jeder Stunde;</w:t>
      </w:r>
      <w:r>
        <w:br/>
        <w:t>Ungesehen fließt die Wunde;</w:t>
      </w:r>
      <w:r>
        <w:br/>
        <w:t>Hüter, Hüter! gib mir Kunde,</w:t>
      </w:r>
      <w:r>
        <w:br/>
        <w:t xml:space="preserve">Hüter! ist die Nacht bald hin? </w:t>
      </w:r>
    </w:p>
    <w:p w14:paraId="3F49CD83" w14:textId="77777777" w:rsidR="00133481" w:rsidRDefault="00133481" w:rsidP="00133481">
      <w:pPr>
        <w:pStyle w:val="StandardWeb"/>
      </w:pPr>
      <w:r>
        <w:t>Hüter! ist die Nacht bald hin?</w:t>
      </w:r>
      <w:r>
        <w:br/>
        <w:t>Dunkel waren meine Tage,</w:t>
      </w:r>
      <w:r>
        <w:br/>
        <w:t>Banger schallt zur Nacht die Klage,</w:t>
      </w:r>
      <w:r>
        <w:br/>
        <w:t>Voll ist meines Leidens Wage:</w:t>
      </w:r>
      <w:r>
        <w:br/>
        <w:t xml:space="preserve">Hüter! ist die Nacht bald hin? </w:t>
      </w:r>
    </w:p>
    <w:p w14:paraId="0D5DE140" w14:textId="77777777" w:rsidR="00133481" w:rsidRDefault="00133481" w:rsidP="00133481">
      <w:pPr>
        <w:pStyle w:val="StandardWeb"/>
      </w:pPr>
      <w:r>
        <w:t>Hüter! ist die Nacht bald hin?</w:t>
      </w:r>
      <w:r>
        <w:br/>
        <w:t>Tief im Herzen, welch ein Wühlen!</w:t>
      </w:r>
      <w:r>
        <w:br/>
        <w:t>Heiße Reue, peinvoll Fühlen</w:t>
      </w:r>
      <w:r>
        <w:br/>
        <w:t>Wer wird meine Gluten fühlen?</w:t>
      </w:r>
      <w:r>
        <w:br/>
        <w:t xml:space="preserve">Hüter! ist die Nacht bald hin? </w:t>
      </w:r>
    </w:p>
    <w:p w14:paraId="659712BD" w14:textId="77777777" w:rsidR="00133481" w:rsidRDefault="00133481" w:rsidP="00133481">
      <w:pPr>
        <w:pStyle w:val="StandardWeb"/>
      </w:pPr>
      <w:r>
        <w:t>Hüter! ist die Nacht bald hin?</w:t>
      </w:r>
      <w:r>
        <w:br/>
        <w:t>Um mich lagern Todesschrecken,</w:t>
      </w:r>
      <w:r>
        <w:br/>
        <w:t>Hin ist Mut und Stab und Stecken</w:t>
      </w:r>
      <w:r>
        <w:br/>
        <w:t>Wer wird Leib und Seele Decken?</w:t>
      </w:r>
      <w:r>
        <w:br/>
        <w:t xml:space="preserve">Hüter! ist die Nacht bald hin? </w:t>
      </w:r>
    </w:p>
    <w:p w14:paraId="6FB6C93B" w14:textId="77777777" w:rsidR="00133481" w:rsidRDefault="00133481" w:rsidP="00133481">
      <w:pPr>
        <w:pStyle w:val="StandardWeb"/>
      </w:pPr>
      <w:r>
        <w:t>Hüter! ist die Nacht bald hin?</w:t>
      </w:r>
      <w:r>
        <w:br/>
        <w:t>Wer kann Trost und Hilfe geben?</w:t>
      </w:r>
      <w:r>
        <w:br/>
        <w:t>Gleiches Bangen, gleiches Beben</w:t>
      </w:r>
      <w:r>
        <w:br/>
        <w:t>Rings bei Allen, welche leben</w:t>
      </w:r>
      <w:r>
        <w:br/>
        <w:t xml:space="preserve">Hüter! ist die Nacht bald hin? </w:t>
      </w:r>
    </w:p>
    <w:p w14:paraId="5252BDD7" w14:textId="77777777" w:rsidR="00133481" w:rsidRDefault="00133481" w:rsidP="00133481">
      <w:pPr>
        <w:pStyle w:val="StandardWeb"/>
      </w:pPr>
      <w:r>
        <w:t>Hüter! ist die Nacht bald hin?</w:t>
      </w:r>
      <w:r>
        <w:br/>
        <w:t>Enden nimmer die Beschwerden?</w:t>
      </w:r>
      <w:r>
        <w:br/>
        <w:t>Will es nimmer Morgen werden?</w:t>
      </w:r>
      <w:r>
        <w:br/>
        <w:t>Bleibt es ewig Nacht auf Erden?</w:t>
      </w:r>
      <w:r>
        <w:br/>
        <w:t xml:space="preserve">Hüter! ist die Nacht bald hin? </w:t>
      </w:r>
    </w:p>
    <w:p w14:paraId="4B49C00A" w14:textId="77777777" w:rsidR="00133481" w:rsidRDefault="00133481" w:rsidP="00133481">
      <w:pPr>
        <w:pStyle w:val="StandardWeb"/>
      </w:pPr>
      <w:r>
        <w:t>Hüter! ist die Nacht bald hin?</w:t>
      </w:r>
      <w:r>
        <w:br/>
        <w:t>Der die Mitternacht erschaffen,</w:t>
      </w:r>
      <w:r>
        <w:br/>
        <w:t>Auf, empor will er mich raffen,</w:t>
      </w:r>
      <w:r>
        <w:br/>
        <w:t>Kleidet mich in Mittagswaffen:</w:t>
      </w:r>
      <w:r>
        <w:br/>
        <w:t xml:space="preserve">Ja, die Nacht ist bald dahin! </w:t>
      </w:r>
    </w:p>
    <w:p w14:paraId="67591ECA" w14:textId="77777777" w:rsidR="00133481" w:rsidRDefault="00133481" w:rsidP="00133481">
      <w:pPr>
        <w:pStyle w:val="StandardWeb"/>
      </w:pPr>
      <w:r>
        <w:t>Hüter! ja die Nacht ist hin!</w:t>
      </w:r>
      <w:r>
        <w:br/>
        <w:t>Weggeschwunden alles Grämen!</w:t>
      </w:r>
      <w:r>
        <w:br/>
        <w:t>Wer will seine Allmacht lähmen?</w:t>
      </w:r>
      <w:r>
        <w:br/>
        <w:t>Mond und Sonne muss sich schämen;</w:t>
      </w:r>
      <w:r>
        <w:br/>
        <w:t xml:space="preserve">Solche Klarheit ist um ihn. </w:t>
      </w:r>
    </w:p>
    <w:p w14:paraId="60FF1F72" w14:textId="77777777" w:rsidR="00133481" w:rsidRDefault="00133481" w:rsidP="00133481">
      <w:pPr>
        <w:pStyle w:val="StandardWeb"/>
      </w:pPr>
      <w:r>
        <w:t xml:space="preserve">Alle Todesschatten </w:t>
      </w:r>
      <w:proofErr w:type="spellStart"/>
      <w:r>
        <w:t>fliehn</w:t>
      </w:r>
      <w:proofErr w:type="spellEnd"/>
      <w:r>
        <w:t>;</w:t>
      </w:r>
      <w:r>
        <w:br/>
        <w:t>Alle Hüllen sinken nieder,</w:t>
      </w:r>
      <w:r>
        <w:br/>
        <w:t>Alles Gute kehret wieder;</w:t>
      </w:r>
      <w:r>
        <w:br/>
        <w:t>Preist den Starken, singt ihm Lieder,</w:t>
      </w:r>
      <w:r>
        <w:br/>
        <w:t xml:space="preserve">Jauchzet ihm: die Nacht ist hin! </w:t>
      </w:r>
    </w:p>
    <w:p w14:paraId="7DB5736D" w14:textId="77777777" w:rsidR="00133481" w:rsidRDefault="00133481" w:rsidP="00133481">
      <w:pPr>
        <w:pStyle w:val="berschrift1"/>
      </w:pPr>
      <w:r w:rsidRPr="0099522E">
        <w:t>Ich bin verwelkt und grüne</w:t>
      </w:r>
    </w:p>
    <w:p w14:paraId="351A0739" w14:textId="77777777" w:rsidR="00133481" w:rsidRDefault="00133481" w:rsidP="00133481">
      <w:pPr>
        <w:pStyle w:val="StandardWeb"/>
      </w:pPr>
      <w:r>
        <w:t>Ich bin verwelkt und grüne</w:t>
      </w:r>
      <w:r>
        <w:br/>
        <w:t>Doch wie ein Tannenbaum;</w:t>
      </w:r>
      <w:r>
        <w:br/>
        <w:t>Das macht die Gottessühne,</w:t>
      </w:r>
      <w:r>
        <w:br/>
        <w:t>Die lässt zum Himmelsraum</w:t>
      </w:r>
      <w:r>
        <w:br/>
        <w:t>Mich wieder aufwärts steigen</w:t>
      </w:r>
      <w:r>
        <w:br/>
        <w:t>Mit neuverjüngter Kraft;</w:t>
      </w:r>
      <w:r>
        <w:br/>
        <w:t>In Krone, Stamm und Zweigen</w:t>
      </w:r>
      <w:r>
        <w:br/>
        <w:t xml:space="preserve">Treibt frischer Lebenssaft. </w:t>
      </w:r>
    </w:p>
    <w:p w14:paraId="4293DB77" w14:textId="77777777" w:rsidR="00133481" w:rsidRDefault="00133481" w:rsidP="00133481">
      <w:pPr>
        <w:pStyle w:val="StandardWeb"/>
      </w:pPr>
      <w:r>
        <w:t>Wie wenn vom Blitz getroffen</w:t>
      </w:r>
      <w:r>
        <w:br/>
        <w:t>Ein Baum nicht untergeht,</w:t>
      </w:r>
      <w:r>
        <w:br/>
        <w:t>Mit allen Adern offen</w:t>
      </w:r>
      <w:r>
        <w:br/>
        <w:t>Den Elementen steht,</w:t>
      </w:r>
      <w:r>
        <w:br/>
        <w:t xml:space="preserve">Und </w:t>
      </w:r>
      <w:proofErr w:type="spellStart"/>
      <w:r>
        <w:t>Erd</w:t>
      </w:r>
      <w:proofErr w:type="spellEnd"/>
      <w:r>
        <w:t xml:space="preserve"> und Himmel reichen</w:t>
      </w:r>
      <w:r>
        <w:br/>
        <w:t>Kraft, Nahrung, Heilung dar;</w:t>
      </w:r>
      <w:r>
        <w:br/>
        <w:t>Er grünt wie Seinesgleichen,</w:t>
      </w:r>
      <w:r>
        <w:br/>
        <w:t xml:space="preserve">Er übergrünt sie gar. </w:t>
      </w:r>
    </w:p>
    <w:p w14:paraId="3D574231" w14:textId="77777777" w:rsidR="00133481" w:rsidRDefault="00133481" w:rsidP="00133481">
      <w:pPr>
        <w:pStyle w:val="StandardWeb"/>
      </w:pPr>
      <w:r>
        <w:t>Und dennoch will mir dünken,</w:t>
      </w:r>
      <w:r>
        <w:br/>
        <w:t>Es sei ein eitler Schein,</w:t>
      </w:r>
      <w:r>
        <w:br/>
        <w:t>Und bei dem ersten Winken</w:t>
      </w:r>
      <w:r>
        <w:br/>
        <w:t>Sink aller Zauber ein:</w:t>
      </w:r>
      <w:r>
        <w:br/>
        <w:t>Er ist einmal berühret</w:t>
      </w:r>
      <w:r>
        <w:br/>
        <w:t xml:space="preserve">Vom </w:t>
      </w:r>
      <w:proofErr w:type="spellStart"/>
      <w:r>
        <w:t>heilgen</w:t>
      </w:r>
      <w:proofErr w:type="spellEnd"/>
      <w:r>
        <w:t xml:space="preserve"> Opferstrahl</w:t>
      </w:r>
      <w:r>
        <w:br/>
        <w:t xml:space="preserve">Und trägt, wie </w:t>
      </w:r>
      <w:proofErr w:type="spellStart"/>
      <w:r>
        <w:t>sichs</w:t>
      </w:r>
      <w:proofErr w:type="spellEnd"/>
      <w:r>
        <w:t xml:space="preserve"> gebühret,</w:t>
      </w:r>
      <w:r>
        <w:br/>
        <w:t xml:space="preserve">Das ernste Todestal. </w:t>
      </w:r>
    </w:p>
    <w:p w14:paraId="57932319" w14:textId="77777777" w:rsidR="00133481" w:rsidRDefault="00133481" w:rsidP="00133481">
      <w:pPr>
        <w:pStyle w:val="StandardWeb"/>
      </w:pPr>
      <w:r>
        <w:t>Mehr als mein halbes Leben</w:t>
      </w:r>
      <w:r>
        <w:br/>
        <w:t xml:space="preserve">Steht schon auf </w:t>
      </w:r>
      <w:proofErr w:type="spellStart"/>
      <w:r>
        <w:t>ewgem</w:t>
      </w:r>
      <w:proofErr w:type="spellEnd"/>
      <w:r>
        <w:t xml:space="preserve"> Grund:</w:t>
      </w:r>
      <w:r>
        <w:br/>
        <w:t>Das ist es, was mich eben</w:t>
      </w:r>
      <w:r>
        <w:br/>
        <w:t>Macht fröhlich und gesund.</w:t>
      </w:r>
      <w:r>
        <w:br/>
        <w:t>Wie Wind und Wetter gehe,</w:t>
      </w:r>
      <w:r>
        <w:br/>
        <w:t>Was kümmert das den Kern?</w:t>
      </w:r>
      <w:r>
        <w:br/>
        <w:t>Ich falle oder stehe</w:t>
      </w:r>
      <w:r>
        <w:br/>
        <w:t xml:space="preserve">Mit Freuden meinem Herrn. </w:t>
      </w:r>
    </w:p>
    <w:p w14:paraId="44917C91" w14:textId="77777777" w:rsidR="0099522E" w:rsidRDefault="0099522E" w:rsidP="0099522E">
      <w:pPr>
        <w:pStyle w:val="berschrift1"/>
      </w:pPr>
      <w:r w:rsidRPr="0099522E">
        <w:t>Ich hab mein Guts empfangen</w:t>
      </w:r>
    </w:p>
    <w:p w14:paraId="1C64B319" w14:textId="77777777" w:rsidR="0099522E" w:rsidRDefault="0099522E" w:rsidP="0099522E">
      <w:pPr>
        <w:pStyle w:val="StandardWeb"/>
      </w:pPr>
      <w:r>
        <w:t>Ich hab mein Guts empfangen</w:t>
      </w:r>
      <w:r>
        <w:br/>
        <w:t>In dieser schönen Welt;</w:t>
      </w:r>
      <w:r>
        <w:br/>
        <w:t>Was kann ich mehr verlangen,</w:t>
      </w:r>
      <w:r>
        <w:br/>
        <w:t>Wenn Gott es nicht gefällt?</w:t>
      </w:r>
      <w:r>
        <w:br/>
        <w:t xml:space="preserve">Drum </w:t>
      </w:r>
      <w:proofErr w:type="spellStart"/>
      <w:r>
        <w:t>geb</w:t>
      </w:r>
      <w:proofErr w:type="spellEnd"/>
      <w:r>
        <w:t xml:space="preserve"> ich Herz und Leben</w:t>
      </w:r>
      <w:r>
        <w:br/>
        <w:t>Ihm auch mit Freuden hin;</w:t>
      </w:r>
      <w:r>
        <w:br/>
        <w:t>Er wird mir alles geben,</w:t>
      </w:r>
      <w:r>
        <w:br/>
        <w:t xml:space="preserve">Wes ich bedürftig bin. </w:t>
      </w:r>
    </w:p>
    <w:p w14:paraId="5E37998D" w14:textId="77777777" w:rsidR="0099522E" w:rsidRDefault="0099522E" w:rsidP="0099522E">
      <w:pPr>
        <w:pStyle w:val="StandardWeb"/>
      </w:pPr>
      <w:r>
        <w:t>Ein Kindlein, nackt, mit Weinen</w:t>
      </w:r>
      <w:r>
        <w:br/>
        <w:t>Hab ich das Licht erblickt,</w:t>
      </w:r>
      <w:r>
        <w:br/>
        <w:t>Und doch hat zu den Meinen</w:t>
      </w:r>
      <w:r>
        <w:br/>
        <w:t>Der Herr mich einst geschickt,</w:t>
      </w:r>
      <w:r>
        <w:br/>
        <w:t>Die meiner freudig harrten,</w:t>
      </w:r>
      <w:r>
        <w:br/>
        <w:t>Mir selbst noch unbewusst,</w:t>
      </w:r>
      <w:r>
        <w:br/>
        <w:t>Und mich, den Schwachen, Zarten,</w:t>
      </w:r>
      <w:r>
        <w:br/>
        <w:t xml:space="preserve">Gelegt an Mutterbrust. </w:t>
      </w:r>
    </w:p>
    <w:p w14:paraId="160A9D67" w14:textId="77777777" w:rsidR="0099522E" w:rsidRDefault="0099522E" w:rsidP="0099522E">
      <w:pPr>
        <w:pStyle w:val="StandardWeb"/>
      </w:pPr>
      <w:r>
        <w:t>Wie war ich still geborgen</w:t>
      </w:r>
      <w:r>
        <w:br/>
        <w:t>In treuster Liebe Schoß!</w:t>
      </w:r>
      <w:r>
        <w:br/>
        <w:t>Und unter ihren Sorgen,</w:t>
      </w:r>
      <w:r>
        <w:br/>
        <w:t>Da wuchs ich fröhlich groß;</w:t>
      </w:r>
      <w:r>
        <w:br/>
        <w:t>Ich habe reich empfangen</w:t>
      </w:r>
      <w:r>
        <w:br/>
        <w:t>Der Liebe beste Kost,</w:t>
      </w:r>
      <w:r>
        <w:br/>
        <w:t>Gefühlt in Leid und Bangen</w:t>
      </w:r>
      <w:r>
        <w:br/>
        <w:t xml:space="preserve">Den süßen Muttertrost. </w:t>
      </w:r>
    </w:p>
    <w:p w14:paraId="30453077" w14:textId="77777777" w:rsidR="0099522E" w:rsidRDefault="0099522E" w:rsidP="0099522E">
      <w:pPr>
        <w:pStyle w:val="StandardWeb"/>
      </w:pPr>
      <w:r>
        <w:t>Und weiter, immer weiter</w:t>
      </w:r>
      <w:r>
        <w:br/>
        <w:t>Erschloss sich Herz und Blick;</w:t>
      </w:r>
      <w:r>
        <w:br/>
        <w:t>Die Liebe zum Begleiter,</w:t>
      </w:r>
      <w:r>
        <w:br/>
        <w:t>So folgt ich dem Geschick;</w:t>
      </w:r>
      <w:r>
        <w:br/>
        <w:t>Und was nur durchs Gemüte</w:t>
      </w:r>
      <w:r>
        <w:br/>
        <w:t xml:space="preserve">Als </w:t>
      </w:r>
      <w:proofErr w:type="spellStart"/>
      <w:r>
        <w:t>selge</w:t>
      </w:r>
      <w:proofErr w:type="spellEnd"/>
      <w:r>
        <w:t xml:space="preserve"> Ahnung geht,</w:t>
      </w:r>
      <w:r>
        <w:br/>
        <w:t>Das gab mir Gottes Güte</w:t>
      </w:r>
      <w:r>
        <w:br/>
        <w:t xml:space="preserve">Oft, eh ich drum gefleht. </w:t>
      </w:r>
    </w:p>
    <w:p w14:paraId="696119F9" w14:textId="77777777" w:rsidR="0099522E" w:rsidRDefault="0099522E" w:rsidP="0099522E">
      <w:pPr>
        <w:pStyle w:val="StandardWeb"/>
      </w:pPr>
      <w:r>
        <w:t>Nun, da ich reich gesammelt</w:t>
      </w:r>
      <w:r>
        <w:br/>
        <w:t>Und Alles wohl bedacht,</w:t>
      </w:r>
      <w:r>
        <w:br/>
        <w:t>Mein Mund ihm dankbar stammelt,</w:t>
      </w:r>
      <w:r>
        <w:br/>
        <w:t xml:space="preserve">Nimmt er </w:t>
      </w:r>
      <w:proofErr w:type="spellStart"/>
      <w:r>
        <w:t>mirs</w:t>
      </w:r>
      <w:proofErr w:type="spellEnd"/>
      <w:r>
        <w:t xml:space="preserve"> über Nacht.</w:t>
      </w:r>
      <w:r>
        <w:br/>
        <w:t>Dahin ist meine Freude,</w:t>
      </w:r>
      <w:r>
        <w:br/>
        <w:t>Des Lebens hellster Schein,</w:t>
      </w:r>
      <w:r>
        <w:br/>
        <w:t>Die süße Augenweide –</w:t>
      </w:r>
      <w:r>
        <w:br/>
        <w:t xml:space="preserve">Und ich, ich bin allein. </w:t>
      </w:r>
    </w:p>
    <w:p w14:paraId="4D2E5001" w14:textId="77777777" w:rsidR="0099522E" w:rsidRDefault="0099522E" w:rsidP="0099522E">
      <w:pPr>
        <w:pStyle w:val="StandardWeb"/>
      </w:pPr>
      <w:r>
        <w:t>Hab ich umsonst empfangen?</w:t>
      </w:r>
      <w:r>
        <w:br/>
        <w:t>Ward ich umsonst geliebt?</w:t>
      </w:r>
      <w:r>
        <w:br/>
        <w:t>Nein! davor würd mir bangen;</w:t>
      </w:r>
      <w:r>
        <w:br/>
        <w:t>Wer so viel gab, der gibt</w:t>
      </w:r>
      <w:r>
        <w:br/>
        <w:t>Noch mehr in seinem Nehmen:</w:t>
      </w:r>
      <w:r>
        <w:br/>
        <w:t>Sollt ich vergesslich sein?</w:t>
      </w:r>
      <w:r>
        <w:br/>
        <w:t>Des müsst ich mich ja schämen</w:t>
      </w:r>
      <w:r>
        <w:br/>
        <w:t xml:space="preserve">In aller meiner Pein. </w:t>
      </w:r>
    </w:p>
    <w:p w14:paraId="04C01B72" w14:textId="77777777" w:rsidR="0099522E" w:rsidRDefault="0099522E" w:rsidP="0099522E">
      <w:pPr>
        <w:pStyle w:val="StandardWeb"/>
      </w:pPr>
      <w:r>
        <w:t xml:space="preserve">Ich habe Nichts zu </w:t>
      </w:r>
      <w:proofErr w:type="spellStart"/>
      <w:r>
        <w:t>fodern</w:t>
      </w:r>
      <w:proofErr w:type="spellEnd"/>
      <w:r>
        <w:t>,</w:t>
      </w:r>
      <w:r>
        <w:br/>
        <w:t>Doch Alles er von mir:</w:t>
      </w:r>
      <w:r>
        <w:br/>
        <w:t>Drum soll mein Dank auch lodern</w:t>
      </w:r>
      <w:r>
        <w:br/>
        <w:t>In heller Flamme Zier.</w:t>
      </w:r>
      <w:r>
        <w:br/>
        <w:t>Der Liebe schönste Gabe</w:t>
      </w:r>
      <w:r>
        <w:br/>
        <w:t>Bleibt mir zum Unterpfand,</w:t>
      </w:r>
      <w:r>
        <w:br/>
        <w:t>Und Alles, was ich habe,</w:t>
      </w:r>
      <w:r>
        <w:br/>
        <w:t xml:space="preserve">Ihr ewig zugewandt. </w:t>
      </w:r>
    </w:p>
    <w:p w14:paraId="58E9992A" w14:textId="77777777" w:rsidR="0099522E" w:rsidRDefault="0099522E" w:rsidP="0099522E">
      <w:pPr>
        <w:pStyle w:val="StandardWeb"/>
      </w:pPr>
      <w:r>
        <w:t>Sie wird mich nicht verlassen,</w:t>
      </w:r>
      <w:r>
        <w:br/>
        <w:t>Weil ich verwaiset bin;</w:t>
      </w:r>
      <w:r>
        <w:br/>
        <w:t>Nur treuer will ich fassen</w:t>
      </w:r>
      <w:r>
        <w:br/>
        <w:t>Sie ganz in meinen Sinn;</w:t>
      </w:r>
      <w:r>
        <w:br/>
        <w:t>Und wird der Tag erscheinen,</w:t>
      </w:r>
      <w:r>
        <w:br/>
        <w:t>Da ich vollendet bin,</w:t>
      </w:r>
      <w:r>
        <w:br/>
        <w:t>Dann führt sie zu den Meinen</w:t>
      </w:r>
      <w:r>
        <w:br/>
        <w:t xml:space="preserve">Mich wiederum dahin. </w:t>
      </w:r>
    </w:p>
    <w:p w14:paraId="14A5B54E" w14:textId="77777777" w:rsidR="0099522E" w:rsidRDefault="0099522E" w:rsidP="0099522E">
      <w:pPr>
        <w:pStyle w:val="StandardWeb"/>
      </w:pPr>
      <w:r>
        <w:t>Ich weiß nicht Weg und Stege;</w:t>
      </w:r>
      <w:r>
        <w:br/>
        <w:t>Das kümmert mich nicht sehr:</w:t>
      </w:r>
      <w:r>
        <w:br/>
        <w:t>Wenn ich es überlege,</w:t>
      </w:r>
      <w:r>
        <w:br/>
        <w:t>Macht es mir einst Beschwer?</w:t>
      </w:r>
      <w:r>
        <w:br/>
        <w:t>Er, der mich hier die Meinen</w:t>
      </w:r>
      <w:r>
        <w:br/>
        <w:t>So sicher finden ließ,</w:t>
      </w:r>
      <w:r>
        <w:br/>
        <w:t>Weiß uns auch zu vereinen</w:t>
      </w:r>
      <w:r>
        <w:br/>
        <w:t xml:space="preserve">In seinem Paradies. </w:t>
      </w:r>
    </w:p>
    <w:p w14:paraId="034C5E61" w14:textId="77777777" w:rsidR="00133481" w:rsidRDefault="00133481" w:rsidP="00133481">
      <w:pPr>
        <w:pStyle w:val="berschrift1"/>
      </w:pPr>
      <w:r w:rsidRPr="0099522E">
        <w:t xml:space="preserve">Ich </w:t>
      </w:r>
      <w:proofErr w:type="spellStart"/>
      <w:r w:rsidRPr="0099522E">
        <w:t>habs</w:t>
      </w:r>
      <w:proofErr w:type="spellEnd"/>
      <w:r w:rsidRPr="0099522E">
        <w:t xml:space="preserve"> gewagt und will es wagen,</w:t>
      </w:r>
    </w:p>
    <w:p w14:paraId="23CD6FE7" w14:textId="77777777" w:rsidR="00133481" w:rsidRDefault="00133481" w:rsidP="00133481">
      <w:pPr>
        <w:pStyle w:val="StandardWeb"/>
      </w:pPr>
      <w:r>
        <w:t xml:space="preserve">Ich </w:t>
      </w:r>
      <w:proofErr w:type="spellStart"/>
      <w:r>
        <w:t>habs</w:t>
      </w:r>
      <w:proofErr w:type="spellEnd"/>
      <w:r>
        <w:t xml:space="preserve"> gewagt und will es wagen,</w:t>
      </w:r>
      <w:r>
        <w:br/>
        <w:t>Ich hab gebaut auf Gottes Treu;</w:t>
      </w:r>
      <w:r>
        <w:br/>
        <w:t>Was auch die Welt mag tun und sagen,</w:t>
      </w:r>
      <w:r>
        <w:br/>
        <w:t xml:space="preserve">Ich </w:t>
      </w:r>
      <w:proofErr w:type="spellStart"/>
      <w:r>
        <w:t>werd</w:t>
      </w:r>
      <w:proofErr w:type="spellEnd"/>
      <w:r>
        <w:t xml:space="preserve"> es wagen stets aufs Neu;</w:t>
      </w:r>
      <w:r>
        <w:br/>
        <w:t>Ich will aufs Unsichtbare schauen</w:t>
      </w:r>
      <w:r>
        <w:br/>
        <w:t xml:space="preserve">Was sichtbar ist, das muss </w:t>
      </w:r>
      <w:proofErr w:type="spellStart"/>
      <w:r>
        <w:t>vergehn</w:t>
      </w:r>
      <w:proofErr w:type="spellEnd"/>
      <w:r>
        <w:t>:</w:t>
      </w:r>
      <w:r>
        <w:br/>
        <w:t>Ich will aufs Unsichtbare bauen,</w:t>
      </w:r>
      <w:r>
        <w:br/>
        <w:t xml:space="preserve">Und meinen Heiland </w:t>
      </w:r>
      <w:proofErr w:type="spellStart"/>
      <w:r>
        <w:t>werd</w:t>
      </w:r>
      <w:proofErr w:type="spellEnd"/>
      <w:r>
        <w:t xml:space="preserve"> ich sehn. </w:t>
      </w:r>
    </w:p>
    <w:p w14:paraId="1B4AC165" w14:textId="77777777" w:rsidR="00133481" w:rsidRDefault="00133481" w:rsidP="00133481">
      <w:pPr>
        <w:pStyle w:val="StandardWeb"/>
      </w:pPr>
      <w:r>
        <w:t>Das Jenseits liegt in uns verborgen;</w:t>
      </w:r>
      <w:r>
        <w:br/>
        <w:t>Er lebt in jedem Herzensschlag,</w:t>
      </w:r>
      <w:r>
        <w:br/>
        <w:t>Im eignen Geiste glüht sein Morgen,</w:t>
      </w:r>
      <w:r>
        <w:br/>
        <w:t>Im eignen Geiste strahlt sein Tag.</w:t>
      </w:r>
      <w:r>
        <w:br/>
        <w:t>Wie in dem Himmel so auf Erden</w:t>
      </w:r>
      <w:r>
        <w:br/>
        <w:t xml:space="preserve">Des Vaters Wille ja </w:t>
      </w:r>
      <w:proofErr w:type="spellStart"/>
      <w:r>
        <w:t>geschehn</w:t>
      </w:r>
      <w:proofErr w:type="spellEnd"/>
      <w:r>
        <w:t>:</w:t>
      </w:r>
      <w:r>
        <w:br/>
        <w:t>Wie soll dies Wort erfüllet werden,</w:t>
      </w:r>
      <w:r>
        <w:br/>
        <w:t xml:space="preserve">Wenn wir nicht hier im </w:t>
      </w:r>
      <w:proofErr w:type="spellStart"/>
      <w:r>
        <w:t>Ewgen</w:t>
      </w:r>
      <w:proofErr w:type="spellEnd"/>
      <w:r>
        <w:t xml:space="preserve"> </w:t>
      </w:r>
      <w:proofErr w:type="spellStart"/>
      <w:r>
        <w:t>stehn</w:t>
      </w:r>
      <w:proofErr w:type="spellEnd"/>
      <w:r>
        <w:t xml:space="preserve">? </w:t>
      </w:r>
    </w:p>
    <w:p w14:paraId="1DEA0D52" w14:textId="77777777" w:rsidR="00133481" w:rsidRDefault="00133481" w:rsidP="00133481">
      <w:pPr>
        <w:pStyle w:val="StandardWeb"/>
      </w:pPr>
      <w:r>
        <w:t>Ja mitten in dem Strom der Zeiten</w:t>
      </w:r>
      <w:r>
        <w:br/>
      </w:r>
      <w:proofErr w:type="spellStart"/>
      <w:r>
        <w:t>Stehn</w:t>
      </w:r>
      <w:proofErr w:type="spellEnd"/>
      <w:r>
        <w:t xml:space="preserve"> wir auf diesem Felsengrund!</w:t>
      </w:r>
      <w:r>
        <w:br/>
        <w:t>Was suchen wir in allen Weiten,</w:t>
      </w:r>
      <w:r>
        <w:br/>
        <w:t xml:space="preserve">Was uns verkündet jede </w:t>
      </w:r>
      <w:proofErr w:type="spellStart"/>
      <w:r>
        <w:t>Stund</w:t>
      </w:r>
      <w:proofErr w:type="spellEnd"/>
      <w:r>
        <w:t>?</w:t>
      </w:r>
      <w:r>
        <w:br/>
        <w:t>Solch himmlisch Maß von Licht und Gnaden</w:t>
      </w:r>
      <w:r>
        <w:br/>
        <w:t>Schmückt unser armes Leben hier,</w:t>
      </w:r>
      <w:r>
        <w:br/>
        <w:t>Und alle sind wir eingeladen</w:t>
      </w:r>
      <w:r>
        <w:br/>
        <w:t xml:space="preserve">Und dennoch </w:t>
      </w:r>
      <w:proofErr w:type="spellStart"/>
      <w:r>
        <w:t>stehn</w:t>
      </w:r>
      <w:proofErr w:type="spellEnd"/>
      <w:r>
        <w:t xml:space="preserve"> und zaudern wir! </w:t>
      </w:r>
    </w:p>
    <w:p w14:paraId="370DBD29" w14:textId="77777777" w:rsidR="00133481" w:rsidRDefault="00133481" w:rsidP="00133481">
      <w:pPr>
        <w:pStyle w:val="StandardWeb"/>
      </w:pPr>
      <w:r>
        <w:t>Es gehen frohe Lebensboten</w:t>
      </w:r>
      <w:r>
        <w:br/>
        <w:t>Von einem zu dem andern Land;</w:t>
      </w:r>
      <w:r>
        <w:br/>
        <w:t>Wir aber reden noch von Toten</w:t>
      </w:r>
      <w:r>
        <w:br/>
        <w:t xml:space="preserve">In unsrem </w:t>
      </w:r>
      <w:proofErr w:type="spellStart"/>
      <w:r>
        <w:t>irdschen</w:t>
      </w:r>
      <w:proofErr w:type="spellEnd"/>
      <w:r>
        <w:t xml:space="preserve"> Unverstand,</w:t>
      </w:r>
      <w:r>
        <w:br/>
        <w:t>Und fühlen nicht in Leid und Grämen,</w:t>
      </w:r>
      <w:r>
        <w:br/>
        <w:t>Dass nur die Kette hier zerreißt,</w:t>
      </w:r>
      <w:r>
        <w:br/>
        <w:t xml:space="preserve">Indes in </w:t>
      </w:r>
      <w:proofErr w:type="spellStart"/>
      <w:r>
        <w:t>ungemessnen</w:t>
      </w:r>
      <w:proofErr w:type="spellEnd"/>
      <w:r>
        <w:t xml:space="preserve"> Strömen</w:t>
      </w:r>
      <w:r>
        <w:br/>
        <w:t xml:space="preserve">Ein Dasein in das andre </w:t>
      </w:r>
      <w:proofErr w:type="spellStart"/>
      <w:r>
        <w:t>fleußt</w:t>
      </w:r>
      <w:proofErr w:type="spellEnd"/>
      <w:r>
        <w:t xml:space="preserve">. </w:t>
      </w:r>
    </w:p>
    <w:p w14:paraId="251E947B" w14:textId="77777777" w:rsidR="00133481" w:rsidRDefault="00133481" w:rsidP="00133481">
      <w:pPr>
        <w:pStyle w:val="StandardWeb"/>
      </w:pPr>
      <w:r>
        <w:t>Wie Mann und Weib in Eins verbunden</w:t>
      </w:r>
      <w:r>
        <w:br/>
        <w:t>Nach Gottes Rat durchs Leben gehn,</w:t>
      </w:r>
      <w:r>
        <w:br/>
        <w:t>So will der Mann der Opferwunden</w:t>
      </w:r>
      <w:r>
        <w:br/>
        <w:t xml:space="preserve">Getreu bei der Gemeine </w:t>
      </w:r>
      <w:proofErr w:type="spellStart"/>
      <w:r>
        <w:t>stehn</w:t>
      </w:r>
      <w:proofErr w:type="spellEnd"/>
      <w:r>
        <w:t>;</w:t>
      </w:r>
      <w:r>
        <w:br/>
        <w:t>Er will sie nähren, zieren, pflegen,</w:t>
      </w:r>
      <w:r>
        <w:br/>
        <w:t>Wie nur der Mann sein liebend Weib;</w:t>
      </w:r>
      <w:r>
        <w:br/>
        <w:t>Er will als Haupt die Glieder regen,</w:t>
      </w:r>
      <w:r>
        <w:br/>
        <w:t xml:space="preserve">Und sie </w:t>
      </w:r>
      <w:proofErr w:type="spellStart"/>
      <w:r>
        <w:t>bewahrn</w:t>
      </w:r>
      <w:proofErr w:type="spellEnd"/>
      <w:r>
        <w:t xml:space="preserve"> als seinen Leib. </w:t>
      </w:r>
    </w:p>
    <w:p w14:paraId="2132EA35" w14:textId="77777777" w:rsidR="00133481" w:rsidRDefault="00133481" w:rsidP="00133481">
      <w:pPr>
        <w:pStyle w:val="StandardWeb"/>
      </w:pPr>
      <w:r>
        <w:t>Hat sich in einem seiner Worte</w:t>
      </w:r>
      <w:r>
        <w:br/>
        <w:t xml:space="preserve">Der Herr zu </w:t>
      </w:r>
      <w:proofErr w:type="spellStart"/>
      <w:r>
        <w:t>größrer</w:t>
      </w:r>
      <w:proofErr w:type="spellEnd"/>
      <w:r>
        <w:t xml:space="preserve"> Lieb bekannt?</w:t>
      </w:r>
      <w:r>
        <w:br/>
        <w:t>Geöffnet ist des Himmels Pforte</w:t>
      </w:r>
      <w:r>
        <w:br/>
        <w:t>Und das Geheimnis klar genannt.</w:t>
      </w:r>
      <w:r>
        <w:br/>
        <w:t>O benedeite Menschenseele,</w:t>
      </w:r>
      <w:r>
        <w:br/>
        <w:t>Die dieses Rätsels Reichtum fasst,</w:t>
      </w:r>
      <w:r>
        <w:br/>
        <w:t>Und, was es uns auch noch verhehle,</w:t>
      </w:r>
      <w:r>
        <w:br/>
        <w:t xml:space="preserve">Trägt willig ihres Kreuzes Last! </w:t>
      </w:r>
    </w:p>
    <w:p w14:paraId="394FBD95" w14:textId="77777777" w:rsidR="00133481" w:rsidRDefault="00133481" w:rsidP="00133481">
      <w:pPr>
        <w:pStyle w:val="StandardWeb"/>
      </w:pPr>
      <w:r>
        <w:t>Ein selig Band hält uns umschlungen,</w:t>
      </w:r>
      <w:r>
        <w:br/>
        <w:t>Die wir noch hier im Zwielicht gehn,</w:t>
      </w:r>
      <w:r>
        <w:br/>
        <w:t>Und die zum Schauen durchgedrungen</w:t>
      </w:r>
      <w:r>
        <w:br/>
        <w:t xml:space="preserve">Vor Gottes Strahlenthrone </w:t>
      </w:r>
      <w:proofErr w:type="spellStart"/>
      <w:r>
        <w:t>stehn</w:t>
      </w:r>
      <w:proofErr w:type="spellEnd"/>
      <w:r>
        <w:t>,</w:t>
      </w:r>
      <w:r>
        <w:br/>
        <w:t>Bis wir im Glauben und Erkennen</w:t>
      </w:r>
      <w:r>
        <w:br/>
        <w:t xml:space="preserve">Hinan zu Einer Kraft </w:t>
      </w:r>
      <w:proofErr w:type="spellStart"/>
      <w:r>
        <w:t>gediehn</w:t>
      </w:r>
      <w:proofErr w:type="spellEnd"/>
      <w:r>
        <w:t>,</w:t>
      </w:r>
      <w:r>
        <w:br/>
        <w:t>Und im geheimnisvollen Trennen</w:t>
      </w:r>
      <w:r>
        <w:br/>
        <w:t xml:space="preserve">Die letzten Erdenwolken </w:t>
      </w:r>
      <w:proofErr w:type="spellStart"/>
      <w:r>
        <w:t>fliehn</w:t>
      </w:r>
      <w:proofErr w:type="spellEnd"/>
      <w:r>
        <w:t xml:space="preserve">. </w:t>
      </w:r>
    </w:p>
    <w:p w14:paraId="1B13770E" w14:textId="77777777" w:rsidR="00133481" w:rsidRDefault="00133481" w:rsidP="00133481">
      <w:pPr>
        <w:pStyle w:val="berschrift1"/>
      </w:pPr>
      <w:r w:rsidRPr="0099522E">
        <w:t>Ich nahm von deiner toten Hand den Ring</w:t>
      </w:r>
    </w:p>
    <w:p w14:paraId="54CB1666" w14:textId="77777777" w:rsidR="00133481" w:rsidRDefault="00133481" w:rsidP="00133481">
      <w:pPr>
        <w:pStyle w:val="StandardWeb"/>
      </w:pPr>
      <w:r>
        <w:t>Ich nahm von deiner toten Hand den Ring,</w:t>
      </w:r>
      <w:r>
        <w:br/>
        <w:t>Den sie von mir am schönsten Tag empfing;</w:t>
      </w:r>
      <w:r>
        <w:br/>
        <w:t>Wie hold sein Schein um all mein Leben floss,</w:t>
      </w:r>
      <w:r>
        <w:br/>
        <w:t>Seit ich als Weib an meine Brust dich schloss!</w:t>
      </w:r>
      <w:r>
        <w:br/>
        <w:t xml:space="preserve">So schlicht er ist von </w:t>
      </w:r>
      <w:proofErr w:type="spellStart"/>
      <w:r>
        <w:t>Ansehn</w:t>
      </w:r>
      <w:proofErr w:type="spellEnd"/>
      <w:r>
        <w:t xml:space="preserve"> und Gestalt,</w:t>
      </w:r>
      <w:r>
        <w:br/>
        <w:t xml:space="preserve">So ruht in ihm doch </w:t>
      </w:r>
      <w:proofErr w:type="spellStart"/>
      <w:r>
        <w:t>zaubrische</w:t>
      </w:r>
      <w:proofErr w:type="spellEnd"/>
      <w:r>
        <w:t xml:space="preserve"> Gewalt;</w:t>
      </w:r>
      <w:r>
        <w:br/>
        <w:t>Schau ich ihn an vertieft und unverwandt,</w:t>
      </w:r>
      <w:r>
        <w:br/>
        <w:t>So glänzt er wieder an der warmen Hand,</w:t>
      </w:r>
      <w:r>
        <w:br/>
        <w:t>Die ich so oft an meinen Mund gedrückt,</w:t>
      </w:r>
      <w:r>
        <w:br/>
        <w:t>Die mir die Welt zum Hochzeitsaal geschmückt,</w:t>
      </w:r>
      <w:r>
        <w:br/>
        <w:t>Den Kelch der Freude stets aufs Neu gefüllt,</w:t>
      </w:r>
      <w:r>
        <w:br/>
        <w:t>Und selbst das Leid mit lichtem Schmuck verhüllt,</w:t>
      </w:r>
      <w:r>
        <w:br/>
        <w:t>Mein pochend Herz zur Ruhe sanft bewegt</w:t>
      </w:r>
      <w:r>
        <w:br/>
        <w:t>Und Segen auf der Kinder Haupt gelegt;</w:t>
      </w:r>
      <w:r>
        <w:br/>
        <w:t>Vor der so manche Sorgenschar zerstob,</w:t>
      </w:r>
      <w:r>
        <w:br/>
        <w:t>Wenn sie zu ihrem Gott sich betend hob.</w:t>
      </w:r>
      <w:r>
        <w:br/>
        <w:t>Du Dienerin all ihrer Lieblichkeit,</w:t>
      </w:r>
      <w:r>
        <w:br/>
        <w:t xml:space="preserve">Wie mahnst du mich an eine </w:t>
      </w:r>
      <w:proofErr w:type="spellStart"/>
      <w:r>
        <w:t>selge</w:t>
      </w:r>
      <w:proofErr w:type="spellEnd"/>
      <w:r>
        <w:t xml:space="preserve"> Zeit;</w:t>
      </w:r>
      <w:r>
        <w:br/>
        <w:t xml:space="preserve">Das Herz ist mir von </w:t>
      </w:r>
      <w:proofErr w:type="spellStart"/>
      <w:r>
        <w:t>Wonn</w:t>
      </w:r>
      <w:proofErr w:type="spellEnd"/>
      <w:r>
        <w:t xml:space="preserve"> und Leid geschwellt,</w:t>
      </w:r>
      <w:r>
        <w:br/>
        <w:t>Und auf den Ring die heiße Träne fällt.</w:t>
      </w:r>
      <w:r>
        <w:br/>
        <w:t>Einst hat er dich fürs Leben mir gewählt,</w:t>
      </w:r>
      <w:r>
        <w:br/>
        <w:t>Nun hat er mich dir auf den Tod vermählt,</w:t>
      </w:r>
      <w:r>
        <w:br/>
        <w:t>Auf Tod und Leben gilts, und so aufs Neu</w:t>
      </w:r>
      <w:r>
        <w:br/>
      </w:r>
      <w:proofErr w:type="spellStart"/>
      <w:r>
        <w:t>Werb</w:t>
      </w:r>
      <w:proofErr w:type="spellEnd"/>
      <w:r>
        <w:t xml:space="preserve"> ich um dich mit meiner ganzen Treu;</w:t>
      </w:r>
      <w:r>
        <w:br/>
        <w:t>Und höher, reiner hebt sich meine Lust,</w:t>
      </w:r>
      <w:r>
        <w:br/>
        <w:t>Des neuen Himmels selig sich bewusst;</w:t>
      </w:r>
      <w:r>
        <w:br/>
        <w:t xml:space="preserve">Ich wahre fest das </w:t>
      </w:r>
      <w:proofErr w:type="spellStart"/>
      <w:r>
        <w:t>heilge</w:t>
      </w:r>
      <w:proofErr w:type="spellEnd"/>
      <w:r>
        <w:t xml:space="preserve"> Unterpfand</w:t>
      </w:r>
      <w:r>
        <w:br/>
        <w:t>Und halt in Sturm und Nöten freudig Stand,</w:t>
      </w:r>
      <w:r>
        <w:br/>
        <w:t>Bis mir die Hand im letzten Kampfe sinkt,</w:t>
      </w:r>
      <w:r>
        <w:br/>
        <w:t>Und mir der Preis von dort entgegen winkt.</w:t>
      </w:r>
    </w:p>
    <w:p w14:paraId="0372002D" w14:textId="77777777" w:rsidR="00133481" w:rsidRDefault="00133481" w:rsidP="00133481">
      <w:pPr>
        <w:pStyle w:val="berschrift1"/>
      </w:pPr>
      <w:r w:rsidRPr="0099522E">
        <w:t>„Ich selbst will deine Liebe sein!“</w:t>
      </w:r>
    </w:p>
    <w:p w14:paraId="477D727F" w14:textId="77777777" w:rsidR="00133481" w:rsidRDefault="00133481" w:rsidP="00133481">
      <w:pPr>
        <w:pStyle w:val="StandardWeb"/>
      </w:pPr>
      <w:r>
        <w:t>„Ich selbst will deine Liebe sein!“</w:t>
      </w:r>
      <w:r>
        <w:br/>
        <w:t>So hat der Herr zu mir gesprochen,</w:t>
      </w:r>
      <w:r>
        <w:br/>
        <w:t>Als mir in höchster Not und Pein</w:t>
      </w:r>
      <w:r>
        <w:br/>
        <w:t>Das Herz vor Gram und Leid gebrochen.</w:t>
      </w:r>
      <w:r>
        <w:br/>
        <w:t>Wie sanft dies Wort zur Seele drang,</w:t>
      </w:r>
      <w:r>
        <w:br/>
        <w:t>Und bald den schlimmsten Sturm beschworen,</w:t>
      </w:r>
      <w:r>
        <w:br/>
        <w:t>Im Schrei der Kreatur verklang</w:t>
      </w:r>
      <w:r>
        <w:br/>
        <w:t xml:space="preserve">Der Trost; doch blieb er </w:t>
      </w:r>
      <w:proofErr w:type="spellStart"/>
      <w:r>
        <w:t>unverloren</w:t>
      </w:r>
      <w:proofErr w:type="spellEnd"/>
      <w:r>
        <w:t xml:space="preserve">. </w:t>
      </w:r>
    </w:p>
    <w:p w14:paraId="329E5C29" w14:textId="77777777" w:rsidR="00133481" w:rsidRDefault="00133481" w:rsidP="00133481">
      <w:pPr>
        <w:pStyle w:val="StandardWeb"/>
      </w:pPr>
      <w:r>
        <w:t>Und immer neu und neu erscholl</w:t>
      </w:r>
      <w:r>
        <w:br/>
        <w:t xml:space="preserve">Dein Ruf in stillen, </w:t>
      </w:r>
      <w:proofErr w:type="spellStart"/>
      <w:r>
        <w:t>selgen</w:t>
      </w:r>
      <w:proofErr w:type="spellEnd"/>
      <w:r>
        <w:t xml:space="preserve"> Weisen,</w:t>
      </w:r>
      <w:r>
        <w:br/>
        <w:t>Wenn mir die Brust vor Jammer schwoll,</w:t>
      </w:r>
      <w:r>
        <w:br/>
        <w:t>Der Nerv des Lebens wollt zerreißen,</w:t>
      </w:r>
      <w:r>
        <w:br/>
        <w:t>Bis ich zu deinen Füßen sank,</w:t>
      </w:r>
      <w:r>
        <w:br/>
        <w:t>Und du mich liebend aufgehoben,</w:t>
      </w:r>
      <w:r>
        <w:br/>
        <w:t>Und ich aus deinem Kelche trank</w:t>
      </w:r>
      <w:r>
        <w:br/>
        <w:t xml:space="preserve">Geduld und Frieden, Dank und loben. </w:t>
      </w:r>
    </w:p>
    <w:p w14:paraId="00426B90" w14:textId="77777777" w:rsidR="00133481" w:rsidRDefault="00133481" w:rsidP="00133481">
      <w:pPr>
        <w:pStyle w:val="StandardWeb"/>
      </w:pPr>
      <w:r>
        <w:t>„Wo euer Schatz, ist euer Herz;“</w:t>
      </w:r>
      <w:r>
        <w:br/>
        <w:t>So sprachst du in der Erde Tagen;</w:t>
      </w:r>
      <w:r>
        <w:br/>
        <w:t>Wie sollt ich fort und fort im Schmerz</w:t>
      </w:r>
      <w:r>
        <w:br/>
        <w:t>Um mein geraubtes Kleinod klagen?</w:t>
      </w:r>
      <w:r>
        <w:br/>
        <w:t>Ist das geraubt, was du doch hegst,</w:t>
      </w:r>
      <w:r>
        <w:br/>
        <w:t xml:space="preserve">Was ich an deiner Brust </w:t>
      </w:r>
      <w:proofErr w:type="spellStart"/>
      <w:r>
        <w:t>seh</w:t>
      </w:r>
      <w:proofErr w:type="spellEnd"/>
      <w:r>
        <w:t xml:space="preserve"> funkeln,</w:t>
      </w:r>
      <w:r>
        <w:br/>
        <w:t>An die du mich erbarmend legst,</w:t>
      </w:r>
      <w:r>
        <w:br/>
        <w:t xml:space="preserve">An der ich ruh, wenn es will dunkeln? </w:t>
      </w:r>
    </w:p>
    <w:p w14:paraId="0F251E8D" w14:textId="77777777" w:rsidR="00133481" w:rsidRDefault="00133481" w:rsidP="00133481">
      <w:pPr>
        <w:pStyle w:val="StandardWeb"/>
      </w:pPr>
      <w:r>
        <w:t>Und wie es hier mein Höchstes war,</w:t>
      </w:r>
      <w:r>
        <w:br/>
        <w:t>Mit ihr dein heilig Mahl zu teilen,</w:t>
      </w:r>
      <w:r>
        <w:br/>
        <w:t>So möcht ich wieder zum Altar</w:t>
      </w:r>
      <w:r>
        <w:br/>
        <w:t xml:space="preserve">Vor dich, du </w:t>
      </w:r>
      <w:proofErr w:type="spellStart"/>
      <w:r>
        <w:t>ewger</w:t>
      </w:r>
      <w:proofErr w:type="spellEnd"/>
      <w:r>
        <w:t xml:space="preserve"> Priester, eilen,</w:t>
      </w:r>
      <w:r>
        <w:br/>
        <w:t>Vor dem die Lust der Welt verschwand,</w:t>
      </w:r>
      <w:r>
        <w:br/>
        <w:t>Die Lieb in Andacht sich verklärte,</w:t>
      </w:r>
      <w:r>
        <w:br/>
        <w:t>Und Jedes tief und klar empfand,</w:t>
      </w:r>
      <w:r>
        <w:br/>
        <w:t xml:space="preserve">Dass nur der Geist dem Geist gehörte. </w:t>
      </w:r>
    </w:p>
    <w:p w14:paraId="1E11B349" w14:textId="77777777" w:rsidR="00133481" w:rsidRDefault="00133481" w:rsidP="00133481">
      <w:pPr>
        <w:pStyle w:val="StandardWeb"/>
      </w:pPr>
      <w:r>
        <w:t>Wie lieb ich nun dein Eigentum,</w:t>
      </w:r>
      <w:r>
        <w:br/>
        <w:t xml:space="preserve">Die </w:t>
      </w:r>
      <w:proofErr w:type="spellStart"/>
      <w:r>
        <w:t>gottdurchdrungne</w:t>
      </w:r>
      <w:proofErr w:type="spellEnd"/>
      <w:r>
        <w:t xml:space="preserve"> Himmelsseele,</w:t>
      </w:r>
      <w:r>
        <w:br/>
        <w:t>Die nun zu deines Namens Ruhm</w:t>
      </w:r>
      <w:r>
        <w:br/>
        <w:t>Dir dienet ohne Schuld und Fehle,</w:t>
      </w:r>
      <w:r>
        <w:br/>
        <w:t>Die Strahlen deines Angesichts</w:t>
      </w:r>
      <w:r>
        <w:br/>
        <w:t>Darf ohne Hüll und Decke schauen,</w:t>
      </w:r>
      <w:r>
        <w:br/>
        <w:t>Und, wie die Ströme deines Lichts,</w:t>
      </w:r>
      <w:r>
        <w:br/>
        <w:t xml:space="preserve">Zu unsrer Erde niedertauen! </w:t>
      </w:r>
    </w:p>
    <w:p w14:paraId="2817B1DF" w14:textId="77777777" w:rsidR="00133481" w:rsidRDefault="00133481" w:rsidP="00133481">
      <w:pPr>
        <w:pStyle w:val="StandardWeb"/>
      </w:pPr>
      <w:r>
        <w:t>Auch auf mein aufgerichtet Haupt</w:t>
      </w:r>
      <w:r>
        <w:br/>
        <w:t>Fällt einer deiner Strahlen nieder;</w:t>
      </w:r>
      <w:r>
        <w:br/>
        <w:t>Und, was der Tod mir hat geraubt,</w:t>
      </w:r>
      <w:r>
        <w:br/>
        <w:t>Fass ich mit Glaubensarmen wieder;</w:t>
      </w:r>
      <w:r>
        <w:br/>
        <w:t>Du selbst willst meine Liebe sein:</w:t>
      </w:r>
      <w:r>
        <w:br/>
        <w:t xml:space="preserve">Ich </w:t>
      </w:r>
      <w:proofErr w:type="spellStart"/>
      <w:r>
        <w:t>werd</w:t>
      </w:r>
      <w:proofErr w:type="spellEnd"/>
      <w:r>
        <w:t xml:space="preserve"> es immer stiller inne,</w:t>
      </w:r>
      <w:r>
        <w:br/>
        <w:t>Und meine Sehnsucht gehet ein</w:t>
      </w:r>
      <w:r>
        <w:br/>
        <w:t xml:space="preserve">Zur Fülle deiner Gottesminne. </w:t>
      </w:r>
    </w:p>
    <w:p w14:paraId="3D86C8AC" w14:textId="77777777" w:rsidR="00133481" w:rsidRDefault="00133481" w:rsidP="00133481">
      <w:pPr>
        <w:pStyle w:val="berschrift1"/>
      </w:pPr>
      <w:r w:rsidRPr="0099522E">
        <w:t>Ich sink an seinem Kreuze nieder</w:t>
      </w:r>
    </w:p>
    <w:p w14:paraId="76CD3C68" w14:textId="77777777" w:rsidR="00133481" w:rsidRDefault="00133481" w:rsidP="00133481">
      <w:pPr>
        <w:pStyle w:val="StandardWeb"/>
      </w:pPr>
      <w:r>
        <w:t>Ich sink an seinem Kreuze nieder</w:t>
      </w:r>
      <w:r>
        <w:br/>
        <w:t>Und knie mit Maria hin,</w:t>
      </w:r>
      <w:r>
        <w:br/>
        <w:t>Wir Alle sind ja Schwestern, Brüder;</w:t>
      </w:r>
      <w:r>
        <w:br/>
        <w:t>Ein Leid beweget unsern Sinn.</w:t>
      </w:r>
    </w:p>
    <w:p w14:paraId="3A935E63" w14:textId="77777777" w:rsidR="00133481" w:rsidRDefault="00133481" w:rsidP="00133481">
      <w:pPr>
        <w:pStyle w:val="StandardWeb"/>
      </w:pPr>
      <w:r>
        <w:t xml:space="preserve">Da hängt Er zwischen </w:t>
      </w:r>
      <w:proofErr w:type="spellStart"/>
      <w:r>
        <w:t>Erd</w:t>
      </w:r>
      <w:proofErr w:type="spellEnd"/>
      <w:r>
        <w:t xml:space="preserve"> und Himmel,</w:t>
      </w:r>
      <w:r>
        <w:br/>
        <w:t xml:space="preserve">Der Sohn, der </w:t>
      </w:r>
      <w:proofErr w:type="spellStart"/>
      <w:r>
        <w:t>Erd</w:t>
      </w:r>
      <w:proofErr w:type="spellEnd"/>
      <w:r>
        <w:t xml:space="preserve"> und Himmel schuf!</w:t>
      </w:r>
      <w:r>
        <w:br/>
        <w:t>Ein rohes, tosendes Getümmel</w:t>
      </w:r>
      <w:r>
        <w:br/>
        <w:t xml:space="preserve">Verschlingt fast seinen Abschiedsruf. </w:t>
      </w:r>
    </w:p>
    <w:p w14:paraId="4298D880" w14:textId="77777777" w:rsidR="00133481" w:rsidRDefault="00133481" w:rsidP="00133481">
      <w:pPr>
        <w:pStyle w:val="StandardWeb"/>
      </w:pPr>
      <w:r>
        <w:t>Ich hab ihn mit ans Kreuz geschlagen,</w:t>
      </w:r>
      <w:r>
        <w:br/>
        <w:t>Und klage mich des jammernd an;</w:t>
      </w:r>
      <w:r>
        <w:br/>
        <w:t>Er aber betet ohne Klagen:</w:t>
      </w:r>
      <w:r>
        <w:br/>
        <w:t xml:space="preserve">„Sie wissen nicht, was sie getan!“ </w:t>
      </w:r>
    </w:p>
    <w:p w14:paraId="7CB68CD9" w14:textId="77777777" w:rsidR="00133481" w:rsidRDefault="00133481" w:rsidP="00133481">
      <w:pPr>
        <w:pStyle w:val="StandardWeb"/>
      </w:pPr>
      <w:r>
        <w:t>Der Retter stirbt, der Herr des Lebens,</w:t>
      </w:r>
      <w:r>
        <w:br/>
        <w:t>Er stirbt für uns den Menschentod.</w:t>
      </w:r>
      <w:r>
        <w:br/>
        <w:t>Lass ihn nicht sterben, Mensch, vergebens!</w:t>
      </w:r>
      <w:r>
        <w:br/>
        <w:t xml:space="preserve">Der Herr des Lebens ist dein Gott! </w:t>
      </w:r>
    </w:p>
    <w:p w14:paraId="024665AF" w14:textId="77777777" w:rsidR="00133481" w:rsidRDefault="00133481" w:rsidP="00133481">
      <w:pPr>
        <w:pStyle w:val="StandardWeb"/>
      </w:pPr>
      <w:r>
        <w:t xml:space="preserve">Da fasst ein Jubel </w:t>
      </w:r>
      <w:proofErr w:type="spellStart"/>
      <w:r>
        <w:t>sonder</w:t>
      </w:r>
      <w:proofErr w:type="spellEnd"/>
      <w:r>
        <w:t xml:space="preserve"> Gleichen</w:t>
      </w:r>
      <w:r>
        <w:br/>
        <w:t>Im Schmerz die Seele wunderbar;</w:t>
      </w:r>
      <w:r>
        <w:br/>
        <w:t>Durch dunkle Wolken niederreichen</w:t>
      </w:r>
      <w:r>
        <w:br/>
        <w:t>Sieht man den Himmel rein und klar.</w:t>
      </w:r>
    </w:p>
    <w:p w14:paraId="61B79FFF" w14:textId="77777777" w:rsidR="00133481" w:rsidRDefault="00133481" w:rsidP="00133481">
      <w:pPr>
        <w:pStyle w:val="StandardWeb"/>
      </w:pPr>
      <w:r>
        <w:t>Vergeben sind sie uns, vergeben,</w:t>
      </w:r>
      <w:r>
        <w:br/>
        <w:t>Die Sünden unsrer Erdenlust:</w:t>
      </w:r>
      <w:r>
        <w:br/>
        <w:t>Ein himmlisch Weinen, Danken, Beben</w:t>
      </w:r>
      <w:r>
        <w:br/>
        <w:t xml:space="preserve">Erfüllt die </w:t>
      </w:r>
      <w:proofErr w:type="spellStart"/>
      <w:r>
        <w:t>sturmzerriss’ne</w:t>
      </w:r>
      <w:proofErr w:type="spellEnd"/>
      <w:r>
        <w:t xml:space="preserve"> Brust. </w:t>
      </w:r>
    </w:p>
    <w:p w14:paraId="5C81E708" w14:textId="77777777" w:rsidR="00133481" w:rsidRDefault="00133481" w:rsidP="00133481">
      <w:pPr>
        <w:pStyle w:val="StandardWeb"/>
      </w:pPr>
      <w:r>
        <w:t>Aufs Neu geschenkt sind wir uns Alle;</w:t>
      </w:r>
      <w:r>
        <w:br/>
        <w:t>Das Lied des Heils steigt himmelwärts,</w:t>
      </w:r>
      <w:r>
        <w:br/>
        <w:t>Und den entsühnten Brüdern falle</w:t>
      </w:r>
      <w:r>
        <w:br/>
        <w:t>Entsühnt ich selber an das Herz.</w:t>
      </w:r>
    </w:p>
    <w:p w14:paraId="2FF9A19A" w14:textId="77777777" w:rsidR="004E13CA" w:rsidRDefault="004E13CA" w:rsidP="004E13CA">
      <w:pPr>
        <w:pStyle w:val="berschrift1"/>
      </w:pPr>
      <w:r w:rsidRPr="004E13CA">
        <w:t>Ich steh in Gottes Hand;</w:t>
      </w:r>
    </w:p>
    <w:p w14:paraId="16B966E4" w14:textId="77777777" w:rsidR="004E13CA" w:rsidRDefault="004E13CA" w:rsidP="004E13CA">
      <w:pPr>
        <w:pStyle w:val="StandardWeb"/>
      </w:pPr>
      <w:r>
        <w:t>Ich steh in Gottes Hand;</w:t>
      </w:r>
      <w:r>
        <w:br/>
        <w:t>Würd mich der Herr nicht tragen,</w:t>
      </w:r>
      <w:r>
        <w:br/>
        <w:t xml:space="preserve">Ich </w:t>
      </w:r>
      <w:proofErr w:type="spellStart"/>
      <w:r>
        <w:t>läg</w:t>
      </w:r>
      <w:proofErr w:type="spellEnd"/>
      <w:r>
        <w:t xml:space="preserve"> in Nichts zerschlagen,</w:t>
      </w:r>
      <w:r>
        <w:br/>
        <w:t xml:space="preserve">Ein Trümmer an des Lebens Strand. </w:t>
      </w:r>
    </w:p>
    <w:p w14:paraId="61ACF96A" w14:textId="77777777" w:rsidR="004E13CA" w:rsidRDefault="004E13CA" w:rsidP="004E13CA">
      <w:pPr>
        <w:pStyle w:val="StandardWeb"/>
      </w:pPr>
      <w:r>
        <w:t xml:space="preserve">Nun </w:t>
      </w:r>
      <w:proofErr w:type="spellStart"/>
      <w:r>
        <w:t>seh</w:t>
      </w:r>
      <w:proofErr w:type="spellEnd"/>
      <w:r>
        <w:t xml:space="preserve"> ich überall</w:t>
      </w:r>
      <w:r>
        <w:br/>
        <w:t>Sein freundlich Antlitz leuchten,</w:t>
      </w:r>
      <w:r>
        <w:br/>
        <w:t xml:space="preserve">Wie aus der Wellen </w:t>
      </w:r>
      <w:proofErr w:type="spellStart"/>
      <w:r>
        <w:t>feucht’n</w:t>
      </w:r>
      <w:proofErr w:type="spellEnd"/>
      <w:r>
        <w:br/>
        <w:t xml:space="preserve">Spiegeln die Sonne tausendmal. </w:t>
      </w:r>
    </w:p>
    <w:p w14:paraId="43E94760" w14:textId="77777777" w:rsidR="004E13CA" w:rsidRDefault="004E13CA" w:rsidP="004E13CA">
      <w:pPr>
        <w:pStyle w:val="StandardWeb"/>
      </w:pPr>
      <w:r>
        <w:t>Dumpf rauscht empor das Meer;</w:t>
      </w:r>
      <w:r>
        <w:br/>
        <w:t>Vom Grund, auf dem sie ruhten,</w:t>
      </w:r>
      <w:r>
        <w:br/>
        <w:t>Stiegen empor die Fluten,</w:t>
      </w:r>
      <w:r>
        <w:br/>
        <w:t xml:space="preserve">Und rollen hoch und höher her. </w:t>
      </w:r>
    </w:p>
    <w:p w14:paraId="67640EFB" w14:textId="77777777" w:rsidR="004E13CA" w:rsidRDefault="004E13CA" w:rsidP="004E13CA">
      <w:pPr>
        <w:pStyle w:val="StandardWeb"/>
      </w:pPr>
      <w:r>
        <w:t>Wer hat das Meer bewegt?</w:t>
      </w:r>
      <w:r>
        <w:br/>
        <w:t>Wer hieß empor es wallen</w:t>
      </w:r>
      <w:r>
        <w:br/>
        <w:t>und lässt es wieder fallen,</w:t>
      </w:r>
      <w:r>
        <w:br/>
        <w:t xml:space="preserve">Wenn seine schwache Stunde schlägt? </w:t>
      </w:r>
    </w:p>
    <w:p w14:paraId="049F9C9D" w14:textId="77777777" w:rsidR="004E13CA" w:rsidRDefault="004E13CA" w:rsidP="004E13CA">
      <w:pPr>
        <w:pStyle w:val="StandardWeb"/>
      </w:pPr>
      <w:r>
        <w:t>O Herz, wie gleichest du</w:t>
      </w:r>
      <w:r>
        <w:br/>
        <w:t>Den wandelbaren Wellen!</w:t>
      </w:r>
      <w:r>
        <w:br/>
        <w:t>Zum Himmel willst du schwellen,</w:t>
      </w:r>
      <w:r>
        <w:br/>
        <w:t xml:space="preserve">Dann kommt die </w:t>
      </w:r>
      <w:proofErr w:type="spellStart"/>
      <w:r>
        <w:t>Ebb</w:t>
      </w:r>
      <w:proofErr w:type="spellEnd"/>
      <w:r>
        <w:t>‘ und tote Ruh.</w:t>
      </w:r>
    </w:p>
    <w:p w14:paraId="7A47D5F3" w14:textId="77777777" w:rsidR="004E13CA" w:rsidRDefault="004E13CA" w:rsidP="004E13CA">
      <w:pPr>
        <w:pStyle w:val="StandardWeb"/>
      </w:pPr>
      <w:r>
        <w:t>Das hat der Herr vollbracht,</w:t>
      </w:r>
      <w:r>
        <w:br/>
        <w:t>Der Herz und Meer beweget,</w:t>
      </w:r>
      <w:r>
        <w:br/>
        <w:t>Der Wellen türmt und leget,</w:t>
      </w:r>
      <w:r>
        <w:br/>
        <w:t xml:space="preserve">Mich sterblich und unsterblich macht. </w:t>
      </w:r>
    </w:p>
    <w:p w14:paraId="30E7BDD8" w14:textId="77777777" w:rsidR="004E13CA" w:rsidRDefault="004E13CA" w:rsidP="004E13CA">
      <w:pPr>
        <w:pStyle w:val="StandardWeb"/>
      </w:pPr>
      <w:r>
        <w:t>Er lass zur Zeit der Flut</w:t>
      </w:r>
      <w:r>
        <w:br/>
        <w:t>Nicht töricht mich vermessen,</w:t>
      </w:r>
      <w:r>
        <w:br/>
        <w:t>Und in der Ebbe nie vergessen,</w:t>
      </w:r>
      <w:r>
        <w:br/>
        <w:t xml:space="preserve">In welchem Born mein Leben ruht! </w:t>
      </w:r>
    </w:p>
    <w:p w14:paraId="02D30567" w14:textId="77777777" w:rsidR="004E13CA" w:rsidRDefault="004E13CA" w:rsidP="004E13CA">
      <w:pPr>
        <w:pStyle w:val="berschrift1"/>
      </w:pPr>
      <w:r w:rsidRPr="004E13CA">
        <w:t>Ich will mein Kreuz mit Freuden tragen</w:t>
      </w:r>
    </w:p>
    <w:p w14:paraId="7482E235" w14:textId="77777777" w:rsidR="004E13CA" w:rsidRDefault="004E13CA" w:rsidP="004E13CA">
      <w:pPr>
        <w:pStyle w:val="StandardWeb"/>
      </w:pPr>
      <w:r>
        <w:t>Ich will mein Kreuz mit Freuden tragen</w:t>
      </w:r>
      <w:r>
        <w:br/>
        <w:t>Vom Morgen- bis zum Abendstrahl,</w:t>
      </w:r>
      <w:r>
        <w:br/>
        <w:t>So lang der Herr es mir lässt tagen</w:t>
      </w:r>
      <w:r>
        <w:br/>
        <w:t>Auf Höhen und im tiefen Tal,</w:t>
      </w:r>
      <w:r>
        <w:br/>
        <w:t xml:space="preserve">Ja durch den Strom der </w:t>
      </w:r>
      <w:proofErr w:type="spellStart"/>
      <w:r>
        <w:t>bitter‘n</w:t>
      </w:r>
      <w:proofErr w:type="spellEnd"/>
      <w:r>
        <w:t xml:space="preserve"> Leiden,</w:t>
      </w:r>
      <w:r>
        <w:br/>
        <w:t>Der an des Lebens Ufer schlägt:</w:t>
      </w:r>
      <w:r>
        <w:br/>
        <w:t>O möge Gott mich nur begleiten,</w:t>
      </w:r>
      <w:r>
        <w:br/>
        <w:t>So lang ein Hauch in mir sich regt!</w:t>
      </w:r>
    </w:p>
    <w:p w14:paraId="5C2D0863" w14:textId="77777777" w:rsidR="004E13CA" w:rsidRDefault="004E13CA" w:rsidP="004E13CA">
      <w:pPr>
        <w:pStyle w:val="StandardWeb"/>
      </w:pPr>
      <w:r>
        <w:t>Was ist mein Kreuz und meine Freude?</w:t>
      </w:r>
      <w:r>
        <w:br/>
        <w:t>Dass ich den irren Wandersmann,</w:t>
      </w:r>
      <w:r>
        <w:br/>
        <w:t>Der auf Stromes düstrer Seite</w:t>
      </w:r>
      <w:r>
        <w:br/>
        <w:t>Kommt klagend und verzagend an,</w:t>
      </w:r>
      <w:r>
        <w:br/>
        <w:t>Darf durch die Flut hinüber tragen</w:t>
      </w:r>
      <w:r>
        <w:br/>
        <w:t xml:space="preserve">Ans Ufer, das ihm Rettung </w:t>
      </w:r>
      <w:proofErr w:type="spellStart"/>
      <w:r>
        <w:t>beut</w:t>
      </w:r>
      <w:hyperlink r:id="rId8" w:history="1">
        <w:r>
          <w:rPr>
            <w:rStyle w:val="Hyperlink"/>
            <w:vertAlign w:val="superscript"/>
          </w:rPr>
          <w:t>1</w:t>
        </w:r>
        <w:proofErr w:type="spellEnd"/>
      </w:hyperlink>
      <w:r>
        <w:br/>
        <w:t>Und auf den Lauf von seinen Tagen</w:t>
      </w:r>
      <w:r>
        <w:br/>
        <w:t xml:space="preserve">Aufs Neue Licht und Hoffnung streut. </w:t>
      </w:r>
    </w:p>
    <w:p w14:paraId="46A7958E" w14:textId="77777777" w:rsidR="004E13CA" w:rsidRDefault="004E13CA" w:rsidP="004E13CA">
      <w:pPr>
        <w:pStyle w:val="StandardWeb"/>
      </w:pPr>
      <w:r>
        <w:t>O welche Wonne, welch Entzücken,</w:t>
      </w:r>
      <w:r>
        <w:br/>
        <w:t>Wenn seine Rettung ganz gelingt!</w:t>
      </w:r>
      <w:r>
        <w:br/>
        <w:t xml:space="preserve">Wie </w:t>
      </w:r>
      <w:proofErr w:type="spellStart"/>
      <w:r>
        <w:t>nehm</w:t>
      </w:r>
      <w:proofErr w:type="spellEnd"/>
      <w:r>
        <w:t>‘ ich fröhlich auf den Rücken,</w:t>
      </w:r>
      <w:r>
        <w:br/>
        <w:t>Was mir die nächste Stunde bringt!</w:t>
      </w:r>
      <w:r>
        <w:br/>
        <w:t>O könnt ich immer davon zeugen!</w:t>
      </w:r>
      <w:r>
        <w:br/>
        <w:t>Doch anders will es Gottes Rat,</w:t>
      </w:r>
      <w:r>
        <w:br/>
        <w:t>Ich muss verstummen und mich beugen,</w:t>
      </w:r>
      <w:r>
        <w:br/>
        <w:t xml:space="preserve">Auch wenn sich Tod und Unheil naht. </w:t>
      </w:r>
    </w:p>
    <w:p w14:paraId="26214F64" w14:textId="77777777" w:rsidR="004E13CA" w:rsidRDefault="004E13CA" w:rsidP="004E13CA">
      <w:pPr>
        <w:pStyle w:val="StandardWeb"/>
      </w:pPr>
      <w:r>
        <w:t>Wie braust der Strom oft so gewaltig</w:t>
      </w:r>
      <w:r>
        <w:br/>
        <w:t>In trüben Wogen wild einher!</w:t>
      </w:r>
      <w:r>
        <w:br/>
        <w:t>Wie droht die Not so tausendfaltig,</w:t>
      </w:r>
      <w:r>
        <w:br/>
        <w:t>Wie wird die teure Last so schwer,</w:t>
      </w:r>
      <w:r>
        <w:br/>
        <w:t>Dass es mir ist, als wenn ich trüge</w:t>
      </w:r>
      <w:r>
        <w:br/>
        <w:t>Auf meinen Schultern eine Welt:</w:t>
      </w:r>
      <w:r>
        <w:br/>
        <w:t>Da schau ich eines Kindes Züge,</w:t>
      </w:r>
      <w:r>
        <w:br/>
        <w:t xml:space="preserve">Das leise mich umschlungen hält. </w:t>
      </w:r>
    </w:p>
    <w:p w14:paraId="66EF6AE5" w14:textId="77777777" w:rsidR="004E13CA" w:rsidRDefault="004E13CA" w:rsidP="004E13CA">
      <w:pPr>
        <w:pStyle w:val="StandardWeb"/>
      </w:pPr>
      <w:r>
        <w:t>Es ist mein Heiland, den ich trage!</w:t>
      </w:r>
      <w:r>
        <w:br/>
        <w:t>Wie hab ich das so sehr verkannt?</w:t>
      </w:r>
      <w:r>
        <w:br/>
        <w:t>Zum Jubel wird die stumme Klage,</w:t>
      </w:r>
      <w:r>
        <w:br/>
        <w:t>Er reicht mir lächelnd seine Hand,</w:t>
      </w:r>
      <w:r>
        <w:br/>
        <w:t>Und neue Kraft durchströmt die Glieder</w:t>
      </w:r>
      <w:r>
        <w:br/>
        <w:t>Vom Haupt zur Sohle wunderbar,</w:t>
      </w:r>
      <w:r>
        <w:br/>
        <w:t>Der Sturm verbraust und ruhig wieder</w:t>
      </w:r>
      <w:r>
        <w:br/>
        <w:t xml:space="preserve">Fließt das Gewässer, rein und klar. </w:t>
      </w:r>
    </w:p>
    <w:p w14:paraId="09E4BC8B" w14:textId="77777777" w:rsidR="004E13CA" w:rsidRDefault="004E13CA" w:rsidP="004E13CA">
      <w:pPr>
        <w:pStyle w:val="StandardWeb"/>
      </w:pPr>
      <w:r>
        <w:t>Kurz war die himmlische Erscheinung,</w:t>
      </w:r>
      <w:r>
        <w:br/>
        <w:t>Ich trag die alte Kreuzeslast;</w:t>
      </w:r>
      <w:r>
        <w:br/>
        <w:t>Doch hab ich ihre tiefste Meinung</w:t>
      </w:r>
      <w:r>
        <w:br/>
        <w:t>Ins innerste Gemüt gefasst:</w:t>
      </w:r>
      <w:r>
        <w:br/>
        <w:t>Ich habe meinen Herrn gesehen</w:t>
      </w:r>
      <w:r>
        <w:br/>
        <w:t>In seiner Kindeslieblichkeit,</w:t>
      </w:r>
      <w:r>
        <w:br/>
        <w:t>Ich darf zufrieden weiter gehen</w:t>
      </w:r>
      <w:r>
        <w:br/>
        <w:t xml:space="preserve">Durch alle Strömung dieser Zeit. </w:t>
      </w:r>
    </w:p>
    <w:p w14:paraId="2721E2CF" w14:textId="77777777" w:rsidR="004E13CA" w:rsidRDefault="004E13CA" w:rsidP="004E13CA">
      <w:pPr>
        <w:pStyle w:val="StandardWeb"/>
      </w:pPr>
      <w:r>
        <w:t>Und reißt sie heute oder morgen</w:t>
      </w:r>
      <w:r>
        <w:br/>
        <w:t>Mich nieder mit der lieben Last,</w:t>
      </w:r>
      <w:r>
        <w:br/>
        <w:t>Ich will darum nicht weiter sorgen,</w:t>
      </w:r>
      <w:r>
        <w:br/>
        <w:t>Bin ich hienieden doch nur Gast:</w:t>
      </w:r>
      <w:r>
        <w:br/>
        <w:t>Der mein und aller Menschen Sünden</w:t>
      </w:r>
      <w:r>
        <w:br/>
        <w:t>Auf seines Lammesschultern trug,</w:t>
      </w:r>
      <w:r>
        <w:br/>
        <w:t>Er lässt auch mich die Heimat finden,</w:t>
      </w:r>
      <w:r>
        <w:br/>
        <w:t xml:space="preserve">Wenn er einst spricht: Es ist genug! </w:t>
      </w:r>
    </w:p>
    <w:p w14:paraId="553C5191" w14:textId="77777777" w:rsidR="0099522E" w:rsidRDefault="0099522E" w:rsidP="0099522E">
      <w:pPr>
        <w:pStyle w:val="berschrift1"/>
      </w:pPr>
      <w:r w:rsidRPr="0099522E">
        <w:t>Ich will nicht selber wählen</w:t>
      </w:r>
    </w:p>
    <w:p w14:paraId="0611FC93" w14:textId="77777777" w:rsidR="0099522E" w:rsidRDefault="0099522E" w:rsidP="0099522E">
      <w:pPr>
        <w:pStyle w:val="StandardWeb"/>
      </w:pPr>
      <w:r>
        <w:t>Ich will nicht selber wählen,</w:t>
      </w:r>
      <w:r>
        <w:br/>
        <w:t>Statt meiner wähle Du!</w:t>
      </w:r>
      <w:r>
        <w:br/>
        <w:t>Das Wählen und das Zählen,</w:t>
      </w:r>
      <w:r>
        <w:br/>
        <w:t>Das schafft mir keine Ruh.</w:t>
      </w:r>
      <w:r>
        <w:br/>
        <w:t>„So Gott will!“ will ich sprechen,</w:t>
      </w:r>
      <w:r>
        <w:br/>
        <w:t>Nur so ists gut getan,</w:t>
      </w:r>
      <w:r>
        <w:br/>
        <w:t>So wirst du gnädig brechen</w:t>
      </w:r>
      <w:r>
        <w:br/>
        <w:t xml:space="preserve">Mir durch die Felsen Bahn. </w:t>
      </w:r>
    </w:p>
    <w:p w14:paraId="7B133F28" w14:textId="77777777" w:rsidR="0099522E" w:rsidRDefault="0099522E" w:rsidP="0099522E">
      <w:pPr>
        <w:pStyle w:val="StandardWeb"/>
      </w:pPr>
      <w:r>
        <w:t>„So Gott will!“ ist das Rechte.</w:t>
      </w:r>
      <w:r>
        <w:br/>
        <w:t>Ich denk nicht nur dabei,</w:t>
      </w:r>
      <w:r>
        <w:br/>
        <w:t>Was ich für ein Gemächte</w:t>
      </w:r>
      <w:r>
        <w:br/>
        <w:t>Von Ton und Schwachheit sei,</w:t>
      </w:r>
      <w:r>
        <w:br/>
        <w:t>Ein Dampf, der schnell vergehet,</w:t>
      </w:r>
      <w:r>
        <w:br/>
        <w:t>Ein rasch verdorrend Gras,</w:t>
      </w:r>
      <w:r>
        <w:br/>
        <w:t>Ein Schatten, der verwehet,</w:t>
      </w:r>
      <w:r>
        <w:br/>
        <w:t xml:space="preserve">Und sonst ein eitles Was: </w:t>
      </w:r>
    </w:p>
    <w:p w14:paraId="2C6AE4BB" w14:textId="77777777" w:rsidR="0099522E" w:rsidRDefault="0099522E" w:rsidP="0099522E">
      <w:pPr>
        <w:pStyle w:val="StandardWeb"/>
      </w:pPr>
      <w:r>
        <w:t>Ob ich auch nur am Leben,</w:t>
      </w:r>
      <w:r>
        <w:br/>
        <w:t>Bei Kraft und Mute sei,</w:t>
      </w:r>
      <w:r>
        <w:br/>
        <w:t>Und was es sonst mag geben</w:t>
      </w:r>
      <w:r>
        <w:br/>
        <w:t>In dieser Armutei;</w:t>
      </w:r>
      <w:r>
        <w:br/>
        <w:t>Eh ich noch war bereitet,</w:t>
      </w:r>
      <w:r>
        <w:br/>
        <w:t>Hast Alles du bedacht,</w:t>
      </w:r>
      <w:r>
        <w:br/>
        <w:t>Nach deinem Rat geleitet</w:t>
      </w:r>
      <w:r>
        <w:br/>
        <w:t xml:space="preserve">Und es ans Licht gebracht. </w:t>
      </w:r>
    </w:p>
    <w:p w14:paraId="1BD5B5E0" w14:textId="77777777" w:rsidR="0099522E" w:rsidRDefault="0099522E" w:rsidP="0099522E">
      <w:pPr>
        <w:pStyle w:val="StandardWeb"/>
      </w:pPr>
      <w:r>
        <w:t>Dir liegt ja Alles offen,</w:t>
      </w:r>
      <w:r>
        <w:br/>
        <w:t>Mein Tun vorher, nachher,</w:t>
      </w:r>
      <w:r>
        <w:br/>
        <w:t>Was trifft mich, und getroffen</w:t>
      </w:r>
      <w:r>
        <w:br/>
        <w:t>Von Lust und von Beschwer.</w:t>
      </w:r>
      <w:r>
        <w:br/>
        <w:t>Nichts, nichts ist dir verborgen,</w:t>
      </w:r>
      <w:r>
        <w:br/>
        <w:t>Was es auch immer sei,</w:t>
      </w:r>
      <w:r>
        <w:br/>
        <w:t>Was sollt ich darum sorgen</w:t>
      </w:r>
      <w:r>
        <w:br/>
        <w:t xml:space="preserve">Und atmen nicht mehr frei? </w:t>
      </w:r>
    </w:p>
    <w:p w14:paraId="70AF00FA" w14:textId="77777777" w:rsidR="0099522E" w:rsidRDefault="0099522E" w:rsidP="0099522E">
      <w:pPr>
        <w:pStyle w:val="StandardWeb"/>
      </w:pPr>
      <w:r>
        <w:t>„So Gott will!“ O die Worte,</w:t>
      </w:r>
      <w:r>
        <w:br/>
        <w:t>Die tragen tiefen Sinn;</w:t>
      </w:r>
      <w:r>
        <w:br/>
        <w:t xml:space="preserve">Sie sind die </w:t>
      </w:r>
      <w:proofErr w:type="spellStart"/>
      <w:r>
        <w:t>goldne</w:t>
      </w:r>
      <w:proofErr w:type="spellEnd"/>
      <w:r>
        <w:t xml:space="preserve"> Pforte</w:t>
      </w:r>
      <w:r>
        <w:br/>
        <w:t>Zu deinem Himmel hin:</w:t>
      </w:r>
      <w:r>
        <w:br/>
        <w:t>Hier bin ich, Herr, gebiete!</w:t>
      </w:r>
      <w:r>
        <w:br/>
        <w:t>Was dient zu deiner Ehr,</w:t>
      </w:r>
      <w:r>
        <w:br/>
        <w:t>Das sage dem Gemüte!</w:t>
      </w:r>
      <w:r>
        <w:br/>
        <w:t xml:space="preserve">Was brauch ich weiter mehr? </w:t>
      </w:r>
    </w:p>
    <w:p w14:paraId="04C57647" w14:textId="77777777" w:rsidR="0099522E" w:rsidRDefault="0099522E" w:rsidP="0099522E">
      <w:pPr>
        <w:pStyle w:val="StandardWeb"/>
      </w:pPr>
      <w:r>
        <w:t>„So Gott will!“ Was du meinest,</w:t>
      </w:r>
      <w:r>
        <w:br/>
        <w:t>Das ist kein Muss und Soll;</w:t>
      </w:r>
      <w:r>
        <w:br/>
        <w:t>Wenn du dich mir vereinest,</w:t>
      </w:r>
      <w:r>
        <w:br/>
        <w:t>Bin ich der Güter voll:</w:t>
      </w:r>
      <w:r>
        <w:br/>
        <w:t>Dein Wille will nicht weiter</w:t>
      </w:r>
      <w:r>
        <w:br/>
        <w:t>Als meine Seligkeit;</w:t>
      </w:r>
      <w:r>
        <w:br/>
        <w:t>So bin ich stark und heiter</w:t>
      </w:r>
      <w:r>
        <w:br/>
        <w:t xml:space="preserve">Zu deinem Dienst bereit. </w:t>
      </w:r>
    </w:p>
    <w:p w14:paraId="26573439" w14:textId="77777777" w:rsidR="0099522E" w:rsidRDefault="0099522E" w:rsidP="0099522E">
      <w:pPr>
        <w:pStyle w:val="StandardWeb"/>
      </w:pPr>
      <w:r>
        <w:t>Dein Leben darf ich leben,</w:t>
      </w:r>
      <w:r>
        <w:br/>
        <w:t>Wenn ich das meine lass;</w:t>
      </w:r>
      <w:r>
        <w:br/>
        <w:t>Sollt ichs nicht freudig geben?</w:t>
      </w:r>
      <w:r>
        <w:br/>
        <w:t>O Seele, nimm und fass,</w:t>
      </w:r>
      <w:r>
        <w:br/>
        <w:t>Und tausche nur behände</w:t>
      </w:r>
      <w:r>
        <w:br/>
        <w:t>Die Steine um das Brot,</w:t>
      </w:r>
      <w:r>
        <w:br/>
        <w:t>Die Lust um selig Ende,</w:t>
      </w:r>
      <w:r>
        <w:br/>
        <w:t xml:space="preserve">Das Leben um den Tod! </w:t>
      </w:r>
    </w:p>
    <w:p w14:paraId="7A7B2B8C" w14:textId="77777777" w:rsidR="0099522E" w:rsidRDefault="0099522E" w:rsidP="0099522E">
      <w:pPr>
        <w:pStyle w:val="StandardWeb"/>
      </w:pPr>
      <w:r>
        <w:t>So kann ich fröhlich schauen</w:t>
      </w:r>
      <w:r>
        <w:br/>
        <w:t>Die Länder und das Meer,</w:t>
      </w:r>
      <w:r>
        <w:br/>
        <w:t>Darf forschen, wirken, bauen</w:t>
      </w:r>
      <w:r>
        <w:br/>
        <w:t>Und handeln hin und her:</w:t>
      </w:r>
      <w:r>
        <w:br/>
        <w:t>Wer will mich daran hindern,</w:t>
      </w:r>
      <w:r>
        <w:br/>
        <w:t>Soweit es dir gefällt?</w:t>
      </w:r>
      <w:r>
        <w:br/>
        <w:t>Gehört doch deinen Kindern</w:t>
      </w:r>
      <w:r>
        <w:br/>
        <w:t xml:space="preserve">Die wundervolle Welt. </w:t>
      </w:r>
    </w:p>
    <w:p w14:paraId="62428694" w14:textId="77777777" w:rsidR="0099522E" w:rsidRDefault="0099522E" w:rsidP="0099522E">
      <w:pPr>
        <w:pStyle w:val="StandardWeb"/>
      </w:pPr>
      <w:r>
        <w:t>So darf ich Rosen brechen</w:t>
      </w:r>
      <w:r>
        <w:br/>
        <w:t>Im Winter, wie im Mai,</w:t>
      </w:r>
      <w:r>
        <w:br/>
        <w:t>Darf aus des Lebens Bächen</w:t>
      </w:r>
      <w:r>
        <w:br/>
        <w:t>Mir schöpfen frank und frei,</w:t>
      </w:r>
      <w:r>
        <w:br/>
        <w:t>Mich selbst und Andre laben</w:t>
      </w:r>
      <w:r>
        <w:br/>
        <w:t>Und finden immer neu,</w:t>
      </w:r>
      <w:r>
        <w:br/>
        <w:t>Kann missen und darf haben</w:t>
      </w:r>
      <w:r>
        <w:br/>
        <w:t xml:space="preserve">Nach deiner Lieb und Treu. </w:t>
      </w:r>
    </w:p>
    <w:p w14:paraId="2D31CB2F" w14:textId="77777777" w:rsidR="0099522E" w:rsidRDefault="0099522E" w:rsidP="0099522E">
      <w:pPr>
        <w:pStyle w:val="StandardWeb"/>
      </w:pPr>
      <w:r>
        <w:t>„So Gott will!“ Bleibt dies Eine</w:t>
      </w:r>
      <w:r>
        <w:br/>
        <w:t>Mir Sonne, Mond und Schild,</w:t>
      </w:r>
      <w:r>
        <w:br/>
        <w:t>Der Treue und der Reine</w:t>
      </w:r>
      <w:r>
        <w:br/>
        <w:t>Und aller Demut Bild,</w:t>
      </w:r>
      <w:r>
        <w:br/>
        <w:t>So darf ich freudig nehmen</w:t>
      </w:r>
      <w:r>
        <w:br/>
        <w:t xml:space="preserve">Das mir </w:t>
      </w:r>
      <w:proofErr w:type="spellStart"/>
      <w:r>
        <w:t>beschiedne</w:t>
      </w:r>
      <w:proofErr w:type="spellEnd"/>
      <w:r>
        <w:t xml:space="preserve"> Teil</w:t>
      </w:r>
      <w:r>
        <w:br/>
        <w:t xml:space="preserve">Und hoffen </w:t>
      </w:r>
      <w:proofErr w:type="spellStart"/>
      <w:r>
        <w:t>sonder</w:t>
      </w:r>
      <w:proofErr w:type="spellEnd"/>
      <w:r>
        <w:t xml:space="preserve"> Grämen</w:t>
      </w:r>
      <w:r>
        <w:br/>
        <w:t xml:space="preserve">Geduldig auf dein Heil. </w:t>
      </w:r>
    </w:p>
    <w:p w14:paraId="5EE55CA2" w14:textId="77777777" w:rsidR="004E13CA" w:rsidRDefault="004E13CA" w:rsidP="004E13CA">
      <w:pPr>
        <w:pStyle w:val="berschrift1"/>
      </w:pPr>
      <w:r w:rsidRPr="004E13CA">
        <w:t>Ihr Glaube half ihr, und sie ward gesund</w:t>
      </w:r>
    </w:p>
    <w:p w14:paraId="201FA0D9" w14:textId="77777777" w:rsidR="004E13CA" w:rsidRDefault="004E13CA" w:rsidP="004E13CA">
      <w:pPr>
        <w:pStyle w:val="StandardWeb"/>
      </w:pPr>
      <w:r>
        <w:t>Ihr Glaube half ihr, und sie ward gesund,</w:t>
      </w:r>
      <w:r>
        <w:br/>
        <w:t>Der Herr erhört ihr kindlich stilles Flehen,</w:t>
      </w:r>
      <w:r>
        <w:br/>
        <w:t>Die Bitte wird zum Dank in ihrem Mund:</w:t>
      </w:r>
      <w:r>
        <w:br/>
        <w:t xml:space="preserve">„Dein Wille, Herr, er soll, er ist geschehen!“ </w:t>
      </w:r>
    </w:p>
    <w:p w14:paraId="786A712E" w14:textId="77777777" w:rsidR="004E13CA" w:rsidRDefault="004E13CA" w:rsidP="004E13CA">
      <w:pPr>
        <w:pStyle w:val="StandardWeb"/>
      </w:pPr>
      <w:r>
        <w:t>Vom Herzen strömt das neue Element</w:t>
      </w:r>
      <w:r>
        <w:br/>
        <w:t>Mit Wunderkraft durch alle ihre Lieder,</w:t>
      </w:r>
      <w:r>
        <w:br/>
        <w:t>Die Blum‘, die den Tau des Schöpfers kennt,</w:t>
      </w:r>
      <w:r>
        <w:br/>
        <w:t xml:space="preserve">Erhebt ihr Haupt in seiner Nähe wieder. </w:t>
      </w:r>
    </w:p>
    <w:p w14:paraId="2684F570" w14:textId="77777777" w:rsidR="004E13CA" w:rsidRDefault="004E13CA" w:rsidP="004E13CA">
      <w:pPr>
        <w:pStyle w:val="StandardWeb"/>
      </w:pPr>
      <w:r>
        <w:t>Gott, wie unendlich tief und groß</w:t>
      </w:r>
      <w:r>
        <w:br/>
        <w:t>Ist deiner Liebe himmlisches Erbarmen:</w:t>
      </w:r>
      <w:r>
        <w:br/>
        <w:t>Der Heiland liegt in eines Weibes Schoß,</w:t>
      </w:r>
      <w:r>
        <w:br/>
        <w:t xml:space="preserve">Umfangen sanft von mütterlichen Armen! </w:t>
      </w:r>
    </w:p>
    <w:p w14:paraId="55C889C0" w14:textId="77777777" w:rsidR="004E13CA" w:rsidRDefault="004E13CA" w:rsidP="004E13CA">
      <w:pPr>
        <w:pStyle w:val="StandardWeb"/>
      </w:pPr>
      <w:r>
        <w:t>Aus eines Kindleins hellem Augenstrahl</w:t>
      </w:r>
      <w:r>
        <w:br/>
        <w:t>Lässt du uns heut dein göttlich Antlitz leuchten!</w:t>
      </w:r>
      <w:r>
        <w:br/>
        <w:t>Die Tränen trocknen, die in stummer Qual</w:t>
      </w:r>
      <w:r>
        <w:br/>
        <w:t xml:space="preserve">Der armen Menschen bleiche Wangen feuchten. </w:t>
      </w:r>
    </w:p>
    <w:p w14:paraId="09597035" w14:textId="77777777" w:rsidR="004E13CA" w:rsidRDefault="004E13CA" w:rsidP="004E13CA">
      <w:pPr>
        <w:pStyle w:val="StandardWeb"/>
      </w:pPr>
      <w:r>
        <w:t>Der Himmel naht, der Glaube steht und siegt,</w:t>
      </w:r>
      <w:r>
        <w:br/>
        <w:t>Erfüllet ist der Völker heißes Sehnen,</w:t>
      </w:r>
      <w:r>
        <w:br/>
        <w:t xml:space="preserve">Und an des Vaters </w:t>
      </w:r>
      <w:proofErr w:type="spellStart"/>
      <w:r>
        <w:t>ewgem</w:t>
      </w:r>
      <w:proofErr w:type="spellEnd"/>
      <w:r>
        <w:t xml:space="preserve"> Herzen liegt</w:t>
      </w:r>
      <w:r>
        <w:br/>
        <w:t xml:space="preserve">Die Welt ein Kind und weinet süße Tränen. </w:t>
      </w:r>
    </w:p>
    <w:p w14:paraId="54259E51" w14:textId="77777777" w:rsidR="00133481" w:rsidRDefault="00133481" w:rsidP="00133481">
      <w:pPr>
        <w:pStyle w:val="berschrift1"/>
      </w:pPr>
      <w:r w:rsidRPr="0099522E">
        <w:t>In mich hast deine Seele du gehaucht;</w:t>
      </w:r>
    </w:p>
    <w:p w14:paraId="42376C55" w14:textId="77777777" w:rsidR="00133481" w:rsidRDefault="00133481" w:rsidP="00133481">
      <w:pPr>
        <w:pStyle w:val="StandardWeb"/>
      </w:pPr>
      <w:r>
        <w:t>In mich hast deine Seele du gehaucht;</w:t>
      </w:r>
      <w:r>
        <w:br/>
        <w:t>Sie hat mein tiefstes Sein durchdrungen;</w:t>
      </w:r>
      <w:r>
        <w:br/>
        <w:t xml:space="preserve">Die Glut der </w:t>
      </w:r>
      <w:proofErr w:type="spellStart"/>
      <w:r>
        <w:t>ird‘schen</w:t>
      </w:r>
      <w:proofErr w:type="spellEnd"/>
      <w:r>
        <w:t xml:space="preserve"> Liebe ist verraucht,</w:t>
      </w:r>
      <w:r>
        <w:br/>
        <w:t xml:space="preserve">Die </w:t>
      </w:r>
      <w:proofErr w:type="spellStart"/>
      <w:r>
        <w:t>ew‘ge</w:t>
      </w:r>
      <w:proofErr w:type="spellEnd"/>
      <w:r>
        <w:t xml:space="preserve"> hat in Himmel sich geschwungen. </w:t>
      </w:r>
    </w:p>
    <w:p w14:paraId="6343C9BA" w14:textId="77777777" w:rsidR="00133481" w:rsidRDefault="00133481" w:rsidP="00133481">
      <w:pPr>
        <w:pStyle w:val="StandardWeb"/>
      </w:pPr>
      <w:r>
        <w:t>Mir fehlt des Herzens süßer Doppelschlag,</w:t>
      </w:r>
      <w:r>
        <w:br/>
        <w:t>Des Lebens wonnereich Begegnen;</w:t>
      </w:r>
      <w:r>
        <w:br/>
        <w:t>Doch deiner Liebe Zauberkraft vermag,</w:t>
      </w:r>
      <w:r>
        <w:br/>
        <w:t xml:space="preserve">Auch in dem Tod mich wunderbar zu segnen. </w:t>
      </w:r>
    </w:p>
    <w:p w14:paraId="3A9EBE09" w14:textId="77777777" w:rsidR="00133481" w:rsidRDefault="00133481" w:rsidP="00133481">
      <w:pPr>
        <w:pStyle w:val="StandardWeb"/>
      </w:pPr>
      <w:r>
        <w:t>Seit ich dich Teure aus dem Aug verlor,</w:t>
      </w:r>
      <w:r>
        <w:br/>
        <w:t>Ist mir ein neues Sehen aufgegangen:</w:t>
      </w:r>
      <w:r>
        <w:br/>
        <w:t>Mit dir heb ich die Hand zu Gott empor,</w:t>
      </w:r>
      <w:r>
        <w:br/>
        <w:t xml:space="preserve">Und dein Gebet wird mein Verlangen. </w:t>
      </w:r>
    </w:p>
    <w:p w14:paraId="76ED3476" w14:textId="77777777" w:rsidR="00133481" w:rsidRDefault="00133481" w:rsidP="00133481">
      <w:pPr>
        <w:pStyle w:val="StandardWeb"/>
      </w:pPr>
      <w:r>
        <w:t xml:space="preserve">Ein </w:t>
      </w:r>
      <w:proofErr w:type="spellStart"/>
      <w:r>
        <w:t>einz‘ger</w:t>
      </w:r>
      <w:proofErr w:type="spellEnd"/>
      <w:r>
        <w:t xml:space="preserve"> Blick in deine Seligkeit</w:t>
      </w:r>
      <w:r>
        <w:br/>
        <w:t>Nimmt mir vom Munde meine Klage;</w:t>
      </w:r>
      <w:r>
        <w:br/>
        <w:t>Ein einzig Wort von dir ich bin befreit,</w:t>
      </w:r>
      <w:r>
        <w:br/>
        <w:t xml:space="preserve">Und freudig schau ich in die trübsten Tage. </w:t>
      </w:r>
    </w:p>
    <w:p w14:paraId="050280DE" w14:textId="77777777" w:rsidR="00133481" w:rsidRDefault="00133481" w:rsidP="00133481">
      <w:pPr>
        <w:pStyle w:val="StandardWeb"/>
      </w:pPr>
      <w:r>
        <w:t>Ist es ein Jetzt, ist es ein selig Einst?</w:t>
      </w:r>
      <w:r>
        <w:br/>
        <w:t>Ich weiß nur Eins, was mich auch fürder quäle,</w:t>
      </w:r>
      <w:r>
        <w:br/>
        <w:t>Dass du mich stündlich mehr mit dir vereinst</w:t>
      </w:r>
      <w:r>
        <w:br/>
        <w:t>Im Zwiegespräch mit meiner eignen Seele.</w:t>
      </w:r>
    </w:p>
    <w:p w14:paraId="4C166AA3" w14:textId="77777777" w:rsidR="00133481" w:rsidRDefault="00133481" w:rsidP="00133481">
      <w:pPr>
        <w:pStyle w:val="StandardWeb"/>
      </w:pPr>
      <w:r>
        <w:t>Ist nicht die Liebe stärker als der Tod,</w:t>
      </w:r>
      <w:r>
        <w:br/>
        <w:t>Und leiht mir nicht die Sehnsucht Adlerflügel?</w:t>
      </w:r>
      <w:r>
        <w:br/>
        <w:t>So schwing ich mich hinein ins Morgenrot</w:t>
      </w:r>
      <w:r>
        <w:br/>
        <w:t xml:space="preserve">Des </w:t>
      </w:r>
      <w:proofErr w:type="spellStart"/>
      <w:r>
        <w:t>ewgen</w:t>
      </w:r>
      <w:proofErr w:type="spellEnd"/>
      <w:r>
        <w:t xml:space="preserve"> Lichts von deinem Grabeshügel. </w:t>
      </w:r>
    </w:p>
    <w:p w14:paraId="3203DA80" w14:textId="77777777" w:rsidR="00133481" w:rsidRDefault="00133481" w:rsidP="00133481">
      <w:pPr>
        <w:pStyle w:val="berschrift1"/>
      </w:pPr>
      <w:r w:rsidRPr="0099522E">
        <w:t>Indessen wir im finstern Tal</w:t>
      </w:r>
    </w:p>
    <w:p w14:paraId="58E23D56" w14:textId="77777777" w:rsidR="00133481" w:rsidRDefault="00133481" w:rsidP="00133481">
      <w:pPr>
        <w:pStyle w:val="StandardWeb"/>
      </w:pPr>
      <w:r>
        <w:t>Indessen wir im finstern Tal</w:t>
      </w:r>
      <w:r>
        <w:br/>
        <w:t>Mit unsern Schmerzen wandern,</w:t>
      </w:r>
      <w:r>
        <w:br/>
        <w:t>Folgt droben in dem Himmelssaal</w:t>
      </w:r>
      <w:r>
        <w:br/>
        <w:t>Ein Freudenfest dem andern;</w:t>
      </w:r>
      <w:r>
        <w:br/>
        <w:t>Und allen denen, die voraus</w:t>
      </w:r>
      <w:r>
        <w:br/>
        <w:t>Die dunkle Bahn gezogen,</w:t>
      </w:r>
      <w:r>
        <w:br/>
        <w:t xml:space="preserve">Ward schon im </w:t>
      </w:r>
      <w:proofErr w:type="spellStart"/>
      <w:r>
        <w:t>ewgen</w:t>
      </w:r>
      <w:proofErr w:type="spellEnd"/>
      <w:r>
        <w:t xml:space="preserve"> Vaterhaus</w:t>
      </w:r>
      <w:r>
        <w:br/>
        <w:t>Ihr Erbteil zugewogen.</w:t>
      </w:r>
      <w:r>
        <w:br/>
        <w:t>Sie freuen sich im Wiedersehn</w:t>
      </w:r>
      <w:r>
        <w:br/>
        <w:t>Am Lohne ihrer Treue,</w:t>
      </w:r>
      <w:r>
        <w:br/>
        <w:t xml:space="preserve">Und Alle, die </w:t>
      </w:r>
      <w:proofErr w:type="spellStart"/>
      <w:r>
        <w:t>hinübergehn</w:t>
      </w:r>
      <w:proofErr w:type="spellEnd"/>
      <w:r>
        <w:t>,</w:t>
      </w:r>
      <w:r>
        <w:br/>
      </w:r>
      <w:proofErr w:type="spellStart"/>
      <w:r>
        <w:t>Erhöhn</w:t>
      </w:r>
      <w:proofErr w:type="spellEnd"/>
      <w:r>
        <w:t xml:space="preserve"> das Fest aufs Neue.</w:t>
      </w:r>
      <w:r>
        <w:br/>
        <w:t>Sie sehn das alte Mutterland</w:t>
      </w:r>
      <w:r>
        <w:br/>
        <w:t>Zu ihren Füßen liegen,</w:t>
      </w:r>
      <w:r>
        <w:br/>
        <w:t>Und mit dem Licht- und Schattenband</w:t>
      </w:r>
      <w:r>
        <w:br/>
        <w:t>Die liebe Erde fliegen,</w:t>
      </w:r>
      <w:r>
        <w:br/>
        <w:t>Den Spiel- und Kampfplatz ihrer Zeit</w:t>
      </w:r>
      <w:r>
        <w:br/>
        <w:t>Mit wehmutsvollem Lächeln,</w:t>
      </w:r>
      <w:r>
        <w:br/>
        <w:t>Die Stürme, die um sie gedräut,</w:t>
      </w:r>
      <w:r>
        <w:br/>
        <w:t>Als lindes Frühlingsfächeln,</w:t>
      </w:r>
      <w:r>
        <w:br/>
        <w:t>Die Fluten, die um sie gerollt,</w:t>
      </w:r>
      <w:r>
        <w:br/>
        <w:t>Zum Spiegel ausgegossen,</w:t>
      </w:r>
      <w:r>
        <w:br/>
        <w:t>Hellleuchtend wie der Sonne Gold,</w:t>
      </w:r>
      <w:r>
        <w:br/>
        <w:t>Von Licht und Glanz umflossen;</w:t>
      </w:r>
      <w:r>
        <w:br/>
        <w:t>Den kurzen dunkeln Erdentag</w:t>
      </w:r>
      <w:r>
        <w:br/>
        <w:t>Zur Ewigkeit erweitert,</w:t>
      </w:r>
      <w:r>
        <w:br/>
        <w:t>Geborgen, was versunken lag</w:t>
      </w:r>
      <w:r>
        <w:br/>
        <w:t>Und einst im Sturm gescheitert.</w:t>
      </w:r>
      <w:r>
        <w:br/>
        <w:t xml:space="preserve">Sie </w:t>
      </w:r>
      <w:proofErr w:type="spellStart"/>
      <w:r>
        <w:t>schaun</w:t>
      </w:r>
      <w:proofErr w:type="spellEnd"/>
      <w:r>
        <w:t xml:space="preserve"> mit Einem vollen Blick</w:t>
      </w:r>
      <w:r>
        <w:br/>
        <w:t>Das Ganze ihrer Führung,</w:t>
      </w:r>
      <w:r>
        <w:br/>
        <w:t>Ihr menschlich göttliches Geschick</w:t>
      </w:r>
      <w:r>
        <w:br/>
        <w:t>Mit tiefster Herzensrührung;</w:t>
      </w:r>
      <w:r>
        <w:br/>
        <w:t>Und eine neue Liebe gibt</w:t>
      </w:r>
      <w:r>
        <w:br/>
        <w:t>Der Herr den Treubewährten,</w:t>
      </w:r>
      <w:r>
        <w:br/>
        <w:t>Sie lieben wie sie sind geliebt,</w:t>
      </w:r>
      <w:r>
        <w:br/>
        <w:t>Die Glücklichen, Verklärten,</w:t>
      </w:r>
      <w:r>
        <w:br/>
        <w:t>Erkennen, wie sie sind erkannt.</w:t>
      </w:r>
      <w:r>
        <w:br/>
        <w:t xml:space="preserve">O Reichtum </w:t>
      </w:r>
      <w:proofErr w:type="spellStart"/>
      <w:r>
        <w:t>sonder</w:t>
      </w:r>
      <w:proofErr w:type="spellEnd"/>
      <w:r>
        <w:t xml:space="preserve"> Gleichen!</w:t>
      </w:r>
      <w:r>
        <w:br/>
        <w:t>O welch ein göttlicher Verstand!</w:t>
      </w:r>
      <w:r>
        <w:br/>
        <w:t>Wer kann ihn hier erreichen?</w:t>
      </w:r>
      <w:r>
        <w:br/>
        <w:t>Wann sind auch wir so weit gebracht?</w:t>
      </w:r>
      <w:r>
        <w:br/>
        <w:t>Wann ist der Traum zerronnen?</w:t>
      </w:r>
      <w:r>
        <w:br/>
        <w:t>Noch eine Nacht und wieder Nacht,</w:t>
      </w:r>
      <w:r>
        <w:br/>
        <w:t xml:space="preserve">Dann haben </w:t>
      </w:r>
      <w:proofErr w:type="spellStart"/>
      <w:r>
        <w:t>wirs</w:t>
      </w:r>
      <w:proofErr w:type="spellEnd"/>
      <w:r>
        <w:t xml:space="preserve"> gewonnen! </w:t>
      </w:r>
    </w:p>
    <w:p w14:paraId="3AD9F71E" w14:textId="77777777" w:rsidR="0099522E" w:rsidRDefault="0099522E" w:rsidP="0099522E">
      <w:pPr>
        <w:pStyle w:val="berschrift1"/>
      </w:pPr>
      <w:r w:rsidRPr="0099522E">
        <w:t xml:space="preserve">Ist </w:t>
      </w:r>
      <w:proofErr w:type="spellStart"/>
      <w:r w:rsidRPr="0099522E">
        <w:t>dirs</w:t>
      </w:r>
      <w:proofErr w:type="spellEnd"/>
      <w:r w:rsidRPr="0099522E">
        <w:t xml:space="preserve"> wieder, wie den </w:t>
      </w:r>
      <w:proofErr w:type="spellStart"/>
      <w:r w:rsidRPr="0099522E">
        <w:t>Zwein</w:t>
      </w:r>
      <w:proofErr w:type="spellEnd"/>
    </w:p>
    <w:p w14:paraId="56E9FA69" w14:textId="77777777" w:rsidR="0099522E" w:rsidRDefault="0099522E" w:rsidP="0099522E">
      <w:pPr>
        <w:pStyle w:val="StandardWeb"/>
      </w:pPr>
      <w:r>
        <w:t xml:space="preserve">Ist </w:t>
      </w:r>
      <w:proofErr w:type="spellStart"/>
      <w:r>
        <w:t>dirs</w:t>
      </w:r>
      <w:proofErr w:type="spellEnd"/>
      <w:r>
        <w:t xml:space="preserve"> wieder, wie den </w:t>
      </w:r>
      <w:proofErr w:type="spellStart"/>
      <w:r>
        <w:t>Zwein</w:t>
      </w:r>
      <w:proofErr w:type="spellEnd"/>
      <w:r>
        <w:t>,</w:t>
      </w:r>
      <w:r>
        <w:br/>
        <w:t>Die nach Emmaus gegangen,</w:t>
      </w:r>
      <w:r>
        <w:br/>
        <w:t>Herz und Aug voll stummer Pein,</w:t>
      </w:r>
      <w:r>
        <w:br/>
        <w:t>Kummer, Sehnsucht und Verlangen,</w:t>
      </w:r>
      <w:r>
        <w:br/>
        <w:t>Und du wähnst in deiner Not</w:t>
      </w:r>
      <w:r>
        <w:br/>
        <w:t xml:space="preserve">Deinen Heiland wieder tot? </w:t>
      </w:r>
    </w:p>
    <w:p w14:paraId="6938770B" w14:textId="77777777" w:rsidR="0099522E" w:rsidRDefault="0099522E" w:rsidP="0099522E">
      <w:pPr>
        <w:pStyle w:val="StandardWeb"/>
      </w:pPr>
      <w:r>
        <w:t>Ach wie kurz ist Menschensinn!</w:t>
      </w:r>
      <w:r>
        <w:br/>
        <w:t>Was du tausendmal erfahren,</w:t>
      </w:r>
      <w:r>
        <w:br/>
        <w:t>Deinen seligsten Gewinn</w:t>
      </w:r>
      <w:r>
        <w:br/>
        <w:t>Kannst du nicht einmal bewahren,</w:t>
      </w:r>
      <w:r>
        <w:br/>
        <w:t>Und wie Wind und Woge geht,</w:t>
      </w:r>
      <w:r>
        <w:br/>
        <w:t xml:space="preserve">Ist dein Glaube auch verweht. </w:t>
      </w:r>
    </w:p>
    <w:p w14:paraId="363BC63A" w14:textId="77777777" w:rsidR="0099522E" w:rsidRDefault="0099522E" w:rsidP="0099522E">
      <w:pPr>
        <w:pStyle w:val="StandardWeb"/>
      </w:pPr>
      <w:r>
        <w:t>Hat er nicht in jeder Qual</w:t>
      </w:r>
      <w:r>
        <w:br/>
        <w:t>Wie ein Freund mit dir gesprochen,</w:t>
      </w:r>
      <w:r>
        <w:br/>
        <w:t>Und bei jedem Segensmahl</w:t>
      </w:r>
      <w:r>
        <w:br/>
        <w:t>Unsichtbar das Brot gebrochen?</w:t>
      </w:r>
      <w:r>
        <w:br/>
        <w:t>Und du hast ihn doch verkannt,</w:t>
      </w:r>
      <w:r>
        <w:br/>
        <w:t xml:space="preserve">Wie dir auch dein Herz gebrannt. </w:t>
      </w:r>
    </w:p>
    <w:p w14:paraId="2E3061C2" w14:textId="77777777" w:rsidR="0099522E" w:rsidRDefault="0099522E" w:rsidP="0099522E">
      <w:pPr>
        <w:pStyle w:val="StandardWeb"/>
      </w:pPr>
      <w:r>
        <w:t>Alle Morgen weckt er dich,</w:t>
      </w:r>
      <w:r>
        <w:br/>
        <w:t>Seine Wahrheit neu zu hören;</w:t>
      </w:r>
      <w:r>
        <w:br/>
        <w:t xml:space="preserve">Und du lässt so </w:t>
      </w:r>
      <w:proofErr w:type="spellStart"/>
      <w:r>
        <w:t>williglich</w:t>
      </w:r>
      <w:proofErr w:type="spellEnd"/>
      <w:r>
        <w:br/>
        <w:t>Dich von Lug und Trug betören:</w:t>
      </w:r>
      <w:r>
        <w:br/>
        <w:t>Hättest du ihm still gelauscht,</w:t>
      </w:r>
      <w:r>
        <w:br/>
        <w:t xml:space="preserve">Wär sein Wort dir nicht verrauscht. </w:t>
      </w:r>
    </w:p>
    <w:p w14:paraId="11231C48" w14:textId="77777777" w:rsidR="0099522E" w:rsidRDefault="0099522E" w:rsidP="0099522E">
      <w:pPr>
        <w:pStyle w:val="StandardWeb"/>
      </w:pPr>
      <w:r>
        <w:t>Hast du dich nicht oft von früh</w:t>
      </w:r>
      <w:r>
        <w:br/>
        <w:t>Bis zur Mitternacht besonnen,</w:t>
      </w:r>
      <w:r>
        <w:br/>
        <w:t>Und mit Sorgen und mit Müh</w:t>
      </w:r>
      <w:r>
        <w:br/>
        <w:t>Endlich auch dein Werk begonnen?</w:t>
      </w:r>
      <w:r>
        <w:br/>
        <w:t xml:space="preserve">Und, wenn du es recht </w:t>
      </w:r>
      <w:proofErr w:type="spellStart"/>
      <w:r>
        <w:t>besehn</w:t>
      </w:r>
      <w:proofErr w:type="spellEnd"/>
      <w:r>
        <w:t>,</w:t>
      </w:r>
      <w:r>
        <w:br/>
        <w:t xml:space="preserve">War es wie von selbst </w:t>
      </w:r>
      <w:proofErr w:type="spellStart"/>
      <w:r>
        <w:t>geschehn</w:t>
      </w:r>
      <w:proofErr w:type="spellEnd"/>
      <w:r>
        <w:t xml:space="preserve">! </w:t>
      </w:r>
    </w:p>
    <w:p w14:paraId="0B00B09B" w14:textId="77777777" w:rsidR="0099522E" w:rsidRDefault="0099522E" w:rsidP="0099522E">
      <w:pPr>
        <w:pStyle w:val="StandardWeb"/>
      </w:pPr>
      <w:r>
        <w:t>Und du willst noch Wunder sehn,</w:t>
      </w:r>
      <w:r>
        <w:br/>
        <w:t>Dass du mögest an ihn glauben?</w:t>
      </w:r>
      <w:r>
        <w:br/>
        <w:t>Flammen sollen vor dir gehn,</w:t>
      </w:r>
      <w:r>
        <w:br/>
        <w:t>Engel dir die Zweifel rauben,</w:t>
      </w:r>
      <w:r>
        <w:br/>
        <w:t xml:space="preserve">Und du glaubst, er wolle </w:t>
      </w:r>
      <w:proofErr w:type="spellStart"/>
      <w:r>
        <w:t>ruhn</w:t>
      </w:r>
      <w:proofErr w:type="spellEnd"/>
      <w:r>
        <w:t>,</w:t>
      </w:r>
      <w:r>
        <w:br/>
        <w:t xml:space="preserve">Weil so stille ist sein Tun? </w:t>
      </w:r>
    </w:p>
    <w:p w14:paraId="3483D17F" w14:textId="77777777" w:rsidR="0099522E" w:rsidRDefault="0099522E" w:rsidP="0099522E">
      <w:pPr>
        <w:pStyle w:val="StandardWeb"/>
      </w:pPr>
      <w:r>
        <w:t>Deine Zeit ist allezeit;</w:t>
      </w:r>
      <w:r>
        <w:br/>
        <w:t>Drum, wenn es will Abend werden,</w:t>
      </w:r>
      <w:r>
        <w:br/>
        <w:t>Bist du auch so bald bereit,</w:t>
      </w:r>
      <w:r>
        <w:br/>
        <w:t>Dich voll Ängsten zu gebärden. –</w:t>
      </w:r>
      <w:r>
        <w:br/>
        <w:t>Wär dein Tag mit ihm vollbracht,</w:t>
      </w:r>
      <w:r>
        <w:br/>
        <w:t xml:space="preserve">Schreckte dich auch keine Nacht. </w:t>
      </w:r>
    </w:p>
    <w:p w14:paraId="4008CEE7" w14:textId="77777777" w:rsidR="0099522E" w:rsidRDefault="0099522E" w:rsidP="0099522E">
      <w:pPr>
        <w:pStyle w:val="StandardWeb"/>
      </w:pPr>
      <w:r>
        <w:t>Bleibt er dir doch immer nah,</w:t>
      </w:r>
      <w:r>
        <w:br/>
        <w:t>Sieht auch dein geheimstes Trauern,</w:t>
      </w:r>
      <w:r>
        <w:br/>
        <w:t>Und auf einmal ist er da</w:t>
      </w:r>
      <w:r>
        <w:br/>
        <w:t>Durch die Riegel, durch die Mauern,</w:t>
      </w:r>
      <w:r>
        <w:br/>
        <w:t>Tritt zu dir in lichtem Schein</w:t>
      </w:r>
      <w:r>
        <w:br/>
        <w:t xml:space="preserve">Mit dem Friedensgruß herein. </w:t>
      </w:r>
    </w:p>
    <w:p w14:paraId="2CF63E9F" w14:textId="77777777" w:rsidR="0099522E" w:rsidRDefault="0099522E" w:rsidP="0099522E">
      <w:pPr>
        <w:pStyle w:val="StandardWeb"/>
      </w:pPr>
      <w:r>
        <w:t>Und er nimmt dich bei der Hand,</w:t>
      </w:r>
      <w:r>
        <w:br/>
        <w:t>Legt sie sanft in seine Wunden,</w:t>
      </w:r>
      <w:r>
        <w:br/>
        <w:t>Und du hast ihn froh erkannt,</w:t>
      </w:r>
      <w:r>
        <w:br/>
        <w:t>Seine Liebe neu empfunden,</w:t>
      </w:r>
      <w:r>
        <w:br/>
        <w:t>Rufst getrost und wieder heil:</w:t>
      </w:r>
      <w:r>
        <w:br/>
        <w:t xml:space="preserve">Herr, mein Gott, mein ewig Teil! </w:t>
      </w:r>
    </w:p>
    <w:p w14:paraId="5F037622" w14:textId="77777777" w:rsidR="00133481" w:rsidRDefault="00133481" w:rsidP="00133481">
      <w:pPr>
        <w:pStyle w:val="berschrift1"/>
      </w:pPr>
      <w:r w:rsidRPr="0099522E">
        <w:t>Ist es plötzlich Nacht geworden</w:t>
      </w:r>
    </w:p>
    <w:p w14:paraId="22D7E34D" w14:textId="77777777" w:rsidR="00133481" w:rsidRDefault="00133481" w:rsidP="00133481">
      <w:pPr>
        <w:pStyle w:val="StandardWeb"/>
      </w:pPr>
      <w:r>
        <w:t>Ist es plötzlich Nacht geworden</w:t>
      </w:r>
      <w:r>
        <w:br/>
        <w:t>Suchst du fast einem Blinden;</w:t>
      </w:r>
      <w:r>
        <w:br/>
        <w:t>Suchst im Süden und im Norden:</w:t>
      </w:r>
      <w:r>
        <w:br/>
        <w:t>Und kein Sternlein kannst du finden.</w:t>
      </w:r>
      <w:r>
        <w:br/>
        <w:t>Wisch die Tränen aus den Augen,</w:t>
      </w:r>
      <w:r>
        <w:br/>
        <w:t>Stärk dein Herz und deine Blicke,</w:t>
      </w:r>
      <w:r>
        <w:br/>
        <w:t>Dass sie neu zum Sehen taugen,</w:t>
      </w:r>
      <w:r>
        <w:br/>
        <w:t xml:space="preserve">Und vertraue dem Geschicke! </w:t>
      </w:r>
    </w:p>
    <w:p w14:paraId="4F37B87E" w14:textId="77777777" w:rsidR="00133481" w:rsidRDefault="00133481" w:rsidP="00133481">
      <w:pPr>
        <w:pStyle w:val="StandardWeb"/>
      </w:pPr>
      <w:r>
        <w:t>Wirst du Einen Stern gewahren,</w:t>
      </w:r>
      <w:r>
        <w:br/>
        <w:t>Kommt der zweite, kommt der dritte;</w:t>
      </w:r>
      <w:r>
        <w:br/>
        <w:t>Immer neue offenbaren</w:t>
      </w:r>
      <w:r>
        <w:br/>
        <w:t>Sich mit jedem neuen Schritte.</w:t>
      </w:r>
      <w:r>
        <w:br/>
        <w:t>In der Nähe, in der Ferne</w:t>
      </w:r>
      <w:r>
        <w:br/>
        <w:t>Tauchen sie aus blauem Dunkel,</w:t>
      </w:r>
      <w:r>
        <w:br/>
        <w:t>Und ein Himmel voller Sterne</w:t>
      </w:r>
      <w:r>
        <w:br/>
        <w:t xml:space="preserve">Leuchtet bald im Glanzgefunkel. </w:t>
      </w:r>
    </w:p>
    <w:p w14:paraId="27ADAA78" w14:textId="77777777" w:rsidR="00133481" w:rsidRDefault="00133481" w:rsidP="00133481">
      <w:pPr>
        <w:pStyle w:val="StandardWeb"/>
      </w:pPr>
      <w:r>
        <w:t>Alles ist dir neu erstanden,</w:t>
      </w:r>
      <w:r>
        <w:br/>
        <w:t>Staunen kannst du nur und loben;</w:t>
      </w:r>
      <w:r>
        <w:br/>
        <w:t>Und du siehst mit Liebesbanden</w:t>
      </w:r>
      <w:r>
        <w:br/>
        <w:t>Dich in dieses All verwoben,</w:t>
      </w:r>
      <w:r>
        <w:br/>
        <w:t>In den Räumen ungemessen,</w:t>
      </w:r>
      <w:r>
        <w:br/>
        <w:t>Die sich leuchtend, rollend dehnen,</w:t>
      </w:r>
      <w:r>
        <w:br/>
        <w:t>Nicht dein kleines Herz vergessen</w:t>
      </w:r>
      <w:r>
        <w:br/>
        <w:t>Und sein untilgbares Sehnen.</w:t>
      </w:r>
    </w:p>
    <w:p w14:paraId="1B884FF0" w14:textId="77777777" w:rsidR="004E13CA" w:rsidRDefault="004E13CA" w:rsidP="004E13CA">
      <w:pPr>
        <w:pStyle w:val="berschrift1"/>
      </w:pPr>
      <w:r w:rsidRPr="004E13CA">
        <w:t>Ja, mich hat der Herr getragen</w:t>
      </w:r>
    </w:p>
    <w:p w14:paraId="576F77D0" w14:textId="77777777" w:rsidR="004E13CA" w:rsidRDefault="004E13CA" w:rsidP="004E13CA">
      <w:pPr>
        <w:pStyle w:val="StandardWeb"/>
      </w:pPr>
      <w:r>
        <w:t>Ja, mich hat der Herr getragen,</w:t>
      </w:r>
      <w:r>
        <w:br/>
        <w:t xml:space="preserve">Wie ein </w:t>
      </w:r>
      <w:proofErr w:type="spellStart"/>
      <w:r>
        <w:t>heilger</w:t>
      </w:r>
      <w:proofErr w:type="spellEnd"/>
      <w:r>
        <w:t xml:space="preserve"> Sänger spricht,</w:t>
      </w:r>
      <w:r>
        <w:br/>
        <w:t>Wie ein Mann trägt durch die Wüste</w:t>
      </w:r>
      <w:r>
        <w:br/>
        <w:t>Seinen Sohn und wanket nicht.</w:t>
      </w:r>
      <w:r>
        <w:br/>
        <w:t>Was die Welt an Schätzen heget,</w:t>
      </w:r>
      <w:r>
        <w:br/>
        <w:t>Sah ich vor mir aufgetan;</w:t>
      </w:r>
      <w:r>
        <w:br/>
        <w:t xml:space="preserve">Wie man Mond und Sterne </w:t>
      </w:r>
      <w:proofErr w:type="spellStart"/>
      <w:r>
        <w:t>siehet</w:t>
      </w:r>
      <w:proofErr w:type="spellEnd"/>
      <w:r>
        <w:t>,</w:t>
      </w:r>
      <w:r>
        <w:br/>
        <w:t>Sah ich Gold und Perlen an.</w:t>
      </w:r>
      <w:r>
        <w:br/>
        <w:t>Leicht bin ich hindurchgegangen</w:t>
      </w:r>
      <w:r>
        <w:br/>
        <w:t>Manchen stolzen Fürstensaal,</w:t>
      </w:r>
      <w:r>
        <w:br/>
        <w:t>Funkeln sah ich manches Toten</w:t>
      </w:r>
      <w:r>
        <w:br/>
        <w:t xml:space="preserve">Krone in </w:t>
      </w:r>
      <w:proofErr w:type="spellStart"/>
      <w:r>
        <w:t>lebendgem</w:t>
      </w:r>
      <w:proofErr w:type="spellEnd"/>
      <w:r>
        <w:t xml:space="preserve"> Strahl,</w:t>
      </w:r>
      <w:r>
        <w:br/>
        <w:t>Und vorüber ging im Geiste</w:t>
      </w:r>
      <w:r>
        <w:br/>
        <w:t>Ihr versunkenes Geschlecht</w:t>
      </w:r>
      <w:r>
        <w:br/>
        <w:t>Und ihr Ringen und ihr Dürsten</w:t>
      </w:r>
      <w:r>
        <w:br/>
        <w:t>Nach Gewalt und Glück und Recht.</w:t>
      </w:r>
      <w:r>
        <w:br/>
        <w:t xml:space="preserve">Stille folgt ich der </w:t>
      </w:r>
      <w:proofErr w:type="spellStart"/>
      <w:r>
        <w:t>lebendgen</w:t>
      </w:r>
      <w:proofErr w:type="spellEnd"/>
      <w:r>
        <w:br/>
        <w:t xml:space="preserve">Wunderbar </w:t>
      </w:r>
      <w:proofErr w:type="spellStart"/>
      <w:r>
        <w:t>verschlungnem</w:t>
      </w:r>
      <w:proofErr w:type="spellEnd"/>
      <w:r>
        <w:t xml:space="preserve"> Lauf,</w:t>
      </w:r>
      <w:r>
        <w:br/>
        <w:t>Sucht in Hütten und Palästen</w:t>
      </w:r>
      <w:r>
        <w:br/>
        <w:t>Glückliche und Frohe auf,</w:t>
      </w:r>
      <w:r>
        <w:br/>
        <w:t>Suchte, wo bei tausend Flammen</w:t>
      </w:r>
      <w:r>
        <w:br/>
        <w:t>Lust und Leben üppig glüht,</w:t>
      </w:r>
      <w:r>
        <w:br/>
        <w:t>und der Geist der Erde schwärmend</w:t>
      </w:r>
      <w:r>
        <w:br/>
        <w:t xml:space="preserve">Aus den </w:t>
      </w:r>
      <w:proofErr w:type="spellStart"/>
      <w:r>
        <w:t>trunknen</w:t>
      </w:r>
      <w:proofErr w:type="spellEnd"/>
      <w:r>
        <w:t xml:space="preserve"> Augen sprüht.</w:t>
      </w:r>
      <w:r>
        <w:br/>
        <w:t>Unermesslich sind die Wünsche,</w:t>
      </w:r>
      <w:r>
        <w:br/>
      </w:r>
      <w:proofErr w:type="spellStart"/>
      <w:r>
        <w:t>Hundertzüngig</w:t>
      </w:r>
      <w:proofErr w:type="spellEnd"/>
      <w:r>
        <w:t xml:space="preserve"> das Geschlecht,</w:t>
      </w:r>
      <w:r>
        <w:br/>
        <w:t>Tausendfach des Geistes Sinnen,</w:t>
      </w:r>
      <w:r>
        <w:br/>
        <w:t>Aber Glück sucht Herr und Knecht.</w:t>
      </w:r>
      <w:r>
        <w:br/>
        <w:t>Wie aus Millionen Wesen</w:t>
      </w:r>
      <w:r>
        <w:br/>
        <w:t>Der Korallenbaum sich baut,</w:t>
      </w:r>
      <w:r>
        <w:br/>
        <w:t>Bis er aus den grünen Wogen</w:t>
      </w:r>
      <w:r>
        <w:br/>
        <w:t>Mit den Purpurzweigen schaut,</w:t>
      </w:r>
      <w:r>
        <w:br/>
        <w:t>So aus Millionen Leben</w:t>
      </w:r>
      <w:r>
        <w:br/>
        <w:t>Bauet sich der Menschheit Baum,</w:t>
      </w:r>
      <w:r>
        <w:br/>
        <w:t>Bis er mit den golden Früchten</w:t>
      </w:r>
      <w:r>
        <w:br/>
        <w:t>Steiget aus der Zeiten Schaum.</w:t>
      </w:r>
      <w:r>
        <w:br/>
        <w:t>Als den Wogen leuchtet wieder</w:t>
      </w:r>
      <w:r>
        <w:br/>
        <w:t>Die Koralle rötlich mild:</w:t>
      </w:r>
      <w:r>
        <w:br/>
        <w:t>In sich selber spiegelt wieder</w:t>
      </w:r>
      <w:r>
        <w:br/>
        <w:t>Sich der Menschheit großes Bild;</w:t>
      </w:r>
      <w:r>
        <w:br/>
        <w:t>Doch nur Der, der zu den Welten</w:t>
      </w:r>
      <w:r>
        <w:br/>
        <w:t xml:space="preserve">Hat den </w:t>
      </w:r>
      <w:proofErr w:type="spellStart"/>
      <w:r>
        <w:t>ewgen</w:t>
      </w:r>
      <w:proofErr w:type="spellEnd"/>
      <w:r>
        <w:t xml:space="preserve"> Plan erdacht,</w:t>
      </w:r>
      <w:r>
        <w:br/>
        <w:t>Kennt des ganzen Baumes Bildung,</w:t>
      </w:r>
      <w:r>
        <w:br/>
        <w:t xml:space="preserve">Seine letzte, schönste Pracht. </w:t>
      </w:r>
    </w:p>
    <w:p w14:paraId="6BEA043B" w14:textId="77777777" w:rsidR="0099522E" w:rsidRDefault="0099522E" w:rsidP="0099522E">
      <w:pPr>
        <w:pStyle w:val="berschrift1"/>
        <w:rPr>
          <w:sz w:val="48"/>
        </w:rPr>
      </w:pPr>
      <w:r w:rsidRPr="0099522E">
        <w:t>Klag deine Not</w:t>
      </w:r>
    </w:p>
    <w:p w14:paraId="0BB1407A" w14:textId="77777777" w:rsidR="0099522E" w:rsidRDefault="0099522E" w:rsidP="0099522E">
      <w:pPr>
        <w:pStyle w:val="StandardWeb"/>
      </w:pPr>
      <w:r>
        <w:t>Klag deine Not</w:t>
      </w:r>
      <w:r>
        <w:br/>
        <w:t>Dem lieben Gott,</w:t>
      </w:r>
      <w:r>
        <w:br/>
        <w:t>Wenn Alle dich verlassen,</w:t>
      </w:r>
      <w:r>
        <w:br/>
        <w:t>Und Keiner hört,</w:t>
      </w:r>
      <w:r>
        <w:br/>
        <w:t>Was dich verzehrt,</w:t>
      </w:r>
      <w:r>
        <w:br/>
        <w:t xml:space="preserve">Und deinen Schmerz kann fassen! </w:t>
      </w:r>
    </w:p>
    <w:p w14:paraId="2A03314F" w14:textId="77777777" w:rsidR="0099522E" w:rsidRDefault="0099522E" w:rsidP="0099522E">
      <w:pPr>
        <w:pStyle w:val="StandardWeb"/>
      </w:pPr>
      <w:r>
        <w:t xml:space="preserve">Eh </w:t>
      </w:r>
      <w:proofErr w:type="spellStart"/>
      <w:r>
        <w:t>dus</w:t>
      </w:r>
      <w:proofErr w:type="spellEnd"/>
      <w:r>
        <w:t xml:space="preserve"> gesagt,</w:t>
      </w:r>
      <w:r>
        <w:br/>
        <w:t xml:space="preserve">Eh </w:t>
      </w:r>
      <w:proofErr w:type="spellStart"/>
      <w:r>
        <w:t>dus</w:t>
      </w:r>
      <w:proofErr w:type="spellEnd"/>
      <w:r>
        <w:t xml:space="preserve"> geklagt,</w:t>
      </w:r>
      <w:r>
        <w:br/>
        <w:t>Hat er es schon erfahren:</w:t>
      </w:r>
      <w:r>
        <w:br/>
        <w:t>Mehr als die Hut</w:t>
      </w:r>
      <w:r>
        <w:br/>
        <w:t>Der Mutter tut,</w:t>
      </w:r>
      <w:r>
        <w:br/>
        <w:t xml:space="preserve">Will er dein Haupt bewahren. </w:t>
      </w:r>
    </w:p>
    <w:p w14:paraId="578764E3" w14:textId="77777777" w:rsidR="0099522E" w:rsidRDefault="0099522E" w:rsidP="0099522E">
      <w:pPr>
        <w:pStyle w:val="StandardWeb"/>
      </w:pPr>
      <w:r>
        <w:t>Er hat die Welt</w:t>
      </w:r>
      <w:r>
        <w:br/>
        <w:t>Auf Lieb gestellt;</w:t>
      </w:r>
      <w:r>
        <w:br/>
        <w:t>So fasst er auch die Seinen;</w:t>
      </w:r>
      <w:r>
        <w:br/>
        <w:t>Nach Nacht und Leid</w:t>
      </w:r>
      <w:r>
        <w:br/>
        <w:t>Und Traurigkeit</w:t>
      </w:r>
      <w:r>
        <w:br/>
        <w:t xml:space="preserve">Muss dir sein Antlitz scheinen. </w:t>
      </w:r>
    </w:p>
    <w:p w14:paraId="0036335B" w14:textId="77777777" w:rsidR="0099522E" w:rsidRDefault="0099522E" w:rsidP="0099522E">
      <w:pPr>
        <w:pStyle w:val="StandardWeb"/>
      </w:pPr>
      <w:r>
        <w:t>Sein ist die Zeit,</w:t>
      </w:r>
      <w:r>
        <w:br/>
        <w:t>Die Ewigkeit,</w:t>
      </w:r>
      <w:r>
        <w:br/>
        <w:t>Dein Leben und dein Sterben;</w:t>
      </w:r>
      <w:r>
        <w:br/>
        <w:t>Und wir sind hier</w:t>
      </w:r>
      <w:r>
        <w:br/>
        <w:t>Zu seiner Zier,</w:t>
      </w:r>
      <w:r>
        <w:br/>
        <w:t xml:space="preserve">Und seines Reiches Erben. </w:t>
      </w:r>
    </w:p>
    <w:p w14:paraId="3A5CEA33" w14:textId="77777777" w:rsidR="0099522E" w:rsidRDefault="0099522E" w:rsidP="0099522E">
      <w:pPr>
        <w:pStyle w:val="StandardWeb"/>
      </w:pPr>
      <w:r>
        <w:t>So herrlich denkt,</w:t>
      </w:r>
      <w:r>
        <w:br/>
        <w:t>Der uns geschenkt</w:t>
      </w:r>
      <w:r>
        <w:br/>
        <w:t>In seinem Sohne Alles,</w:t>
      </w:r>
      <w:r>
        <w:br/>
        <w:t>Und nicht gedacht</w:t>
      </w:r>
      <w:r>
        <w:br/>
        <w:t>In Vatermacht</w:t>
      </w:r>
      <w:r>
        <w:br/>
        <w:t xml:space="preserve">Des tiefen Sündenfalles. </w:t>
      </w:r>
    </w:p>
    <w:p w14:paraId="19916C97" w14:textId="77777777" w:rsidR="0099522E" w:rsidRDefault="0099522E" w:rsidP="0099522E">
      <w:pPr>
        <w:pStyle w:val="StandardWeb"/>
      </w:pPr>
      <w:r>
        <w:t>Von Anbeginn</w:t>
      </w:r>
      <w:r>
        <w:br/>
        <w:t>War das sein Sinn,</w:t>
      </w:r>
      <w:r>
        <w:br/>
        <w:t>Und dennoch kannst du zagen?</w:t>
      </w:r>
      <w:r>
        <w:br/>
        <w:t>So hier, wie dort</w:t>
      </w:r>
      <w:r>
        <w:br/>
        <w:t>Gilt nur sein Wort,</w:t>
      </w:r>
      <w:r>
        <w:br/>
        <w:t xml:space="preserve">Und darauf sollst </w:t>
      </w:r>
      <w:proofErr w:type="spellStart"/>
      <w:r>
        <w:t>dus</w:t>
      </w:r>
      <w:proofErr w:type="spellEnd"/>
      <w:r>
        <w:t xml:space="preserve"> wagen! </w:t>
      </w:r>
    </w:p>
    <w:p w14:paraId="7AFF9858" w14:textId="77777777" w:rsidR="0099522E" w:rsidRDefault="0099522E" w:rsidP="0099522E">
      <w:pPr>
        <w:pStyle w:val="StandardWeb"/>
      </w:pPr>
      <w:r>
        <w:t>Was dein, ist sein,</w:t>
      </w:r>
      <w:r>
        <w:br/>
        <w:t>Was sein, ist dein:</w:t>
      </w:r>
      <w:r>
        <w:br/>
        <w:t>O Meeresstrom von Liebe!</w:t>
      </w:r>
      <w:r>
        <w:br/>
        <w:t>Wie da auch nur</w:t>
      </w:r>
      <w:r>
        <w:br/>
        <w:t>Noch eine Spur</w:t>
      </w:r>
      <w:r>
        <w:br/>
        <w:t xml:space="preserve">Von Not und Jammer bliebe! </w:t>
      </w:r>
    </w:p>
    <w:p w14:paraId="71D2D180" w14:textId="77777777" w:rsidR="0099522E" w:rsidRDefault="0099522E" w:rsidP="0099522E">
      <w:pPr>
        <w:pStyle w:val="berschrift1"/>
      </w:pPr>
      <w:r w:rsidRPr="0099522E">
        <w:t>Klopft ich noch einmal an</w:t>
      </w:r>
    </w:p>
    <w:p w14:paraId="3FBC1EA0" w14:textId="77777777" w:rsidR="0099522E" w:rsidRDefault="0099522E" w:rsidP="0099522E">
      <w:pPr>
        <w:pStyle w:val="StandardWeb"/>
      </w:pPr>
      <w:r>
        <w:t>Klopft ich noch einmal an</w:t>
      </w:r>
      <w:r>
        <w:br/>
        <w:t>Von meines Elends Gassen,</w:t>
      </w:r>
      <w:r>
        <w:br/>
        <w:t>Dass du nicht aufgetan,</w:t>
      </w:r>
      <w:r>
        <w:br/>
        <w:t>Wenn Alles mich verlassen?</w:t>
      </w:r>
      <w:r>
        <w:br/>
        <w:t>Hast du nicht tausendmal</w:t>
      </w:r>
      <w:r>
        <w:br/>
        <w:t>Mich selbst hereingerufen,</w:t>
      </w:r>
      <w:r>
        <w:br/>
        <w:t>Wenn ich voll Scheu und Qual</w:t>
      </w:r>
      <w:r>
        <w:br/>
        <w:t xml:space="preserve">Stand an des Hauses Stufen? </w:t>
      </w:r>
    </w:p>
    <w:p w14:paraId="2EEFB52C" w14:textId="77777777" w:rsidR="0099522E" w:rsidRDefault="0099522E" w:rsidP="0099522E">
      <w:pPr>
        <w:pStyle w:val="StandardWeb"/>
      </w:pPr>
      <w:r>
        <w:t>Und trat ich ein bei dir,</w:t>
      </w:r>
      <w:r>
        <w:br/>
        <w:t>Wie hast du mich empfangen,</w:t>
      </w:r>
      <w:r>
        <w:br/>
        <w:t>Als hättest du nach mir,</w:t>
      </w:r>
      <w:r>
        <w:br/>
        <w:t>Nicht ich nach dir Verlangen;</w:t>
      </w:r>
      <w:r>
        <w:br/>
        <w:t>Als hätt ich dir ein Gut,</w:t>
      </w:r>
      <w:r>
        <w:br/>
        <w:t>Ein köstliches, zu bringen,</w:t>
      </w:r>
      <w:r>
        <w:br/>
        <w:t>Dir Herr, in dessen Hut</w:t>
      </w:r>
      <w:r>
        <w:br/>
        <w:t xml:space="preserve">Der Schatz von allen Dingen! </w:t>
      </w:r>
    </w:p>
    <w:p w14:paraId="3D0612AE" w14:textId="77777777" w:rsidR="0099522E" w:rsidRDefault="0099522E" w:rsidP="0099522E">
      <w:pPr>
        <w:pStyle w:val="StandardWeb"/>
      </w:pPr>
      <w:r>
        <w:t>Du heißt die schwere Last</w:t>
      </w:r>
      <w:r>
        <w:br/>
        <w:t>Mich von den Schultern nehmen,</w:t>
      </w:r>
      <w:r>
        <w:br/>
        <w:t>Wie einen lieben Gast</w:t>
      </w:r>
      <w:r>
        <w:br/>
        <w:t>Mich häuslich zu bequemen;</w:t>
      </w:r>
      <w:r>
        <w:br/>
        <w:t>Sprichst mir so freundlich zu.</w:t>
      </w:r>
      <w:r>
        <w:br/>
        <w:t>Verbindest meine Wunden,</w:t>
      </w:r>
      <w:r>
        <w:br/>
        <w:t>Und lässt in süßer Ruh</w:t>
      </w:r>
      <w:r>
        <w:br/>
        <w:t xml:space="preserve">Das kranke Herz gesunden. </w:t>
      </w:r>
    </w:p>
    <w:p w14:paraId="2D0771CE" w14:textId="77777777" w:rsidR="0099522E" w:rsidRDefault="0099522E" w:rsidP="0099522E">
      <w:pPr>
        <w:pStyle w:val="StandardWeb"/>
      </w:pPr>
      <w:r>
        <w:t>Du zeigst mir sanft und klar,</w:t>
      </w:r>
      <w:r>
        <w:br/>
        <w:t>Wo ich bin irr gegangen,</w:t>
      </w:r>
      <w:r>
        <w:br/>
        <w:t>Und wo mein Auge war</w:t>
      </w:r>
      <w:r>
        <w:br/>
        <w:t>Von Schein und Trug umfangen;</w:t>
      </w:r>
      <w:r>
        <w:br/>
        <w:t>Lehrst wieder mich mit Fleiß</w:t>
      </w:r>
      <w:r>
        <w:br/>
        <w:t>Des rechten Weges Zeichen,</w:t>
      </w:r>
      <w:r>
        <w:br/>
        <w:t>Dass ich nun besser weiß,</w:t>
      </w:r>
      <w:r>
        <w:br/>
        <w:t xml:space="preserve">Mein Ziel noch zu erreichen. </w:t>
      </w:r>
    </w:p>
    <w:p w14:paraId="11A5C873" w14:textId="77777777" w:rsidR="0099522E" w:rsidRDefault="0099522E" w:rsidP="0099522E">
      <w:pPr>
        <w:pStyle w:val="StandardWeb"/>
      </w:pPr>
      <w:r>
        <w:t>Du weißt, wie Leiden tut,</w:t>
      </w:r>
      <w:r>
        <w:br/>
        <w:t xml:space="preserve">Und </w:t>
      </w:r>
      <w:proofErr w:type="spellStart"/>
      <w:r>
        <w:t>hasts</w:t>
      </w:r>
      <w:proofErr w:type="spellEnd"/>
      <w:r>
        <w:t xml:space="preserve"> für mich erfahren;</w:t>
      </w:r>
      <w:r>
        <w:br/>
        <w:t>Heißt mich, den guten Mut</w:t>
      </w:r>
      <w:r>
        <w:br/>
        <w:t>Erhöhen und bewahren;</w:t>
      </w:r>
      <w:r>
        <w:br/>
        <w:t>Gespeist, getränkt und stark</w:t>
      </w:r>
      <w:r>
        <w:br/>
        <w:t>Greif ich zum Wanderstabe,</w:t>
      </w:r>
      <w:r>
        <w:br/>
        <w:t>Und fühle bis ins Mark,</w:t>
      </w:r>
      <w:r>
        <w:br/>
        <w:t xml:space="preserve">Was ich empfangen habe. </w:t>
      </w:r>
    </w:p>
    <w:p w14:paraId="2007AABD" w14:textId="77777777" w:rsidR="0099522E" w:rsidRDefault="0099522E" w:rsidP="0099522E">
      <w:pPr>
        <w:pStyle w:val="StandardWeb"/>
      </w:pPr>
      <w:r>
        <w:t>Manch unaussprechlich Wort</w:t>
      </w:r>
      <w:r>
        <w:br/>
        <w:t>Hab ich von dir vernommen,</w:t>
      </w:r>
      <w:r>
        <w:br/>
        <w:t>Und darf an jedem Ort</w:t>
      </w:r>
      <w:r>
        <w:br/>
        <w:t>Und allzeit wieder kommen,</w:t>
      </w:r>
      <w:r>
        <w:br/>
        <w:t>Wenn meine Kraft versiegt,</w:t>
      </w:r>
      <w:r>
        <w:br/>
        <w:t>Und meine Knie wanken,</w:t>
      </w:r>
      <w:r>
        <w:br/>
        <w:t>Und wenn die Seele fliegt</w:t>
      </w:r>
      <w:r>
        <w:br/>
        <w:t xml:space="preserve">Zum Jubel und zum Danken. </w:t>
      </w:r>
    </w:p>
    <w:p w14:paraId="612DC8A9" w14:textId="77777777" w:rsidR="0099522E" w:rsidRDefault="0099522E" w:rsidP="0099522E">
      <w:pPr>
        <w:pStyle w:val="StandardWeb"/>
      </w:pPr>
      <w:r>
        <w:t>Könnt ich nur aller Welt</w:t>
      </w:r>
      <w:r>
        <w:br/>
        <w:t>Und jedem Wandrer sagen,</w:t>
      </w:r>
      <w:r>
        <w:br/>
        <w:t>Dem es so sehr missfällt</w:t>
      </w:r>
      <w:r>
        <w:br/>
        <w:t>Hier in der Wallfahrt Tagen,</w:t>
      </w:r>
      <w:r>
        <w:br/>
        <w:t>Was solche Einkehr heißt,</w:t>
      </w:r>
      <w:r>
        <w:br/>
        <w:t>Wie sie den Sinn erquicket,</w:t>
      </w:r>
      <w:r>
        <w:br/>
        <w:t>Wenn sich nur Herz und Geist</w:t>
      </w:r>
      <w:r>
        <w:br/>
        <w:t xml:space="preserve">In ihre Wohlfahrt schicket! </w:t>
      </w:r>
    </w:p>
    <w:p w14:paraId="3477D77C" w14:textId="77777777" w:rsidR="0099522E" w:rsidRDefault="0099522E" w:rsidP="0099522E">
      <w:pPr>
        <w:pStyle w:val="StandardWeb"/>
      </w:pPr>
      <w:r>
        <w:t xml:space="preserve">Einst kommt ein </w:t>
      </w:r>
      <w:proofErr w:type="spellStart"/>
      <w:r>
        <w:t>selger</w:t>
      </w:r>
      <w:proofErr w:type="spellEnd"/>
      <w:r>
        <w:t xml:space="preserve"> Tag,</w:t>
      </w:r>
      <w:r>
        <w:br/>
        <w:t>Da darf ich wohnen bleiben;</w:t>
      </w:r>
      <w:r>
        <w:br/>
        <w:t>Nichts in der Welt vermag</w:t>
      </w:r>
      <w:r>
        <w:br/>
        <w:t>Mich ferner zu vertreiben.</w:t>
      </w:r>
      <w:r>
        <w:br/>
        <w:t>O Gott! wie wird das sein</w:t>
      </w:r>
      <w:r>
        <w:br/>
        <w:t>Ein Jubel ohne Ende:</w:t>
      </w:r>
      <w:r>
        <w:br/>
        <w:t>Ach siehe gnädig drein,</w:t>
      </w:r>
      <w:r>
        <w:br/>
        <w:t xml:space="preserve">Vollende, Herr, vollende! </w:t>
      </w:r>
    </w:p>
    <w:p w14:paraId="0EBDE9C5" w14:textId="77777777" w:rsidR="00133481" w:rsidRDefault="00133481" w:rsidP="00133481">
      <w:pPr>
        <w:pStyle w:val="berschrift1"/>
      </w:pPr>
      <w:r w:rsidRPr="0099522E">
        <w:t>Kommt er wohl morgen, kommt er heut,</w:t>
      </w:r>
    </w:p>
    <w:p w14:paraId="26BDD906" w14:textId="77777777" w:rsidR="00133481" w:rsidRDefault="00133481" w:rsidP="00133481">
      <w:pPr>
        <w:pStyle w:val="StandardWeb"/>
      </w:pPr>
      <w:r>
        <w:t>Kommt er wohl morgen, kommt er heut,</w:t>
      </w:r>
      <w:r>
        <w:br/>
        <w:t>Den meine Seele liebt,</w:t>
      </w:r>
      <w:r>
        <w:br/>
        <w:t>Dem sie so gerne hocherfreut</w:t>
      </w:r>
      <w:r>
        <w:br/>
        <w:t xml:space="preserve">Ihr Ein und Alles gibt? </w:t>
      </w:r>
    </w:p>
    <w:p w14:paraId="5C3B8655" w14:textId="77777777" w:rsidR="00133481" w:rsidRDefault="00133481" w:rsidP="00133481">
      <w:pPr>
        <w:pStyle w:val="StandardWeb"/>
      </w:pPr>
      <w:r>
        <w:t>Von dem sie selber Alles hat,</w:t>
      </w:r>
      <w:r>
        <w:br/>
        <w:t>Was ihr gehört, gefällt;</w:t>
      </w:r>
      <w:r>
        <w:br/>
        <w:t>Daran sie sich auch nimmer satt</w:t>
      </w:r>
      <w:r>
        <w:br/>
        <w:t xml:space="preserve">Erquickt und stündlich hält; </w:t>
      </w:r>
    </w:p>
    <w:p w14:paraId="729D4BD5" w14:textId="77777777" w:rsidR="00133481" w:rsidRDefault="00133481" w:rsidP="00133481">
      <w:pPr>
        <w:pStyle w:val="StandardWeb"/>
      </w:pPr>
      <w:r>
        <w:t xml:space="preserve">Den sie mit keinem Aug </w:t>
      </w:r>
      <w:proofErr w:type="spellStart"/>
      <w:r>
        <w:t>gesehn</w:t>
      </w:r>
      <w:proofErr w:type="spellEnd"/>
      <w:r>
        <w:t>,</w:t>
      </w:r>
      <w:r>
        <w:br/>
        <w:t>Und dessen göttlich Bild</w:t>
      </w:r>
      <w:r>
        <w:br/>
        <w:t xml:space="preserve">Sie immer </w:t>
      </w:r>
      <w:proofErr w:type="spellStart"/>
      <w:r>
        <w:t>siehet</w:t>
      </w:r>
      <w:proofErr w:type="spellEnd"/>
      <w:r>
        <w:t xml:space="preserve"> vor sich </w:t>
      </w:r>
      <w:proofErr w:type="spellStart"/>
      <w:r>
        <w:t>stehn</w:t>
      </w:r>
      <w:proofErr w:type="spellEnd"/>
      <w:r>
        <w:br/>
        <w:t xml:space="preserve">Von Lieb und Dank erfüllt. </w:t>
      </w:r>
    </w:p>
    <w:p w14:paraId="17732C3C" w14:textId="77777777" w:rsidR="00133481" w:rsidRDefault="00133481" w:rsidP="00133481">
      <w:pPr>
        <w:pStyle w:val="StandardWeb"/>
      </w:pPr>
      <w:r>
        <w:t>Wie schmückt sich festlich Herz und Haus</w:t>
      </w:r>
      <w:r>
        <w:br/>
        <w:t>Für solchen teuren Gast!</w:t>
      </w:r>
      <w:r>
        <w:br/>
        <w:t>Man wirket still, blickt froh hinaus</w:t>
      </w:r>
      <w:r>
        <w:br/>
        <w:t xml:space="preserve">Und achtet keine Last. </w:t>
      </w:r>
    </w:p>
    <w:p w14:paraId="3874A508" w14:textId="77777777" w:rsidR="00133481" w:rsidRDefault="00133481" w:rsidP="00133481">
      <w:pPr>
        <w:pStyle w:val="StandardWeb"/>
      </w:pPr>
      <w:r>
        <w:t>Die Arbeit fliegt, sie ist für ihm,</w:t>
      </w:r>
      <w:r>
        <w:br/>
        <w:t>Der Liebe glückt es leicht;</w:t>
      </w:r>
      <w:r>
        <w:br/>
        <w:t xml:space="preserve">Ihr wird, wenn er noch will </w:t>
      </w:r>
      <w:proofErr w:type="spellStart"/>
      <w:r>
        <w:t>verziehn</w:t>
      </w:r>
      <w:proofErr w:type="spellEnd"/>
      <w:r>
        <w:t>,</w:t>
      </w:r>
      <w:r>
        <w:br/>
        <w:t xml:space="preserve">Ein süßer Trunk gereicht. </w:t>
      </w:r>
    </w:p>
    <w:p w14:paraId="6DEBF653" w14:textId="77777777" w:rsidR="00133481" w:rsidRDefault="00133481" w:rsidP="00133481">
      <w:pPr>
        <w:pStyle w:val="StandardWeb"/>
      </w:pPr>
      <w:r>
        <w:t>Da weiß man nichts von Ungeduld;</w:t>
      </w:r>
      <w:r>
        <w:br/>
        <w:t>Wie viel ist noch zu tun,</w:t>
      </w:r>
      <w:r>
        <w:br/>
        <w:t>Bis man in seiner ganzen Huld</w:t>
      </w:r>
      <w:r>
        <w:br/>
        <w:t xml:space="preserve">Darf von der Arbeit </w:t>
      </w:r>
      <w:proofErr w:type="spellStart"/>
      <w:r>
        <w:t>ruhn</w:t>
      </w:r>
      <w:proofErr w:type="spellEnd"/>
      <w:r>
        <w:t xml:space="preserve">! </w:t>
      </w:r>
    </w:p>
    <w:p w14:paraId="1055C6DD" w14:textId="77777777" w:rsidR="00133481" w:rsidRDefault="00133481" w:rsidP="00133481">
      <w:pPr>
        <w:pStyle w:val="StandardWeb"/>
      </w:pPr>
      <w:r>
        <w:t>Und köstlich wird der Augenblick,</w:t>
      </w:r>
      <w:r>
        <w:br/>
        <w:t>Der uns noch übrig bleibt,</w:t>
      </w:r>
      <w:r>
        <w:br/>
        <w:t>Wo uns ein göttliches Geschick</w:t>
      </w:r>
      <w:r>
        <w:br/>
        <w:t xml:space="preserve">Allmächtig vorwärts treibt. </w:t>
      </w:r>
    </w:p>
    <w:p w14:paraId="45BAD7BD" w14:textId="77777777" w:rsidR="00133481" w:rsidRDefault="00133481" w:rsidP="00133481">
      <w:pPr>
        <w:pStyle w:val="StandardWeb"/>
      </w:pPr>
      <w:r>
        <w:t>Wem so in stiller Herrlichkeit</w:t>
      </w:r>
      <w:r>
        <w:br/>
        <w:t>Die Hochzeitlampe brennt,</w:t>
      </w:r>
      <w:r>
        <w:br/>
        <w:t>Dem wird die ganze Erdenzeit</w:t>
      </w:r>
      <w:r>
        <w:br/>
        <w:t xml:space="preserve">Zum fröhlichen Advent. </w:t>
      </w:r>
    </w:p>
    <w:p w14:paraId="4B160B03" w14:textId="77777777" w:rsidR="0099522E" w:rsidRDefault="0099522E" w:rsidP="0099522E">
      <w:pPr>
        <w:pStyle w:val="berschrift1"/>
      </w:pPr>
      <w:r w:rsidRPr="004E13CA">
        <w:t>Lässt auch die Jungfrau von dem Schmuck?</w:t>
      </w:r>
    </w:p>
    <w:p w14:paraId="27B14437" w14:textId="77777777" w:rsidR="0099522E" w:rsidRDefault="0099522E" w:rsidP="0099522E">
      <w:pPr>
        <w:pStyle w:val="StandardWeb"/>
      </w:pPr>
      <w:r>
        <w:t>Lässt auch die Jungfrau von dem Schmuck?</w:t>
      </w:r>
      <w:r>
        <w:br/>
        <w:t>Die Braut von ihrem Schleier?</w:t>
      </w:r>
      <w:r>
        <w:br/>
        <w:t>Der Sänger unter Not und Druck</w:t>
      </w:r>
      <w:r>
        <w:br/>
        <w:t xml:space="preserve">Vom Lied und seiner Leier? </w:t>
      </w:r>
    </w:p>
    <w:p w14:paraId="5692A874" w14:textId="77777777" w:rsidR="0099522E" w:rsidRDefault="0099522E" w:rsidP="0099522E">
      <w:pPr>
        <w:pStyle w:val="StandardWeb"/>
      </w:pPr>
      <w:r>
        <w:t>Von seiner Schleuder selbst der Knab?</w:t>
      </w:r>
      <w:r>
        <w:br/>
        <w:t>Von seinem Schwert der Ritter?</w:t>
      </w:r>
      <w:r>
        <w:br/>
        <w:t>Der Pilger von dem Pilgerstab</w:t>
      </w:r>
      <w:r>
        <w:br/>
        <w:t xml:space="preserve">In Nacht und Ungewitter? </w:t>
      </w:r>
    </w:p>
    <w:p w14:paraId="53554600" w14:textId="77777777" w:rsidR="0099522E" w:rsidRDefault="0099522E" w:rsidP="0099522E">
      <w:pPr>
        <w:pStyle w:val="StandardWeb"/>
      </w:pPr>
      <w:r>
        <w:t>Lässt auch die Mutter von dem Kind,</w:t>
      </w:r>
      <w:r>
        <w:br/>
        <w:t>Und wärs im Löwenrachen?</w:t>
      </w:r>
      <w:r>
        <w:br/>
        <w:t>Der Schiffer unter Sturm und Wind</w:t>
      </w:r>
      <w:r>
        <w:br/>
        <w:t xml:space="preserve">Vom Ruder und vom Nachen? </w:t>
      </w:r>
    </w:p>
    <w:p w14:paraId="096B625E" w14:textId="77777777" w:rsidR="0099522E" w:rsidRDefault="0099522E" w:rsidP="0099522E">
      <w:pPr>
        <w:pStyle w:val="StandardWeb"/>
      </w:pPr>
      <w:r>
        <w:t>Ein Edler je von seinem Recht?</w:t>
      </w:r>
      <w:r>
        <w:br/>
        <w:t>Von seinem sauren Lohne</w:t>
      </w:r>
      <w:r>
        <w:br/>
        <w:t xml:space="preserve">Selbst der im Staub </w:t>
      </w:r>
      <w:proofErr w:type="spellStart"/>
      <w:r>
        <w:t>geborne</w:t>
      </w:r>
      <w:proofErr w:type="spellEnd"/>
      <w:r>
        <w:t xml:space="preserve"> Knecht?</w:t>
      </w:r>
      <w:r>
        <w:br/>
        <w:t xml:space="preserve">Der König von der Krone? </w:t>
      </w:r>
    </w:p>
    <w:p w14:paraId="77A966FE" w14:textId="77777777" w:rsidR="0099522E" w:rsidRDefault="0099522E" w:rsidP="0099522E">
      <w:pPr>
        <w:pStyle w:val="StandardWeb"/>
      </w:pPr>
      <w:r>
        <w:t>Von Allem, was es meint und minnt,</w:t>
      </w:r>
      <w:r>
        <w:br/>
        <w:t>Ein Herz voll lieb und Treue?</w:t>
      </w:r>
      <w:r>
        <w:br/>
        <w:t>Es hegts, es ehrt es hochgesinnt</w:t>
      </w:r>
      <w:r>
        <w:br/>
        <w:t xml:space="preserve">Und herzt es stets aufs Neue? </w:t>
      </w:r>
    </w:p>
    <w:p w14:paraId="38E11CFA" w14:textId="77777777" w:rsidR="0099522E" w:rsidRDefault="0099522E" w:rsidP="0099522E">
      <w:pPr>
        <w:pStyle w:val="StandardWeb"/>
      </w:pPr>
      <w:r>
        <w:t>Ich freu mich jeder Lieblichkeit</w:t>
      </w:r>
      <w:r>
        <w:br/>
        <w:t>Und jedes Schmucks hienieden,</w:t>
      </w:r>
      <w:r>
        <w:br/>
        <w:t>Was Der und Dem in dieser Zeit</w:t>
      </w:r>
      <w:r>
        <w:br/>
        <w:t xml:space="preserve">Von Lust und Kraft beschieden: </w:t>
      </w:r>
    </w:p>
    <w:p w14:paraId="2F2182A8" w14:textId="77777777" w:rsidR="0099522E" w:rsidRDefault="0099522E" w:rsidP="0099522E">
      <w:pPr>
        <w:pStyle w:val="StandardWeb"/>
      </w:pPr>
      <w:r>
        <w:t>Und halt mein eignes Kleinod fest</w:t>
      </w:r>
      <w:r>
        <w:br/>
        <w:t>Und trag es auf dem Herzen,</w:t>
      </w:r>
      <w:r>
        <w:br/>
        <w:t>Wie Keiner von dem Seinen lässt,</w:t>
      </w:r>
      <w:r>
        <w:br/>
        <w:t xml:space="preserve">Und will es nicht verscherzen. </w:t>
      </w:r>
    </w:p>
    <w:p w14:paraId="339E26B9" w14:textId="77777777" w:rsidR="0099522E" w:rsidRDefault="0099522E" w:rsidP="0099522E">
      <w:pPr>
        <w:pStyle w:val="StandardWeb"/>
      </w:pPr>
      <w:r>
        <w:t>Ich freue mich an seinem Schein</w:t>
      </w:r>
      <w:r>
        <w:br/>
        <w:t>Und halt es an die Sonne</w:t>
      </w:r>
      <w:r>
        <w:br/>
        <w:t>Im stillen Kämmerlein allein</w:t>
      </w:r>
      <w:r>
        <w:br/>
        <w:t xml:space="preserve">Als meine Lust und Wonne. </w:t>
      </w:r>
    </w:p>
    <w:p w14:paraId="6F95C9E7" w14:textId="77777777" w:rsidR="00133481" w:rsidRDefault="00133481" w:rsidP="00133481">
      <w:pPr>
        <w:pStyle w:val="berschrift1"/>
        <w:rPr>
          <w:sz w:val="48"/>
        </w:rPr>
      </w:pPr>
      <w:r w:rsidRPr="0099522E">
        <w:t>Lasset die Kindlein zu mir kommen</w:t>
      </w:r>
    </w:p>
    <w:p w14:paraId="606FA272" w14:textId="77777777" w:rsidR="00133481" w:rsidRDefault="00133481" w:rsidP="00133481">
      <w:pPr>
        <w:pStyle w:val="StandardWeb"/>
      </w:pPr>
      <w:r>
        <w:t>„Lasset die Kindlein zu mir kommen</w:t>
      </w:r>
      <w:r>
        <w:br/>
        <w:t>Und wehret ihnen nicht!“</w:t>
      </w:r>
      <w:r>
        <w:br/>
        <w:t>So sprachst du einst mit deinem frommen,</w:t>
      </w:r>
      <w:r>
        <w:br/>
      </w:r>
      <w:proofErr w:type="spellStart"/>
      <w:r>
        <w:t>Holdselgen</w:t>
      </w:r>
      <w:proofErr w:type="spellEnd"/>
      <w:r>
        <w:t xml:space="preserve"> Angesicht,</w:t>
      </w:r>
      <w:r>
        <w:br/>
        <w:t>Als deines Lieblings süßes Leben</w:t>
      </w:r>
      <w:r>
        <w:br/>
        <w:t>Im Todeskampfe rang,</w:t>
      </w:r>
      <w:r>
        <w:br/>
        <w:t>Und unter Zittern, unter Beben</w:t>
      </w:r>
      <w:r>
        <w:br/>
        <w:t>Ein Schwert dein Herz durchdrang.</w:t>
      </w:r>
    </w:p>
    <w:p w14:paraId="35B7CF40" w14:textId="77777777" w:rsidR="00133481" w:rsidRDefault="00133481" w:rsidP="00133481">
      <w:pPr>
        <w:pStyle w:val="StandardWeb"/>
      </w:pPr>
      <w:r>
        <w:t>So schnell hast du den Zug verstanden,</w:t>
      </w:r>
      <w:r>
        <w:br/>
        <w:t>Der ihn nach oben rief;</w:t>
      </w:r>
      <w:r>
        <w:br/>
        <w:t>So frei von aller Selbstsucht Banden,</w:t>
      </w:r>
      <w:r>
        <w:br/>
        <w:t>So glaubensstark und tief;</w:t>
      </w:r>
      <w:r>
        <w:br/>
        <w:t xml:space="preserve">Und wie nun Gottes </w:t>
      </w:r>
      <w:proofErr w:type="spellStart"/>
      <w:r>
        <w:t>heilger</w:t>
      </w:r>
      <w:proofErr w:type="spellEnd"/>
      <w:r>
        <w:t xml:space="preserve"> Wille</w:t>
      </w:r>
      <w:r>
        <w:br/>
        <w:t>Dich selber kommen hieß,</w:t>
      </w:r>
      <w:r>
        <w:br/>
        <w:t>Wie folgtest du so mutig stille</w:t>
      </w:r>
      <w:r>
        <w:br/>
        <w:t>Auf das, was er verhieß!</w:t>
      </w:r>
    </w:p>
    <w:p w14:paraId="679689F0" w14:textId="77777777" w:rsidR="00133481" w:rsidRDefault="00133481" w:rsidP="00133481">
      <w:pPr>
        <w:pStyle w:val="StandardWeb"/>
      </w:pPr>
      <w:r>
        <w:t>Schau ich in sehnsuchtsvoller Wehmut</w:t>
      </w:r>
      <w:r>
        <w:br/>
        <w:t>Auf unsre Kinder hin,</w:t>
      </w:r>
      <w:r>
        <w:br/>
        <w:t>Ich beuge mich in Dank und Demut</w:t>
      </w:r>
      <w:r>
        <w:br/>
        <w:t>Und fleh um gleichen Sinn:</w:t>
      </w:r>
      <w:r>
        <w:br/>
        <w:t>Lasse die Kindlein zu ihm kommen,</w:t>
      </w:r>
      <w:r>
        <w:br/>
        <w:t>So tönt es fort und fort;</w:t>
      </w:r>
      <w:r>
        <w:br/>
        <w:t>Was uns von dir auch sei genommen,</w:t>
      </w:r>
      <w:r>
        <w:br/>
        <w:t>Es bleibt dein Segenswort.</w:t>
      </w:r>
    </w:p>
    <w:p w14:paraId="1536A52A" w14:textId="77777777" w:rsidR="00133481" w:rsidRDefault="00133481" w:rsidP="00133481">
      <w:pPr>
        <w:pStyle w:val="StandardWeb"/>
      </w:pPr>
      <w:r>
        <w:t>O welch ein heiliges Vermächtnis</w:t>
      </w:r>
      <w:r>
        <w:br/>
        <w:t>Ist ihre Unschuld mir!</w:t>
      </w:r>
      <w:r>
        <w:br/>
        <w:t>O welch ein liebliches Gedächtnis</w:t>
      </w:r>
      <w:r>
        <w:br/>
        <w:t>Von meines Lebens Zier!</w:t>
      </w:r>
      <w:r>
        <w:br/>
        <w:t>Wie wunderbar hat Gott verschlungen</w:t>
      </w:r>
      <w:r>
        <w:br/>
        <w:t>In Jedem unser Sein!</w:t>
      </w:r>
      <w:r>
        <w:br/>
        <w:t>Zu lösen ist mir nie gelungen,</w:t>
      </w:r>
      <w:r>
        <w:br/>
        <w:t>Was dein ist oder mein.</w:t>
      </w:r>
    </w:p>
    <w:p w14:paraId="6C6B0217" w14:textId="77777777" w:rsidR="00133481" w:rsidRDefault="00133481" w:rsidP="00133481">
      <w:pPr>
        <w:pStyle w:val="StandardWeb"/>
      </w:pPr>
      <w:r>
        <w:t>Und dieses Band, von Gott gewoben,</w:t>
      </w:r>
      <w:r>
        <w:br/>
        <w:t>Von seiner eignen Hand,</w:t>
      </w:r>
      <w:r>
        <w:br/>
        <w:t>Das wär zerrissen und zerstoben,</w:t>
      </w:r>
      <w:r>
        <w:br/>
        <w:t xml:space="preserve">Weil du im </w:t>
      </w:r>
      <w:proofErr w:type="spellStart"/>
      <w:r>
        <w:t>heilgen</w:t>
      </w:r>
      <w:proofErr w:type="spellEnd"/>
      <w:r>
        <w:t xml:space="preserve"> Land? –</w:t>
      </w:r>
      <w:r>
        <w:br/>
        <w:t>Wo kann die Mutterliebe weilen,</w:t>
      </w:r>
      <w:r>
        <w:br/>
        <w:t>Als wo die Kinder sind?</w:t>
      </w:r>
      <w:r>
        <w:br/>
        <w:t>Du wirst mit mir die Sorgen teilen</w:t>
      </w:r>
      <w:r>
        <w:br/>
        <w:t>Um jedes teure Kind.</w:t>
      </w:r>
    </w:p>
    <w:p w14:paraId="603C1148" w14:textId="77777777" w:rsidR="00133481" w:rsidRDefault="00133481" w:rsidP="00133481">
      <w:pPr>
        <w:pStyle w:val="StandardWeb"/>
      </w:pPr>
      <w:r>
        <w:t>Dass sie des Höchsten Bildnis tragen</w:t>
      </w:r>
      <w:r>
        <w:br/>
        <w:t>In irdischer Gestalt,</w:t>
      </w:r>
      <w:r>
        <w:br/>
        <w:t xml:space="preserve">Die in den </w:t>
      </w:r>
      <w:proofErr w:type="spellStart"/>
      <w:r>
        <w:t>flüchtgen</w:t>
      </w:r>
      <w:proofErr w:type="spellEnd"/>
      <w:r>
        <w:t xml:space="preserve"> Pilgertagen</w:t>
      </w:r>
      <w:r>
        <w:br/>
        <w:t>So schnell vorüber wallt;</w:t>
      </w:r>
      <w:r>
        <w:br/>
        <w:t>Dass sie zu ihm, dem Vater, kommen,</w:t>
      </w:r>
      <w:r>
        <w:br/>
        <w:t>Zu ihm durch seinen Sohn,</w:t>
      </w:r>
      <w:r>
        <w:br/>
        <w:t>Mit seinen Jüngern, seinen frommen,</w:t>
      </w:r>
      <w:r>
        <w:br/>
        <w:t>Sei unser Ziel und Lohn.</w:t>
      </w:r>
    </w:p>
    <w:p w14:paraId="7B6FEAC4" w14:textId="77777777" w:rsidR="00133481" w:rsidRDefault="00133481" w:rsidP="00133481">
      <w:pPr>
        <w:pStyle w:val="StandardWeb"/>
      </w:pPr>
      <w:r>
        <w:t>Dass, wenn zum neuen Segensbunde</w:t>
      </w:r>
      <w:r>
        <w:br/>
        <w:t xml:space="preserve">Sich </w:t>
      </w:r>
      <w:proofErr w:type="spellStart"/>
      <w:r>
        <w:t>Erd</w:t>
      </w:r>
      <w:proofErr w:type="spellEnd"/>
      <w:r>
        <w:t xml:space="preserve"> und Himmel fand,</w:t>
      </w:r>
      <w:r>
        <w:br/>
        <w:t>Und eins dem andern jauchzet Kunde,</w:t>
      </w:r>
      <w:r>
        <w:br/>
        <w:t>Dass es in Gott erstand,</w:t>
      </w:r>
      <w:r>
        <w:br/>
        <w:t>Wir rufen in der Vaterhalle</w:t>
      </w:r>
      <w:r>
        <w:br/>
        <w:t xml:space="preserve">Nach treu </w:t>
      </w:r>
      <w:proofErr w:type="spellStart"/>
      <w:r>
        <w:t>getragner</w:t>
      </w:r>
      <w:proofErr w:type="spellEnd"/>
      <w:r>
        <w:t xml:space="preserve"> Last:</w:t>
      </w:r>
      <w:r>
        <w:br/>
        <w:t>„Hier sind wir und die Kinder alle,</w:t>
      </w:r>
      <w:r>
        <w:br/>
        <w:t>Die du verliehen hast!“</w:t>
      </w:r>
    </w:p>
    <w:p w14:paraId="4BC7BEDA" w14:textId="77777777" w:rsidR="004E13CA" w:rsidRDefault="004E13CA" w:rsidP="004E13CA">
      <w:pPr>
        <w:pStyle w:val="berschrift1"/>
      </w:pPr>
      <w:r w:rsidRPr="004E13CA">
        <w:t>Lasst den Toten ihre Toten</w:t>
      </w:r>
    </w:p>
    <w:p w14:paraId="48F19F0A" w14:textId="77777777" w:rsidR="004E13CA" w:rsidRDefault="004E13CA" w:rsidP="004E13CA">
      <w:pPr>
        <w:pStyle w:val="StandardWeb"/>
      </w:pPr>
      <w:r>
        <w:t>Lasst den Toten ihre Toten,</w:t>
      </w:r>
      <w:r>
        <w:br/>
        <w:t>Lasst sie graben Grab für Grab!</w:t>
      </w:r>
      <w:r>
        <w:br/>
        <w:t>Aber ihr, des Lebens Boten,</w:t>
      </w:r>
      <w:r>
        <w:br/>
        <w:t xml:space="preserve">Greifet froh zum Wanderstab! </w:t>
      </w:r>
    </w:p>
    <w:p w14:paraId="786F2769" w14:textId="77777777" w:rsidR="004E13CA" w:rsidRDefault="004E13CA" w:rsidP="004E13CA">
      <w:pPr>
        <w:pStyle w:val="StandardWeb"/>
      </w:pPr>
      <w:r>
        <w:t xml:space="preserve">Blickt hinauf und nicht </w:t>
      </w:r>
      <w:proofErr w:type="spellStart"/>
      <w:r>
        <w:t>zurücke</w:t>
      </w:r>
      <w:proofErr w:type="spellEnd"/>
      <w:r>
        <w:t>,</w:t>
      </w:r>
      <w:r>
        <w:br/>
        <w:t>Haltet in dem Lauf nicht still,</w:t>
      </w:r>
      <w:r>
        <w:br/>
        <w:t>Wenn das Herz von seinem Glücke</w:t>
      </w:r>
      <w:r>
        <w:br/>
        <w:t>Auch im Tod nicht lassen will!</w:t>
      </w:r>
    </w:p>
    <w:p w14:paraId="5B47CCBF" w14:textId="77777777" w:rsidR="004E13CA" w:rsidRDefault="004E13CA" w:rsidP="004E13CA">
      <w:pPr>
        <w:pStyle w:val="StandardWeb"/>
      </w:pPr>
      <w:r>
        <w:t>Suchet nicht in Modergrüften,</w:t>
      </w:r>
      <w:r>
        <w:br/>
        <w:t>Was der Erde längst entschwebt,</w:t>
      </w:r>
      <w:r>
        <w:br/>
        <w:t>Und in reinen Himmelslüften</w:t>
      </w:r>
      <w:r>
        <w:br/>
        <w:t xml:space="preserve">Auferstanden, selig lebt! </w:t>
      </w:r>
    </w:p>
    <w:p w14:paraId="6C86A0EA" w14:textId="77777777" w:rsidR="004E13CA" w:rsidRDefault="004E13CA" w:rsidP="004E13CA">
      <w:pPr>
        <w:pStyle w:val="StandardWeb"/>
      </w:pPr>
      <w:r>
        <w:t>Geht hinaus in alle Weiten,</w:t>
      </w:r>
      <w:r>
        <w:br/>
        <w:t>Tuet, wie der Herr euch heißt,</w:t>
      </w:r>
      <w:r>
        <w:br/>
        <w:t>Und verkündiget mit Freuden</w:t>
      </w:r>
      <w:r>
        <w:br/>
        <w:t xml:space="preserve">Seine Gnade, seinen Geist! </w:t>
      </w:r>
    </w:p>
    <w:p w14:paraId="03D80F92" w14:textId="77777777" w:rsidR="004E13CA" w:rsidRDefault="004E13CA" w:rsidP="004E13CA">
      <w:pPr>
        <w:pStyle w:val="StandardWeb"/>
      </w:pPr>
      <w:r>
        <w:t xml:space="preserve">Rühmt euch keines </w:t>
      </w:r>
      <w:proofErr w:type="spellStart"/>
      <w:r>
        <w:t>Staubgebor‘nen</w:t>
      </w:r>
      <w:proofErr w:type="spellEnd"/>
      <w:r>
        <w:t>,</w:t>
      </w:r>
      <w:r>
        <w:br/>
        <w:t>Wie er auch begnadigt sei,</w:t>
      </w:r>
      <w:r>
        <w:br/>
        <w:t>Trauert nicht als die Verlornen,</w:t>
      </w:r>
      <w:r>
        <w:br/>
        <w:t xml:space="preserve">Wenn sein </w:t>
      </w:r>
      <w:proofErr w:type="spellStart"/>
      <w:r>
        <w:t>ird’scher</w:t>
      </w:r>
      <w:proofErr w:type="spellEnd"/>
      <w:r>
        <w:t xml:space="preserve"> Tag vorbei! </w:t>
      </w:r>
    </w:p>
    <w:p w14:paraId="12DA1082" w14:textId="77777777" w:rsidR="004E13CA" w:rsidRDefault="004E13CA" w:rsidP="004E13CA">
      <w:pPr>
        <w:pStyle w:val="StandardWeb"/>
      </w:pPr>
      <w:r>
        <w:t>Eingetragen ist sein Leben</w:t>
      </w:r>
      <w:r>
        <w:br/>
        <w:t>In das göttliche Geschick;</w:t>
      </w:r>
      <w:r>
        <w:br/>
        <w:t>Was Gott gab, das wird er geben</w:t>
      </w:r>
      <w:r>
        <w:br/>
        <w:t xml:space="preserve">Schöner, als er‘s nahm, zurück. </w:t>
      </w:r>
    </w:p>
    <w:p w14:paraId="52B8151B" w14:textId="77777777" w:rsidR="004E13CA" w:rsidRDefault="004E13CA" w:rsidP="004E13CA">
      <w:pPr>
        <w:pStyle w:val="StandardWeb"/>
      </w:pPr>
      <w:r>
        <w:t>Alles ist ja euer eigen,</w:t>
      </w:r>
      <w:r>
        <w:br/>
        <w:t>Was von Schätzen ruht und lebt</w:t>
      </w:r>
      <w:r>
        <w:br/>
        <w:t>Und in unsichtbarem Reigen</w:t>
      </w:r>
      <w:r>
        <w:br/>
        <w:t xml:space="preserve">Durch der Himmel Fülle schwebt, </w:t>
      </w:r>
    </w:p>
    <w:p w14:paraId="7B0E8A64" w14:textId="77777777" w:rsidR="004E13CA" w:rsidRDefault="004E13CA" w:rsidP="004E13CA">
      <w:pPr>
        <w:pStyle w:val="StandardWeb"/>
      </w:pPr>
      <w:r>
        <w:t>Tod und Leben, Macht und Krone,</w:t>
      </w:r>
      <w:r>
        <w:br/>
        <w:t>Was vor Gott euch wohlgefällt,</w:t>
      </w:r>
      <w:r>
        <w:br/>
        <w:t>Mag es oben, unten wohnen,</w:t>
      </w:r>
      <w:r>
        <w:br/>
        <w:t xml:space="preserve">Es sei Kephas, sei die Welt. </w:t>
      </w:r>
    </w:p>
    <w:p w14:paraId="77E01982" w14:textId="77777777" w:rsidR="004E13CA" w:rsidRDefault="004E13CA" w:rsidP="004E13CA">
      <w:pPr>
        <w:pStyle w:val="StandardWeb"/>
      </w:pPr>
      <w:r>
        <w:t>Aber ihr, ihr seid des Einen,</w:t>
      </w:r>
      <w:r>
        <w:br/>
        <w:t>Der dazu erschienen ist,</w:t>
      </w:r>
      <w:r>
        <w:br/>
      </w:r>
      <w:proofErr w:type="spellStart"/>
      <w:r>
        <w:t>Erd</w:t>
      </w:r>
      <w:proofErr w:type="spellEnd"/>
      <w:r>
        <w:t>‘ und Himmel zu vereinen,</w:t>
      </w:r>
      <w:r>
        <w:br/>
        <w:t xml:space="preserve">Ihr gehöret Jesu Christ, </w:t>
      </w:r>
    </w:p>
    <w:p w14:paraId="6B3F81BE" w14:textId="77777777" w:rsidR="004E13CA" w:rsidRDefault="004E13CA" w:rsidP="004E13CA">
      <w:pPr>
        <w:pStyle w:val="StandardWeb"/>
      </w:pPr>
      <w:r>
        <w:t>Der mit seinem teuren Blute</w:t>
      </w:r>
      <w:r>
        <w:br/>
        <w:t>Euer Selbst erkaufet hat</w:t>
      </w:r>
      <w:r>
        <w:br/>
        <w:t>Und mit göttlich treuem Mute</w:t>
      </w:r>
      <w:r>
        <w:br/>
        <w:t xml:space="preserve">Litt und starb an Eurer Statt. </w:t>
      </w:r>
    </w:p>
    <w:p w14:paraId="7E61370D" w14:textId="77777777" w:rsidR="004E13CA" w:rsidRDefault="004E13CA" w:rsidP="004E13CA">
      <w:pPr>
        <w:pStyle w:val="StandardWeb"/>
      </w:pPr>
      <w:r>
        <w:t>Wenn das Haupt einst der Gemeinde</w:t>
      </w:r>
      <w:r>
        <w:br/>
        <w:t>Gottes ew‘ger Majestät</w:t>
      </w:r>
      <w:r>
        <w:br/>
        <w:t>Als der Sieger aller Feinde</w:t>
      </w:r>
      <w:r>
        <w:br/>
        <w:t xml:space="preserve">Im Triumph entgegen geht, </w:t>
      </w:r>
    </w:p>
    <w:p w14:paraId="7289F69D" w14:textId="77777777" w:rsidR="004E13CA" w:rsidRDefault="004E13CA" w:rsidP="004E13CA">
      <w:pPr>
        <w:pStyle w:val="StandardWeb"/>
      </w:pPr>
      <w:r>
        <w:t>Und das Reich im Morgenschimmer</w:t>
      </w:r>
      <w:r>
        <w:br/>
        <w:t>Strahlt von der Vollendung Glanz,</w:t>
      </w:r>
      <w:r>
        <w:br/>
        <w:t>Fehlen auch die Seinen nimmer,</w:t>
      </w:r>
      <w:r>
        <w:br/>
        <w:t>Blätter in dem Siegeskranz.</w:t>
      </w:r>
    </w:p>
    <w:p w14:paraId="53F53472" w14:textId="77777777" w:rsidR="00133481" w:rsidRDefault="00133481" w:rsidP="00133481">
      <w:pPr>
        <w:pStyle w:val="berschrift1"/>
      </w:pPr>
      <w:r w:rsidRPr="0099522E">
        <w:t>Leb wohl, leb wohl, du schöne Welt!</w:t>
      </w:r>
    </w:p>
    <w:p w14:paraId="00E9D355" w14:textId="77777777" w:rsidR="00133481" w:rsidRDefault="00133481" w:rsidP="00133481">
      <w:pPr>
        <w:pStyle w:val="StandardWeb"/>
      </w:pPr>
      <w:r>
        <w:t>Leb wohl, leb wohl, du schöne Welt!</w:t>
      </w:r>
      <w:r>
        <w:br/>
        <w:t>Mein Herz ist müd‘ und schwer;</w:t>
      </w:r>
      <w:r>
        <w:br/>
        <w:t>lebt Alle wohl auf Wiedersehn,</w:t>
      </w:r>
      <w:r>
        <w:br/>
        <w:t xml:space="preserve">Fahrt wohl, ich kann nicht mehr! </w:t>
      </w:r>
    </w:p>
    <w:p w14:paraId="255D1628" w14:textId="77777777" w:rsidR="00133481" w:rsidRDefault="00133481" w:rsidP="00133481">
      <w:pPr>
        <w:pStyle w:val="StandardWeb"/>
      </w:pPr>
      <w:r>
        <w:t>Du heilig Land, das mich geliebt</w:t>
      </w:r>
      <w:r>
        <w:br/>
        <w:t>Und tausendfach erfreut,</w:t>
      </w:r>
      <w:r>
        <w:br/>
        <w:t>Mir einen Gott und Himmel gab</w:t>
      </w:r>
      <w:r>
        <w:br/>
        <w:t xml:space="preserve">Und süßes Weh und leid, </w:t>
      </w:r>
    </w:p>
    <w:p w14:paraId="7F27D1CC" w14:textId="77777777" w:rsidR="00133481" w:rsidRDefault="00133481" w:rsidP="00133481">
      <w:pPr>
        <w:pStyle w:val="StandardWeb"/>
      </w:pPr>
      <w:r>
        <w:t xml:space="preserve">Und manche </w:t>
      </w:r>
      <w:proofErr w:type="spellStart"/>
      <w:r>
        <w:t>selge</w:t>
      </w:r>
      <w:proofErr w:type="spellEnd"/>
      <w:r>
        <w:t xml:space="preserve"> Menschenbrust</w:t>
      </w:r>
      <w:r>
        <w:br/>
        <w:t>An meine Brust gelegt,</w:t>
      </w:r>
      <w:r>
        <w:br/>
        <w:t>In leichtem Spiel, in hohem Ernst</w:t>
      </w:r>
      <w:r>
        <w:br/>
        <w:t xml:space="preserve">Mich namenlos bewegt, </w:t>
      </w:r>
    </w:p>
    <w:p w14:paraId="35A87F93" w14:textId="77777777" w:rsidR="00133481" w:rsidRDefault="00133481" w:rsidP="00133481">
      <w:pPr>
        <w:pStyle w:val="StandardWeb"/>
      </w:pPr>
      <w:r>
        <w:t>Den Hut der Freiheit auf das Haupt,</w:t>
      </w:r>
      <w:r>
        <w:br/>
        <w:t>Den Stab mir in die Hand,</w:t>
      </w:r>
      <w:r>
        <w:br/>
        <w:t>Zu herrschen und zu wallen gab</w:t>
      </w:r>
      <w:r>
        <w:br/>
        <w:t xml:space="preserve">Froh über Meer und Land! </w:t>
      </w:r>
    </w:p>
    <w:p w14:paraId="1C330166" w14:textId="77777777" w:rsidR="00133481" w:rsidRDefault="00133481" w:rsidP="00133481">
      <w:pPr>
        <w:pStyle w:val="StandardWeb"/>
      </w:pPr>
      <w:r>
        <w:t xml:space="preserve">Leb wohl, leb wohl, du </w:t>
      </w:r>
      <w:proofErr w:type="spellStart"/>
      <w:r>
        <w:t>heilge</w:t>
      </w:r>
      <w:proofErr w:type="spellEnd"/>
      <w:r>
        <w:t xml:space="preserve"> Welt,</w:t>
      </w:r>
      <w:r>
        <w:br/>
        <w:t>Die mir den Heiland gab,</w:t>
      </w:r>
      <w:r>
        <w:br/>
        <w:t>Und Sühne in mein reuig Herz,</w:t>
      </w:r>
      <w:r>
        <w:br/>
        <w:t xml:space="preserve">Unsterblichkeit ins Grab! </w:t>
      </w:r>
    </w:p>
    <w:p w14:paraId="6BC9551B" w14:textId="77777777" w:rsidR="00133481" w:rsidRDefault="00133481" w:rsidP="00133481">
      <w:pPr>
        <w:pStyle w:val="StandardWeb"/>
      </w:pPr>
      <w:r>
        <w:t>Er ging im Tode mir voran,</w:t>
      </w:r>
      <w:r>
        <w:br/>
        <w:t>Er reich mir seine Hand!</w:t>
      </w:r>
      <w:r>
        <w:br/>
        <w:t>Die Kluft ist tief, mein Gang ist Nacht,</w:t>
      </w:r>
      <w:r>
        <w:br/>
        <w:t xml:space="preserve">Hinüber in sein Land! </w:t>
      </w:r>
    </w:p>
    <w:p w14:paraId="40620A7D" w14:textId="77777777" w:rsidR="00133481" w:rsidRDefault="00133481" w:rsidP="00133481">
      <w:pPr>
        <w:pStyle w:val="berschrift1"/>
      </w:pPr>
      <w:r w:rsidRPr="0099522E">
        <w:t>Liebe höret nimmer auf</w:t>
      </w:r>
    </w:p>
    <w:p w14:paraId="0C39395A" w14:textId="77777777" w:rsidR="00133481" w:rsidRDefault="00133481" w:rsidP="00133481">
      <w:pPr>
        <w:pStyle w:val="StandardWeb"/>
      </w:pPr>
      <w:r>
        <w:t>Liebe höret nimmer auf,</w:t>
      </w:r>
      <w:r>
        <w:br/>
        <w:t>Fort und fort zu sorgen;</w:t>
      </w:r>
      <w:r>
        <w:br/>
        <w:t>Sorgen ist ihr Lebenslauf</w:t>
      </w:r>
      <w:r>
        <w:br/>
        <w:t xml:space="preserve">Heute so wie morgen. </w:t>
      </w:r>
    </w:p>
    <w:p w14:paraId="0A59E04E" w14:textId="77777777" w:rsidR="00133481" w:rsidRDefault="00133481" w:rsidP="00133481">
      <w:pPr>
        <w:pStyle w:val="StandardWeb"/>
      </w:pPr>
      <w:r>
        <w:t>Wie es wohl den Lieben geht</w:t>
      </w:r>
      <w:r>
        <w:br/>
        <w:t>In der weiten Ferne?</w:t>
      </w:r>
      <w:r>
        <w:br/>
        <w:t>Alle Wolken fraget sie,</w:t>
      </w:r>
      <w:r>
        <w:br/>
        <w:t xml:space="preserve">Sonne, Mond und Sterne. </w:t>
      </w:r>
    </w:p>
    <w:p w14:paraId="34FEC310" w14:textId="77777777" w:rsidR="00133481" w:rsidRDefault="00133481" w:rsidP="00133481">
      <w:pPr>
        <w:pStyle w:val="StandardWeb"/>
      </w:pPr>
      <w:r>
        <w:t>Wie ihr Leben Sorgen ist,</w:t>
      </w:r>
      <w:r>
        <w:br/>
        <w:t>Ist es auch Vertrauen;</w:t>
      </w:r>
      <w:r>
        <w:br/>
        <w:t>Denn sie liebt es immerdar,</w:t>
      </w:r>
      <w:r>
        <w:br/>
        <w:t>Auf den Herrn zu schauen.</w:t>
      </w:r>
    </w:p>
    <w:p w14:paraId="2C8E1587" w14:textId="77777777" w:rsidR="00133481" w:rsidRDefault="00133481" w:rsidP="00133481">
      <w:pPr>
        <w:pStyle w:val="StandardWeb"/>
      </w:pPr>
      <w:r>
        <w:t>Der ein Herz zu lieben gab,</w:t>
      </w:r>
      <w:r>
        <w:br/>
        <w:t>Muss gewisslich lieben,</w:t>
      </w:r>
      <w:r>
        <w:br/>
        <w:t>Und er sorget fort und fort,</w:t>
      </w:r>
      <w:r>
        <w:br/>
        <w:t xml:space="preserve">Hüben so wie drüben. </w:t>
      </w:r>
    </w:p>
    <w:p w14:paraId="61DCB847" w14:textId="77777777" w:rsidR="00133481" w:rsidRDefault="00133481" w:rsidP="00133481">
      <w:pPr>
        <w:pStyle w:val="StandardWeb"/>
      </w:pPr>
      <w:r>
        <w:t xml:space="preserve">Darum </w:t>
      </w:r>
      <w:proofErr w:type="spellStart"/>
      <w:r>
        <w:t>fürcht</w:t>
      </w:r>
      <w:proofErr w:type="spellEnd"/>
      <w:r>
        <w:t xml:space="preserve"> und hoffe nur,</w:t>
      </w:r>
      <w:r>
        <w:br/>
        <w:t>Aber mit Vertrauen!</w:t>
      </w:r>
      <w:r>
        <w:br/>
        <w:t>Hoffen, Glauben wandelt sich</w:t>
      </w:r>
      <w:r>
        <w:br/>
        <w:t>Leise dann in Schauen.</w:t>
      </w:r>
    </w:p>
    <w:p w14:paraId="09200C6A" w14:textId="77777777" w:rsidR="0099522E" w:rsidRDefault="0099522E" w:rsidP="0099522E">
      <w:pPr>
        <w:pStyle w:val="berschrift1"/>
      </w:pPr>
      <w:r w:rsidRPr="0099522E">
        <w:t>Meine Herde will ich weiden</w:t>
      </w:r>
    </w:p>
    <w:p w14:paraId="2D88EDB7" w14:textId="77777777" w:rsidR="0099522E" w:rsidRDefault="0099522E" w:rsidP="0099522E">
      <w:pPr>
        <w:pStyle w:val="StandardWeb"/>
      </w:pPr>
      <w:r>
        <w:t>„Meine Herde will ich weiden“</w:t>
      </w:r>
      <w:r>
        <w:br/>
        <w:t>Hast du Herr zu uns gesprochen,</w:t>
      </w:r>
      <w:r>
        <w:br/>
        <w:t>Und du hast zu keinen Zeiten</w:t>
      </w:r>
      <w:r>
        <w:br/>
        <w:t>Je dein heilig Wort gebrochen.</w:t>
      </w:r>
      <w:r>
        <w:br/>
        <w:t>Wie ein treuer Hirte gehet,</w:t>
      </w:r>
      <w:r>
        <w:br/>
        <w:t>Willst du gehn mit deinen Schafen,</w:t>
      </w:r>
      <w:r>
        <w:br/>
        <w:t>Der zu ihren Seiten stehet,</w:t>
      </w:r>
      <w:r>
        <w:br/>
        <w:t xml:space="preserve">Ob sie wachen, ob sie schlafen. </w:t>
      </w:r>
    </w:p>
    <w:p w14:paraId="79144996" w14:textId="77777777" w:rsidR="0099522E" w:rsidRDefault="0099522E" w:rsidP="0099522E">
      <w:pPr>
        <w:pStyle w:val="StandardWeb"/>
      </w:pPr>
      <w:r>
        <w:t>Und die Lämmer willst du sammeln</w:t>
      </w:r>
      <w:r>
        <w:br/>
        <w:t>In den starken Liebesarmen;</w:t>
      </w:r>
      <w:r>
        <w:br/>
        <w:t>Wenn sie ihre Wünsche stammeln,</w:t>
      </w:r>
      <w:r>
        <w:br/>
        <w:t>Herzlich ihrer dich erbarmen;</w:t>
      </w:r>
      <w:r>
        <w:br/>
        <w:t>Willst sie in dem Busen tragen</w:t>
      </w:r>
      <w:r>
        <w:br/>
        <w:t>Die Verlassenen, die Kleinen;</w:t>
      </w:r>
      <w:r>
        <w:br/>
        <w:t>Wenn sie um die Mütter klagen,</w:t>
      </w:r>
      <w:r>
        <w:br/>
        <w:t xml:space="preserve">Sie in deinem Schoß vereinen. </w:t>
      </w:r>
    </w:p>
    <w:p w14:paraId="1A5803F8" w14:textId="77777777" w:rsidR="0099522E" w:rsidRDefault="0099522E" w:rsidP="0099522E">
      <w:pPr>
        <w:pStyle w:val="StandardWeb"/>
      </w:pPr>
      <w:r>
        <w:t>Und die Mütter willst du führen</w:t>
      </w:r>
      <w:r>
        <w:br/>
        <w:t>Als der ewig treue Hirte,</w:t>
      </w:r>
      <w:r>
        <w:br/>
        <w:t>Jung und Alt, und milde rühren,</w:t>
      </w:r>
      <w:r>
        <w:br/>
        <w:t>Was sich nur von dir verirrte;</w:t>
      </w:r>
    </w:p>
    <w:p w14:paraId="3D9CF9F7" w14:textId="77777777" w:rsidR="0099522E" w:rsidRDefault="0099522E" w:rsidP="0099522E">
      <w:pPr>
        <w:pStyle w:val="StandardWeb"/>
      </w:pPr>
      <w:r>
        <w:t>Locken, rufen, heilen, pflegen,</w:t>
      </w:r>
      <w:r>
        <w:br/>
        <w:t>Was sie mögen nur bedürfen,</w:t>
      </w:r>
      <w:r>
        <w:br/>
        <w:t>Dass sie aus dem Quell voll Segen</w:t>
      </w:r>
      <w:r>
        <w:br/>
        <w:t xml:space="preserve">Stündlich neue Labung schlürfen. </w:t>
      </w:r>
    </w:p>
    <w:p w14:paraId="4A2E4D66" w14:textId="77777777" w:rsidR="0099522E" w:rsidRDefault="0099522E" w:rsidP="0099522E">
      <w:pPr>
        <w:pStyle w:val="StandardWeb"/>
      </w:pPr>
      <w:r>
        <w:t xml:space="preserve">Guter Hirte </w:t>
      </w:r>
      <w:proofErr w:type="spellStart"/>
      <w:r>
        <w:t>sonder</w:t>
      </w:r>
      <w:proofErr w:type="spellEnd"/>
      <w:r>
        <w:t xml:space="preserve"> Gleichen</w:t>
      </w:r>
      <w:r>
        <w:br/>
        <w:t>Sollten wir dir nicht vertrauen?</w:t>
      </w:r>
      <w:r>
        <w:br/>
        <w:t>Willst du uns doch Alles reichen</w:t>
      </w:r>
      <w:r>
        <w:br/>
        <w:t>Gern auf deines Lebens Auen:</w:t>
      </w:r>
      <w:r>
        <w:br/>
        <w:t>Ja, in deine treuen Hände,</w:t>
      </w:r>
      <w:r>
        <w:br/>
        <w:t>Seien Alle wir empfohlen,</w:t>
      </w:r>
      <w:r>
        <w:br/>
        <w:t>Und zu deiner Wege Ende</w:t>
      </w:r>
      <w:r>
        <w:br/>
        <w:t xml:space="preserve">Wirst du Lämmer, Mütter holen. </w:t>
      </w:r>
    </w:p>
    <w:p w14:paraId="5A179E2E" w14:textId="77777777" w:rsidR="00CE3FB5" w:rsidRDefault="00CE3FB5" w:rsidP="00CE3FB5">
      <w:pPr>
        <w:pStyle w:val="berschrift1"/>
      </w:pPr>
      <w:r w:rsidRPr="0099522E">
        <w:t>Mit Dank zurück, mit stillem Hoffen</w:t>
      </w:r>
    </w:p>
    <w:p w14:paraId="571C2107" w14:textId="77777777" w:rsidR="00CE3FB5" w:rsidRDefault="00CE3FB5" w:rsidP="00CE3FB5">
      <w:pPr>
        <w:pStyle w:val="StandardWeb"/>
      </w:pPr>
      <w:r>
        <w:t>Mit Dank zurück, mit stillem Hoffen</w:t>
      </w:r>
      <w:r>
        <w:br/>
        <w:t xml:space="preserve">Der </w:t>
      </w:r>
      <w:proofErr w:type="spellStart"/>
      <w:r>
        <w:t>selgen</w:t>
      </w:r>
      <w:proofErr w:type="spellEnd"/>
      <w:r>
        <w:t xml:space="preserve"> Zukunft zugewandt,</w:t>
      </w:r>
      <w:r>
        <w:br/>
        <w:t>Und Aug und Herz für Alles offen,</w:t>
      </w:r>
      <w:r>
        <w:br/>
        <w:t>Was der Allgütige gesandt,</w:t>
      </w:r>
      <w:r>
        <w:br/>
        <w:t xml:space="preserve">So </w:t>
      </w:r>
      <w:proofErr w:type="spellStart"/>
      <w:r>
        <w:t>tret</w:t>
      </w:r>
      <w:proofErr w:type="spellEnd"/>
      <w:r>
        <w:t xml:space="preserve"> ich wieder in das Leben</w:t>
      </w:r>
      <w:r>
        <w:br/>
        <w:t>Aus meines Grames Nacht hinein,</w:t>
      </w:r>
      <w:r>
        <w:br/>
        <w:t>Und was die dunkle Nacht gegeben,</w:t>
      </w:r>
      <w:r>
        <w:br/>
        <w:t>Begleitet mich im Sonnenschein.</w:t>
      </w:r>
      <w:r>
        <w:br/>
        <w:t>Ihr seht mich nicht mehr gehn und weinen,</w:t>
      </w:r>
      <w:r>
        <w:br/>
        <w:t>Zu still und heilig ward mein Schmerz;</w:t>
      </w:r>
      <w:r>
        <w:br/>
        <w:t>Ich lächle, traure mit den Meinen</w:t>
      </w:r>
      <w:r>
        <w:br/>
        <w:t>Und teile mit der Welt mein Herz</w:t>
      </w:r>
      <w:r>
        <w:br/>
        <w:t>Dient man doch Gott, dem unsichtbaren,</w:t>
      </w:r>
      <w:r>
        <w:br/>
        <w:t>Nur in den Brüdern, die man sieht;</w:t>
      </w:r>
      <w:r>
        <w:br/>
        <w:t>So soll auch meine Lieb erfahren</w:t>
      </w:r>
      <w:r>
        <w:br/>
        <w:t>Ein Jeder, der vorüberzieht.</w:t>
      </w:r>
      <w:r>
        <w:br/>
        <w:t>Sie soll wie eine Quelle laben,</w:t>
      </w:r>
      <w:r>
        <w:br/>
        <w:t>Die frisch und klar zu Tage geht,</w:t>
      </w:r>
      <w:r>
        <w:br/>
        <w:t>Wenn auch den tiefsten Grund der Gaben</w:t>
      </w:r>
      <w:r>
        <w:br/>
        <w:t xml:space="preserve">Kein </w:t>
      </w:r>
      <w:proofErr w:type="spellStart"/>
      <w:r>
        <w:t>unberufner</w:t>
      </w:r>
      <w:proofErr w:type="spellEnd"/>
      <w:r>
        <w:t xml:space="preserve"> Blick verrät. </w:t>
      </w:r>
    </w:p>
    <w:p w14:paraId="57E4363F" w14:textId="77777777" w:rsidR="00133481" w:rsidRDefault="00133481" w:rsidP="00133481">
      <w:pPr>
        <w:pStyle w:val="berschrift1"/>
      </w:pPr>
      <w:r w:rsidRPr="0099522E">
        <w:t xml:space="preserve">Mit </w:t>
      </w:r>
      <w:proofErr w:type="spellStart"/>
      <w:r w:rsidRPr="0099522E">
        <w:t>selgem</w:t>
      </w:r>
      <w:proofErr w:type="spellEnd"/>
      <w:r w:rsidRPr="0099522E">
        <w:t xml:space="preserve"> Schauer lese ich die Züge</w:t>
      </w:r>
    </w:p>
    <w:p w14:paraId="6901FE14" w14:textId="77777777" w:rsidR="00133481" w:rsidRDefault="00133481" w:rsidP="00133481">
      <w:pPr>
        <w:pStyle w:val="StandardWeb"/>
      </w:pPr>
      <w:r>
        <w:t xml:space="preserve">Mit </w:t>
      </w:r>
      <w:proofErr w:type="spellStart"/>
      <w:r>
        <w:t>selgem</w:t>
      </w:r>
      <w:proofErr w:type="spellEnd"/>
      <w:r>
        <w:t xml:space="preserve"> Schauer lese ich die Züge</w:t>
      </w:r>
      <w:r>
        <w:br/>
        <w:t>Von deiner teuren, vielgeliebten Hand;</w:t>
      </w:r>
      <w:r>
        <w:br/>
        <w:t xml:space="preserve">Ist es mir doch, wenn ich sie </w:t>
      </w:r>
      <w:proofErr w:type="spellStart"/>
      <w:r>
        <w:t>seh</w:t>
      </w:r>
      <w:proofErr w:type="spellEnd"/>
      <w:r>
        <w:t>, als trüge</w:t>
      </w:r>
      <w:r>
        <w:br/>
        <w:t>Ein Engel mich zu dir ins ferne Land;</w:t>
      </w:r>
      <w:r>
        <w:br/>
        <w:t>Du bist mir nah und Raum und Zeit verschwinden,</w:t>
      </w:r>
      <w:r>
        <w:br/>
        <w:t>Wie sie uns einst in leichtem Geistesflug</w:t>
      </w:r>
      <w:r>
        <w:br/>
        <w:t>Weit über Land und Meere ließen finden,</w:t>
      </w:r>
      <w:r>
        <w:br/>
        <w:t xml:space="preserve">So lang mein Leber seine Krone trug. </w:t>
      </w:r>
    </w:p>
    <w:p w14:paraId="0C7D3463" w14:textId="77777777" w:rsidR="00133481" w:rsidRDefault="00133481" w:rsidP="00133481">
      <w:pPr>
        <w:pStyle w:val="StandardWeb"/>
      </w:pPr>
      <w:r>
        <w:t>Du tot, und diese Liebeszeichen leben</w:t>
      </w:r>
      <w:r>
        <w:br/>
        <w:t xml:space="preserve">In </w:t>
      </w:r>
      <w:proofErr w:type="spellStart"/>
      <w:r>
        <w:t>flüchtgen</w:t>
      </w:r>
      <w:proofErr w:type="spellEnd"/>
      <w:r>
        <w:t xml:space="preserve"> Lettern Flüchtigem vertraut?</w:t>
      </w:r>
      <w:r>
        <w:br/>
        <w:t>Du tot, und was du im Vorüberschweben</w:t>
      </w:r>
      <w:r>
        <w:br/>
        <w:t>Berührt, als wärs aus Ewigem gebaut?</w:t>
      </w:r>
      <w:r>
        <w:br/>
        <w:t>Was du mir Treues, Liebes hast geschrieben,</w:t>
      </w:r>
      <w:r>
        <w:br/>
        <w:t>Von deinem Licht ein holder, milder Schein,</w:t>
      </w:r>
      <w:r>
        <w:br/>
        <w:t>Wie jetztgezaubert, und dein ganzes Lieben,</w:t>
      </w:r>
      <w:r>
        <w:br/>
        <w:t xml:space="preserve">Dein Licht, dein Herz in einem Totenschrein? </w:t>
      </w:r>
    </w:p>
    <w:p w14:paraId="3A4F7BC1" w14:textId="77777777" w:rsidR="00133481" w:rsidRDefault="00133481" w:rsidP="00133481">
      <w:pPr>
        <w:pStyle w:val="StandardWeb"/>
      </w:pPr>
      <w:r>
        <w:t>Wenn schon dem Blatt, das hier die Hand berühret,</w:t>
      </w:r>
      <w:r>
        <w:br/>
        <w:t>Unsterbliches die Liebe eingehaucht,</w:t>
      </w:r>
      <w:r>
        <w:br/>
        <w:t xml:space="preserve">Ist nicht der Geist, der diese Hand </w:t>
      </w:r>
      <w:proofErr w:type="spellStart"/>
      <w:r>
        <w:t>geführet</w:t>
      </w:r>
      <w:proofErr w:type="spellEnd"/>
      <w:r>
        <w:t>,</w:t>
      </w:r>
      <w:r>
        <w:br/>
        <w:t>In Morgenlicht und Ewigkeit getaucht?</w:t>
      </w:r>
      <w:r>
        <w:br/>
        <w:t>Er ist und bleibet, was er ist gewesen;</w:t>
      </w:r>
      <w:r>
        <w:br/>
        <w:t>Die Strahlen sind die Sonne selber nicht,</w:t>
      </w:r>
      <w:r>
        <w:br/>
        <w:t>Und was von Gottes Zügen er gelesen,</w:t>
      </w:r>
      <w:r>
        <w:br/>
        <w:t xml:space="preserve">Vergisst er auch in Ewigkeiten nicht. </w:t>
      </w:r>
    </w:p>
    <w:p w14:paraId="164B6106" w14:textId="77777777" w:rsidR="00133481" w:rsidRDefault="00133481" w:rsidP="00133481">
      <w:pPr>
        <w:pStyle w:val="StandardWeb"/>
      </w:pPr>
      <w:r>
        <w:t>War nicht dein Herz, so lang es hier geschlagen,</w:t>
      </w:r>
      <w:r>
        <w:br/>
        <w:t>Ein Brief des Herrn von seiner eignen Hand?</w:t>
      </w:r>
      <w:r>
        <w:br/>
        <w:t>O eitle Furcht, dass je ein solches Tagen</w:t>
      </w:r>
      <w:r>
        <w:br/>
        <w:t>Für immer sich in Nacht und Tod gewandt!</w:t>
      </w:r>
      <w:r>
        <w:br/>
        <w:t>Was Gottes Geist mit Flammenschrift geschrieben</w:t>
      </w:r>
      <w:r>
        <w:br/>
        <w:t xml:space="preserve">In ein </w:t>
      </w:r>
      <w:proofErr w:type="spellStart"/>
      <w:r>
        <w:t>lebendges</w:t>
      </w:r>
      <w:proofErr w:type="spellEnd"/>
      <w:r>
        <w:t>, warmes Menschenherz,</w:t>
      </w:r>
      <w:r>
        <w:br/>
        <w:t xml:space="preserve">Das trägt das Zeichen von dem </w:t>
      </w:r>
      <w:proofErr w:type="spellStart"/>
      <w:r>
        <w:t>ewgen</w:t>
      </w:r>
      <w:proofErr w:type="spellEnd"/>
      <w:r>
        <w:t xml:space="preserve"> Lieben,</w:t>
      </w:r>
      <w:r>
        <w:br/>
        <w:t xml:space="preserve">Und seine Schrift ist dauernder als Erz. </w:t>
      </w:r>
    </w:p>
    <w:p w14:paraId="64D5E8B6" w14:textId="77777777" w:rsidR="00133481" w:rsidRDefault="00133481" w:rsidP="00133481">
      <w:pPr>
        <w:pStyle w:val="StandardWeb"/>
      </w:pPr>
      <w:r>
        <w:t>Und wenn das Klarheit hatte, was vergangen,</w:t>
      </w:r>
      <w:r>
        <w:br/>
        <w:t>Was Tod und Leben in einander trug,</w:t>
      </w:r>
      <w:r>
        <w:br/>
        <w:t>Wie steht es nun in lichtem Himmelsprangen,</w:t>
      </w:r>
      <w:r>
        <w:br/>
        <w:t>Seit sich das Leben von dem Tod entschlug!</w:t>
      </w:r>
      <w:r>
        <w:br/>
        <w:t>Wie spiegelt sich in ihm des Herren Klarheit</w:t>
      </w:r>
      <w:r>
        <w:br/>
        <w:t xml:space="preserve">Mit aufgedecktem, </w:t>
      </w:r>
      <w:proofErr w:type="spellStart"/>
      <w:r>
        <w:t>heilgem</w:t>
      </w:r>
      <w:proofErr w:type="spellEnd"/>
      <w:r>
        <w:t xml:space="preserve"> Angesicht,</w:t>
      </w:r>
      <w:r>
        <w:br/>
        <w:t>Verklärend sich von Wahrheit fort zu Wahrheit,</w:t>
      </w:r>
      <w:r>
        <w:br/>
        <w:t xml:space="preserve">Und seine Leuchte strahlt und endet nicht! </w:t>
      </w:r>
    </w:p>
    <w:p w14:paraId="7D4D7D88" w14:textId="77777777" w:rsidR="00133481" w:rsidRDefault="00133481" w:rsidP="00133481">
      <w:pPr>
        <w:pStyle w:val="StandardWeb"/>
      </w:pPr>
      <w:r>
        <w:t>O dass wir Augen hätten, sie zu schauen,</w:t>
      </w:r>
      <w:r>
        <w:br/>
        <w:t>Dass uns die Decke wäre abgetan!</w:t>
      </w:r>
      <w:r>
        <w:br/>
        <w:t>Geduld, Geduld und gläubiges Vertrauen,</w:t>
      </w:r>
      <w:r>
        <w:br/>
        <w:t xml:space="preserve">So dürfen wir auch unsrer Sonne </w:t>
      </w:r>
      <w:proofErr w:type="spellStart"/>
      <w:r>
        <w:t>nahn</w:t>
      </w:r>
      <w:proofErr w:type="spellEnd"/>
      <w:r>
        <w:t>.</w:t>
      </w:r>
      <w:r>
        <w:br/>
        <w:t>O dass wir wollten! Gottes Wunder lägen</w:t>
      </w:r>
      <w:r>
        <w:br/>
        <w:t>Schon jetzt vor uns als wie der helle Tag,</w:t>
      </w:r>
      <w:r>
        <w:br/>
        <w:t>Der nur dem blinden und dem sinnesträgen</w:t>
      </w:r>
      <w:r>
        <w:br/>
        <w:t xml:space="preserve">Gemüt sich immer neu verdunkeln mag. </w:t>
      </w:r>
    </w:p>
    <w:p w14:paraId="20D5CE6F" w14:textId="77777777" w:rsidR="00133481" w:rsidRDefault="00133481" w:rsidP="00133481">
      <w:pPr>
        <w:pStyle w:val="StandardWeb"/>
      </w:pPr>
      <w:r>
        <w:t>Der Geist des Herrn ist Freiheit; frei erheben</w:t>
      </w:r>
      <w:r>
        <w:br/>
        <w:t>Wir schon im Staub zu ihm das Haupt empor;</w:t>
      </w:r>
      <w:r>
        <w:br/>
        <w:t>Wie wird das Herz in Licht und Wonne schweben,</w:t>
      </w:r>
      <w:r>
        <w:br/>
        <w:t>Bricht einst die ganze Herrlichkeit hervor!</w:t>
      </w:r>
      <w:r>
        <w:br/>
        <w:t>In Allen soll sich seine Klarheit spiegeln,</w:t>
      </w:r>
      <w:r>
        <w:br/>
        <w:t>Und was er jetzt noch schonend uns verhüllt,</w:t>
      </w:r>
      <w:r>
        <w:br/>
        <w:t>Er wird es uns zu seiner Zeit entsiegeln,</w:t>
      </w:r>
      <w:r>
        <w:br/>
        <w:t xml:space="preserve">Und seines Wortes Eidschwur wird erfüllt. </w:t>
      </w:r>
    </w:p>
    <w:p w14:paraId="683B73DC" w14:textId="77777777" w:rsidR="00133481" w:rsidRDefault="00133481" w:rsidP="00133481">
      <w:pPr>
        <w:pStyle w:val="berschrift1"/>
      </w:pPr>
      <w:r w:rsidRPr="0099522E">
        <w:t>Nicht Einer hat sich sein erbarmt</w:t>
      </w:r>
    </w:p>
    <w:p w14:paraId="4BD8BD53" w14:textId="77777777" w:rsidR="00133481" w:rsidRDefault="00133481" w:rsidP="00133481">
      <w:pPr>
        <w:pStyle w:val="StandardWeb"/>
      </w:pPr>
      <w:r>
        <w:t>Nicht Einer hat sich sein erbarmt</w:t>
      </w:r>
      <w:r>
        <w:br/>
        <w:t>In acht und dreißig langen Jahren:</w:t>
      </w:r>
      <w:r>
        <w:br/>
        <w:t>So schrecklich lag er da verarmt</w:t>
      </w:r>
      <w:r>
        <w:br/>
        <w:t>Inmitten vieler hundert Scharen.</w:t>
      </w:r>
      <w:r>
        <w:br/>
        <w:t>So oft der Engel niederstieg,</w:t>
      </w:r>
      <w:r>
        <w:br/>
        <w:t>Den Teich des Heiles zu bewegen:</w:t>
      </w:r>
      <w:r>
        <w:br/>
        <w:t>Für ihn allein, den Ärmsten, schwieg</w:t>
      </w:r>
      <w:r>
        <w:br/>
        <w:t xml:space="preserve">Der immer neue Gottessegen. </w:t>
      </w:r>
    </w:p>
    <w:p w14:paraId="54E40366" w14:textId="77777777" w:rsidR="00133481" w:rsidRDefault="00133481" w:rsidP="00133481">
      <w:pPr>
        <w:pStyle w:val="StandardWeb"/>
      </w:pPr>
      <w:r>
        <w:t>Sie alle gingen ihm voran,</w:t>
      </w:r>
      <w:r>
        <w:br/>
        <w:t>Entstiegen heil dem Gnadenbade;</w:t>
      </w:r>
      <w:r>
        <w:br/>
        <w:t>Was hat vor Allen er getan,</w:t>
      </w:r>
      <w:r>
        <w:br/>
        <w:t>Dass ihn solch Los traf, ihn gerade?</w:t>
      </w:r>
      <w:r>
        <w:br/>
        <w:t>Nicht Einer hat die Hand bewegt</w:t>
      </w:r>
      <w:r>
        <w:br/>
        <w:t>Von den Geheilten, den Gesunden,</w:t>
      </w:r>
      <w:r>
        <w:br/>
        <w:t>Ihn in die Gnadenflut gelegt</w:t>
      </w:r>
      <w:r>
        <w:br/>
        <w:t xml:space="preserve">Mit seinen tiefen Schmerzenswunden! </w:t>
      </w:r>
    </w:p>
    <w:p w14:paraId="4A634F9F" w14:textId="77777777" w:rsidR="00133481" w:rsidRDefault="00133481" w:rsidP="00133481">
      <w:pPr>
        <w:pStyle w:val="StandardWeb"/>
      </w:pPr>
      <w:r>
        <w:t>Und neidlos, stille lag er da,</w:t>
      </w:r>
      <w:r>
        <w:br/>
        <w:t>Zerdrückt im Auge seine Tränen;</w:t>
      </w:r>
      <w:r>
        <w:br/>
        <w:t>Wie weh ihm stets aufs Neu geschah,</w:t>
      </w:r>
      <w:r>
        <w:br/>
        <w:t>Er harrt in Hoffen und in Sehnen.</w:t>
      </w:r>
      <w:r>
        <w:br/>
        <w:t>Da kommt der Herr so mild und groß,</w:t>
      </w:r>
      <w:r>
        <w:br/>
        <w:t>Ein Blick, Ein Wort macht ihn genesen:</w:t>
      </w:r>
      <w:r>
        <w:br/>
        <w:t>Er geht dahin, von Sünde los,</w:t>
      </w:r>
      <w:r>
        <w:br/>
        <w:t xml:space="preserve">Viel stärker als er je gewesen! </w:t>
      </w:r>
    </w:p>
    <w:p w14:paraId="5EF2725B" w14:textId="77777777" w:rsidR="00133481" w:rsidRDefault="00133481" w:rsidP="00133481">
      <w:pPr>
        <w:pStyle w:val="StandardWeb"/>
      </w:pPr>
      <w:r>
        <w:t xml:space="preserve">Du armes Herz, das </w:t>
      </w:r>
      <w:proofErr w:type="spellStart"/>
      <w:r>
        <w:t>ungesehn</w:t>
      </w:r>
      <w:proofErr w:type="spellEnd"/>
      <w:r>
        <w:br/>
        <w:t>Verblutet still an seiner Wunde,</w:t>
      </w:r>
      <w:r>
        <w:br/>
        <w:t xml:space="preserve">Von dessen stummem </w:t>
      </w:r>
      <w:proofErr w:type="spellStart"/>
      <w:r>
        <w:t>Hilfeflehn</w:t>
      </w:r>
      <w:proofErr w:type="spellEnd"/>
      <w:r>
        <w:br/>
        <w:t>Kein sterblich Aug und Ohr nimmt Kunde:</w:t>
      </w:r>
      <w:r>
        <w:br/>
        <w:t>Harr aus in Glauben und Geduld!</w:t>
      </w:r>
      <w:r>
        <w:br/>
        <w:t>Auch deine Stunde wird noch schlagen;</w:t>
      </w:r>
      <w:r>
        <w:br/>
        <w:t>Dann wird der Herr mit Vaterhuld</w:t>
      </w:r>
      <w:r>
        <w:br/>
        <w:t xml:space="preserve">Zum Quell des Heiles selbst dich tragen! </w:t>
      </w:r>
    </w:p>
    <w:p w14:paraId="161A06F8" w14:textId="77777777" w:rsidR="00133481" w:rsidRDefault="00133481" w:rsidP="00133481">
      <w:pPr>
        <w:pStyle w:val="StandardWeb"/>
      </w:pPr>
      <w:r>
        <w:t>Was dir im Leben angetan,</w:t>
      </w:r>
      <w:r>
        <w:br/>
        <w:t>Es wird sich schnell und milde lösen;</w:t>
      </w:r>
      <w:r>
        <w:br/>
        <w:t>Frei schaust du wieder himmelan</w:t>
      </w:r>
      <w:r>
        <w:br/>
        <w:t>Von allem Übel, allem Bösen;</w:t>
      </w:r>
      <w:r>
        <w:br/>
        <w:t>Was Fleisch und Blut dagegen spricht,</w:t>
      </w:r>
      <w:r>
        <w:br/>
        <w:t>Was du geduldet und gelitten,</w:t>
      </w:r>
      <w:r>
        <w:br/>
        <w:t>Um alle Schätze gibst du nicht,</w:t>
      </w:r>
      <w:r>
        <w:br/>
        <w:t xml:space="preserve">Was du im tiefsten Schmerz erstritten! </w:t>
      </w:r>
    </w:p>
    <w:p w14:paraId="0A442409" w14:textId="77777777" w:rsidR="00133481" w:rsidRDefault="00133481" w:rsidP="00133481">
      <w:pPr>
        <w:pStyle w:val="berschrift1"/>
      </w:pPr>
      <w:r w:rsidRPr="0099522E">
        <w:t>Noch ist die Zeit zu wandern</w:t>
      </w:r>
    </w:p>
    <w:p w14:paraId="73271C66" w14:textId="77777777" w:rsidR="00133481" w:rsidRDefault="00133481" w:rsidP="00133481">
      <w:pPr>
        <w:pStyle w:val="StandardWeb"/>
      </w:pPr>
      <w:r>
        <w:t>Noch ist die Zeit zu wandern,</w:t>
      </w:r>
      <w:r>
        <w:br/>
        <w:t>Noch ist die Heimat fern;</w:t>
      </w:r>
      <w:r>
        <w:br/>
        <w:t>Von einem Tag zum andern</w:t>
      </w:r>
      <w:r>
        <w:br/>
        <w:t>Verfolgen wir den Stern,</w:t>
      </w:r>
      <w:r>
        <w:br/>
        <w:t>Der leuchtend uns erschienen</w:t>
      </w:r>
      <w:r>
        <w:br/>
        <w:t>In wundervoller Pracht,</w:t>
      </w:r>
      <w:r>
        <w:br/>
        <w:t>Als Führer uns zu dienen</w:t>
      </w:r>
      <w:r>
        <w:br/>
        <w:t xml:space="preserve">Durch diese Erdennacht. </w:t>
      </w:r>
    </w:p>
    <w:p w14:paraId="3E79588F" w14:textId="77777777" w:rsidR="00133481" w:rsidRDefault="00133481" w:rsidP="00133481">
      <w:pPr>
        <w:pStyle w:val="StandardWeb"/>
      </w:pPr>
      <w:r>
        <w:t>Wir gingen in der Irre</w:t>
      </w:r>
      <w:r>
        <w:br/>
        <w:t>Und wussten nicht wohin:</w:t>
      </w:r>
      <w:r>
        <w:br/>
        <w:t>Das Lust- und Schmerzgewirre</w:t>
      </w:r>
      <w:r>
        <w:br/>
        <w:t>Betörte unsern Sinn</w:t>
      </w:r>
      <w:r>
        <w:br/>
        <w:t>Es blieb der Blick gefangen</w:t>
      </w:r>
      <w:r>
        <w:br/>
        <w:t>Von tausendfachem Schein;</w:t>
      </w:r>
      <w:r>
        <w:br/>
        <w:t>Kein Wunsch und kein Verlangen</w:t>
      </w:r>
      <w:r>
        <w:br/>
        <w:t xml:space="preserve">Drang in den Himmel ein. </w:t>
      </w:r>
    </w:p>
    <w:p w14:paraId="5047482E" w14:textId="77777777" w:rsidR="00133481" w:rsidRDefault="00133481" w:rsidP="00133481">
      <w:pPr>
        <w:pStyle w:val="StandardWeb"/>
      </w:pPr>
      <w:r>
        <w:t>Nun hat des Sternes Klarheit</w:t>
      </w:r>
      <w:r>
        <w:br/>
        <w:t>Besiegt das falsche Licht,</w:t>
      </w:r>
      <w:r>
        <w:br/>
        <w:t xml:space="preserve">Und Gottes </w:t>
      </w:r>
      <w:proofErr w:type="spellStart"/>
      <w:r>
        <w:t>ewge</w:t>
      </w:r>
      <w:proofErr w:type="spellEnd"/>
      <w:r>
        <w:t xml:space="preserve"> Wahrheit</w:t>
      </w:r>
      <w:r>
        <w:br/>
        <w:t>Scheint uns ins Angesicht;</w:t>
      </w:r>
      <w:r>
        <w:br/>
        <w:t>Die Blicke sind gehoben</w:t>
      </w:r>
      <w:r>
        <w:br/>
        <w:t>Und königlich der Mut:</w:t>
      </w:r>
      <w:r>
        <w:br/>
        <w:t>Wir schauen frei nach oben</w:t>
      </w:r>
      <w:r>
        <w:br/>
        <w:t xml:space="preserve">Und fröhlich fließt das Blut. </w:t>
      </w:r>
    </w:p>
    <w:p w14:paraId="59A8EB92" w14:textId="77777777" w:rsidR="00133481" w:rsidRDefault="00133481" w:rsidP="00133481">
      <w:pPr>
        <w:pStyle w:val="StandardWeb"/>
      </w:pPr>
      <w:r>
        <w:t>An tausend Wunderschätzen</w:t>
      </w:r>
      <w:r>
        <w:br/>
        <w:t>Erquickt sich Herz und Blick;</w:t>
      </w:r>
      <w:r>
        <w:br/>
        <w:t>Wir dürfen uns ergötzen,</w:t>
      </w:r>
      <w:r>
        <w:br/>
        <w:t>Doch hält uns Nichts zurück.</w:t>
      </w:r>
      <w:r>
        <w:br/>
        <w:t>Wir dürfen nicht verweilen;</w:t>
      </w:r>
      <w:r>
        <w:br/>
        <w:t>Der Stern lässt kurze Ruh;</w:t>
      </w:r>
      <w:r>
        <w:br/>
        <w:t>Wir müssen vorwärts eilen</w:t>
      </w:r>
      <w:r>
        <w:br/>
        <w:t xml:space="preserve">Und schreiten rüstig zu. </w:t>
      </w:r>
    </w:p>
    <w:p w14:paraId="4062183B" w14:textId="77777777" w:rsidR="00133481" w:rsidRDefault="00133481" w:rsidP="00133481">
      <w:pPr>
        <w:pStyle w:val="StandardWeb"/>
      </w:pPr>
      <w:r>
        <w:t>Bis er wird stille stehen</w:t>
      </w:r>
      <w:r>
        <w:br/>
        <w:t>Auf dem gelobten Haus,</w:t>
      </w:r>
      <w:r>
        <w:br/>
        <w:t>Da gehts durch Tief und Höhen,</w:t>
      </w:r>
      <w:r>
        <w:br/>
        <w:t xml:space="preserve">Da gehts durch manchen </w:t>
      </w:r>
      <w:proofErr w:type="spellStart"/>
      <w:r>
        <w:t>Strauß</w:t>
      </w:r>
      <w:hyperlink r:id="rId9" w:history="1">
        <w:r>
          <w:rPr>
            <w:rStyle w:val="Hyperlink"/>
            <w:vertAlign w:val="superscript"/>
          </w:rPr>
          <w:t>1</w:t>
        </w:r>
        <w:proofErr w:type="spellEnd"/>
      </w:hyperlink>
      <w:r>
        <w:t>,</w:t>
      </w:r>
      <w:r>
        <w:br/>
        <w:t>Durch heiße Mittagsgluten,</w:t>
      </w:r>
      <w:r>
        <w:br/>
        <w:t>Durch Wüsten und durch Sand,</w:t>
      </w:r>
      <w:r>
        <w:br/>
        <w:t>Durch Ströme und durch Fluten</w:t>
      </w:r>
      <w:r>
        <w:br/>
        <w:t xml:space="preserve">Und manches Feindes Land. </w:t>
      </w:r>
    </w:p>
    <w:p w14:paraId="0E486142" w14:textId="77777777" w:rsidR="00133481" w:rsidRDefault="00133481" w:rsidP="00133481">
      <w:pPr>
        <w:pStyle w:val="StandardWeb"/>
      </w:pPr>
      <w:r>
        <w:t>Wenn er wird stille stehen,</w:t>
      </w:r>
      <w:r>
        <w:br/>
        <w:t>Wir treten ein ins Haus,</w:t>
      </w:r>
      <w:r>
        <w:br/>
        <w:t>Wie wird uns da geschehen?</w:t>
      </w:r>
      <w:r>
        <w:br/>
        <w:t>Wer drückt die Wonne aus,</w:t>
      </w:r>
      <w:r>
        <w:br/>
        <w:t>Wenn wir den Einen finden,</w:t>
      </w:r>
      <w:r>
        <w:br/>
        <w:t>Der über Alle ist,</w:t>
      </w:r>
      <w:r>
        <w:br/>
        <w:t xml:space="preserve">Den </w:t>
      </w:r>
      <w:proofErr w:type="spellStart"/>
      <w:r>
        <w:t>Erd</w:t>
      </w:r>
      <w:proofErr w:type="spellEnd"/>
      <w:r>
        <w:t xml:space="preserve"> und Himmel künden,</w:t>
      </w:r>
      <w:r>
        <w:br/>
        <w:t xml:space="preserve">Den Heiland und den Christ? </w:t>
      </w:r>
    </w:p>
    <w:p w14:paraId="09C7E1F1" w14:textId="77777777" w:rsidR="00133481" w:rsidRDefault="00133481" w:rsidP="00133481">
      <w:pPr>
        <w:pStyle w:val="StandardWeb"/>
      </w:pPr>
      <w:r>
        <w:t>Nicht Gold, nicht Edelsteine</w:t>
      </w:r>
      <w:r>
        <w:br/>
        <w:t>Und keine Spezerei,</w:t>
      </w:r>
      <w:r>
        <w:br/>
        <w:t>Wir haben nur das Eine</w:t>
      </w:r>
      <w:r>
        <w:br/>
        <w:t>Ein Herz voll Dank und Trei;</w:t>
      </w:r>
      <w:r>
        <w:br/>
        <w:t>Wir sinken betend nieder</w:t>
      </w:r>
      <w:r>
        <w:br/>
        <w:t>Und bringen es ihm dar,</w:t>
      </w:r>
      <w:r>
        <w:br/>
        <w:t>Und um uns steht der Brüder</w:t>
      </w:r>
      <w:r>
        <w:br/>
        <w:t xml:space="preserve">Von Sieg gekrönte Schar. </w:t>
      </w:r>
    </w:p>
    <w:p w14:paraId="5433A088" w14:textId="77777777" w:rsidR="00133481" w:rsidRDefault="00133481" w:rsidP="00133481">
      <w:pPr>
        <w:pStyle w:val="StandardWeb"/>
      </w:pPr>
      <w:r>
        <w:t>Die treuen Augen flammen</w:t>
      </w:r>
      <w:r>
        <w:br/>
        <w:t>In alter Zärtlichkeit;</w:t>
      </w:r>
      <w:r>
        <w:br/>
        <w:t xml:space="preserve">Das </w:t>
      </w:r>
      <w:proofErr w:type="spellStart"/>
      <w:r>
        <w:t>Ird‘sche</w:t>
      </w:r>
      <w:proofErr w:type="spellEnd"/>
      <w:r>
        <w:t xml:space="preserve"> sinkt zusammen,</w:t>
      </w:r>
      <w:r>
        <w:br/>
        <w:t>Ein Ende hat die Zeit;</w:t>
      </w:r>
      <w:r>
        <w:br/>
        <w:t>Wie währte sie so lange,</w:t>
      </w:r>
      <w:r>
        <w:br/>
        <w:t>So tod- und schmerzenreich!</w:t>
      </w:r>
      <w:r>
        <w:br/>
        <w:t>Nun ist die alte Schlange</w:t>
      </w:r>
      <w:r>
        <w:br/>
        <w:t xml:space="preserve">Der sanften Taube gleich. </w:t>
      </w:r>
    </w:p>
    <w:p w14:paraId="5BA27445" w14:textId="77777777" w:rsidR="00133481" w:rsidRDefault="00133481" w:rsidP="00133481">
      <w:pPr>
        <w:pStyle w:val="StandardWeb"/>
      </w:pPr>
      <w:r>
        <w:t>Das Erste ist vergangen</w:t>
      </w:r>
      <w:r>
        <w:br/>
        <w:t>Und kein Verlieren mehr;</w:t>
      </w:r>
      <w:r>
        <w:br/>
        <w:t>Ein seliges Empfangen</w:t>
      </w:r>
      <w:r>
        <w:br/>
        <w:t>Beglücket rings umher;</w:t>
      </w:r>
      <w:r>
        <w:br/>
        <w:t>„Es kommen, die da dürsten,“</w:t>
      </w:r>
      <w:r>
        <w:br/>
        <w:t>So ruft der Geist, die Braut,</w:t>
      </w:r>
      <w:r>
        <w:br/>
        <w:t>Es wird vom Lebensfürsten</w:t>
      </w:r>
      <w:r>
        <w:br/>
        <w:t xml:space="preserve">Das Höchste uns vertraut. </w:t>
      </w:r>
    </w:p>
    <w:p w14:paraId="1B0F4236" w14:textId="77777777" w:rsidR="00CE3FB5" w:rsidRDefault="00CE3FB5" w:rsidP="00CE3FB5">
      <w:pPr>
        <w:pStyle w:val="berschrift1"/>
      </w:pPr>
      <w:r w:rsidRPr="0099522E">
        <w:t>Nur keinen Abschied meine Lieben</w:t>
      </w:r>
    </w:p>
    <w:p w14:paraId="336BCEE9" w14:textId="77777777" w:rsidR="00CE3FB5" w:rsidRDefault="00CE3FB5" w:rsidP="00CE3FB5">
      <w:pPr>
        <w:pStyle w:val="StandardWeb"/>
      </w:pPr>
      <w:r>
        <w:t>Nur keinen Abschied meine Lieben!</w:t>
      </w:r>
      <w:r>
        <w:br/>
        <w:t>Noch einen Blick und Druck der Hand!</w:t>
      </w:r>
      <w:r>
        <w:br/>
        <w:t>Das Beste ist uns doch geblieben,</w:t>
      </w:r>
      <w:r>
        <w:br/>
        <w:t>Der Glaube an Ein Heimatland,</w:t>
      </w:r>
      <w:r>
        <w:br/>
        <w:t>An eine Nähe unsrer Geister,</w:t>
      </w:r>
      <w:r>
        <w:br/>
        <w:t>An ein Verständnis klar und tief,</w:t>
      </w:r>
      <w:r>
        <w:br/>
        <w:t>An Einen Herrn und Einen Meister,</w:t>
      </w:r>
      <w:r>
        <w:br/>
        <w:t xml:space="preserve">Der liebend uns zusammenrief. </w:t>
      </w:r>
    </w:p>
    <w:p w14:paraId="49ED8A73" w14:textId="77777777" w:rsidR="00CE3FB5" w:rsidRDefault="00CE3FB5" w:rsidP="00CE3FB5">
      <w:pPr>
        <w:pStyle w:val="StandardWeb"/>
      </w:pPr>
      <w:r>
        <w:t>Es eilt das Schiff mit Adlersflügeln</w:t>
      </w:r>
      <w:r>
        <w:br/>
        <w:t>Hinab mit uns des Lebens Strom,</w:t>
      </w:r>
      <w:r>
        <w:br/>
        <w:t>Vorbei an Schlössern, Städten, Hügeln,</w:t>
      </w:r>
      <w:r>
        <w:br/>
        <w:t>Vorbei an manchem hohen Dom,</w:t>
      </w:r>
      <w:r>
        <w:br/>
        <w:t>Vorbei an mancher lichten Blume,</w:t>
      </w:r>
      <w:r>
        <w:br/>
        <w:t>An manchem Stein der Herrlichkeit,</w:t>
      </w:r>
      <w:r>
        <w:br/>
        <w:t>An trauter Stätte Heiligtume,</w:t>
      </w:r>
      <w:r>
        <w:br/>
        <w:t xml:space="preserve">An manchem Grab und manchem Leid. </w:t>
      </w:r>
    </w:p>
    <w:p w14:paraId="38E53465" w14:textId="77777777" w:rsidR="00CE3FB5" w:rsidRDefault="00CE3FB5" w:rsidP="00CE3FB5">
      <w:pPr>
        <w:pStyle w:val="StandardWeb"/>
      </w:pPr>
      <w:r>
        <w:t>Hier stößt ein Nachen von dem Strande</w:t>
      </w:r>
      <w:r>
        <w:br/>
        <w:t>Und legt mit neuen Pilgern an,</w:t>
      </w:r>
      <w:r>
        <w:br/>
        <w:t>Schnell weben sich der Freundschaft Bande;</w:t>
      </w:r>
      <w:r>
        <w:br/>
        <w:t>Doch alte Freunde nimmt der Kahn:</w:t>
      </w:r>
      <w:r>
        <w:br/>
        <w:t>Ein ewig kommen, ewig Gehen,</w:t>
      </w:r>
      <w:r>
        <w:br/>
        <w:t>Ein Wechsel voller Lust und Leid,</w:t>
      </w:r>
      <w:r>
        <w:br/>
        <w:t>Ein Lebewohl auf Wiedersehen,</w:t>
      </w:r>
      <w:r>
        <w:br/>
        <w:t>Ein Lebewohl auf Ewigkeit.</w:t>
      </w:r>
    </w:p>
    <w:p w14:paraId="4C17DFA2" w14:textId="77777777" w:rsidR="00CE3FB5" w:rsidRDefault="00CE3FB5" w:rsidP="00CE3FB5">
      <w:pPr>
        <w:pStyle w:val="StandardWeb"/>
      </w:pPr>
      <w:r>
        <w:t>Doch wie der Sonne letzte Strahlen,</w:t>
      </w:r>
      <w:r>
        <w:br/>
        <w:t>Wenn sie sich neigt am Himmelszelt,</w:t>
      </w:r>
      <w:r>
        <w:br/>
        <w:t>Am herrlichsten und schönsten malen</w:t>
      </w:r>
      <w:r>
        <w:br/>
        <w:t>Die wundervolle Gotteswelt,</w:t>
      </w:r>
      <w:r>
        <w:br/>
        <w:t>So leuchtet in den letzten Blicken</w:t>
      </w:r>
      <w:r>
        <w:br/>
        <w:t>Die Lieb am mächtigsten empor</w:t>
      </w:r>
      <w:r>
        <w:br/>
        <w:t>Trotz allen irdischen Geschicken</w:t>
      </w:r>
      <w:r>
        <w:br/>
        <w:t xml:space="preserve">Und öffnet uns des Himmels Tor. </w:t>
      </w:r>
    </w:p>
    <w:p w14:paraId="7F29B39C" w14:textId="77777777" w:rsidR="00225F63" w:rsidRDefault="00225F63" w:rsidP="00225F63">
      <w:pPr>
        <w:pStyle w:val="berschrift1"/>
      </w:pPr>
      <w:r w:rsidRPr="00225F63">
        <w:t>Nur keinen guten Augenblick verscherzt!</w:t>
      </w:r>
    </w:p>
    <w:p w14:paraId="7DDC554A" w14:textId="77777777" w:rsidR="00225F63" w:rsidRDefault="00225F63" w:rsidP="00225F63">
      <w:pPr>
        <w:pStyle w:val="StandardWeb"/>
      </w:pPr>
      <w:r>
        <w:t>Nur keinen guten Augenblick verscherzt!</w:t>
      </w:r>
      <w:r>
        <w:br/>
        <w:t>Aus Augenblicken nur besteht das Leben:</w:t>
      </w:r>
      <w:r>
        <w:br/>
        <w:t>Die Freude frisch und wonniglich geherzt,</w:t>
      </w:r>
      <w:r>
        <w:br/>
        <w:t>Zur bösen Stunde dankbar und ergeben!</w:t>
      </w:r>
      <w:r>
        <w:br/>
        <w:t>Auch tief verschleiert bleibt die Schönheit schön,</w:t>
      </w:r>
      <w:r>
        <w:br/>
        <w:t xml:space="preserve">Und jeder Nebel muss zuletzt </w:t>
      </w:r>
      <w:proofErr w:type="spellStart"/>
      <w:r>
        <w:t>vergehn</w:t>
      </w:r>
      <w:proofErr w:type="spellEnd"/>
      <w:r>
        <w:t xml:space="preserve">. </w:t>
      </w:r>
    </w:p>
    <w:p w14:paraId="08C0EE33" w14:textId="09CBDD7D" w:rsidR="00225F63" w:rsidRDefault="00225F63" w:rsidP="00225F63">
      <w:pPr>
        <w:pStyle w:val="StandardWeb"/>
      </w:pPr>
      <w:r>
        <w:t>Lebwohl! Lebwohl! wann tut nicht Scheiden we</w:t>
      </w:r>
      <w:r w:rsidR="004E13CA">
        <w:t>h</w:t>
      </w:r>
      <w:r>
        <w:t>?</w:t>
      </w:r>
      <w:r>
        <w:br/>
        <w:t>Ein bittrer leid gibt es ja nicht hienieden;</w:t>
      </w:r>
      <w:r>
        <w:br/>
        <w:t>Doch hat das Scheiden ohne Meiden je</w:t>
      </w:r>
      <w:r>
        <w:br/>
        <w:t>Die Liebe selbst und liebende geschieden?</w:t>
      </w:r>
      <w:r>
        <w:br/>
        <w:t>Nein, höher nur und herrlicher entflammt</w:t>
      </w:r>
      <w:r>
        <w:br/>
        <w:t xml:space="preserve">Das Feuer, das aus Gottes Herzen stammt. </w:t>
      </w:r>
    </w:p>
    <w:p w14:paraId="6C7EC6CF" w14:textId="77777777" w:rsidR="00225F63" w:rsidRDefault="00225F63" w:rsidP="00225F63">
      <w:pPr>
        <w:pStyle w:val="StandardWeb"/>
      </w:pPr>
      <w:r>
        <w:t>Lebwohl! Lebwohl! Hinauf, hinausgeschaut!</w:t>
      </w:r>
      <w:r>
        <w:br/>
        <w:t>Das Leben rauscht dahin wie eine Welle;</w:t>
      </w:r>
      <w:r>
        <w:br/>
        <w:t>Wohl dem, der auf die Ewigkeit gebaut,</w:t>
      </w:r>
      <w:r>
        <w:br/>
        <w:t>In Gottes Herzen hat die rechte Stelle!</w:t>
      </w:r>
      <w:r>
        <w:br/>
        <w:t>In seiner liebe bleiben wir vereint,</w:t>
      </w:r>
      <w:r>
        <w:br/>
        <w:t xml:space="preserve">Ob hier, ob dort uns seine Sonne scheint. </w:t>
      </w:r>
    </w:p>
    <w:p w14:paraId="15FB7414" w14:textId="77777777" w:rsidR="004E13CA" w:rsidRDefault="004E13CA" w:rsidP="004E13CA">
      <w:pPr>
        <w:pStyle w:val="berschrift1"/>
        <w:rPr>
          <w:sz w:val="48"/>
        </w:rPr>
      </w:pPr>
      <w:r w:rsidRPr="004E13CA">
        <w:t>Nur wer allein zum Herrn gefleht,</w:t>
      </w:r>
    </w:p>
    <w:p w14:paraId="6AA0DF35" w14:textId="77777777" w:rsidR="004E13CA" w:rsidRDefault="004E13CA" w:rsidP="004E13CA">
      <w:pPr>
        <w:pStyle w:val="StandardWeb"/>
      </w:pPr>
      <w:r>
        <w:t>Nur wer allein zum Herrn gefleht,</w:t>
      </w:r>
      <w:r>
        <w:br/>
        <w:t>Allein, als wenn in weiter Welt</w:t>
      </w:r>
      <w:r>
        <w:br/>
        <w:t>Nicht Eine Seele zu ihm steht,</w:t>
      </w:r>
      <w:r>
        <w:br/>
        <w:t>In Lieb und Andacht ihm gesellt,</w:t>
      </w:r>
      <w:r>
        <w:br/>
        <w:t>Der hat die seligste der Stunden,</w:t>
      </w:r>
      <w:r>
        <w:br/>
        <w:t xml:space="preserve">Hat wahrhaft Gott und sich gefunden. </w:t>
      </w:r>
    </w:p>
    <w:p w14:paraId="389FDA15" w14:textId="77777777" w:rsidR="004E13CA" w:rsidRDefault="004E13CA" w:rsidP="004E13CA">
      <w:pPr>
        <w:pStyle w:val="StandardWeb"/>
      </w:pPr>
      <w:r>
        <w:t>Wohl ist es süß, wohl ist es traut,</w:t>
      </w:r>
      <w:r>
        <w:br/>
        <w:t>Mit frommen Herzen beten gehn,</w:t>
      </w:r>
      <w:r>
        <w:br/>
        <w:t>Zu zwei, zu drei, mit vielen laut</w:t>
      </w:r>
      <w:r>
        <w:br/>
        <w:t xml:space="preserve">Des Herren Lob und Preis </w:t>
      </w:r>
      <w:proofErr w:type="spellStart"/>
      <w:r>
        <w:t>erhöhn</w:t>
      </w:r>
      <w:proofErr w:type="spellEnd"/>
      <w:r>
        <w:t>;</w:t>
      </w:r>
      <w:r>
        <w:br/>
        <w:t>Er will bei uns, bei Millionen,</w:t>
      </w:r>
      <w:r>
        <w:br/>
        <w:t xml:space="preserve">In gleicher Gnadenfülle wohnen. </w:t>
      </w:r>
    </w:p>
    <w:p w14:paraId="677E2BB2" w14:textId="77777777" w:rsidR="004E13CA" w:rsidRDefault="004E13CA" w:rsidP="004E13CA">
      <w:pPr>
        <w:pStyle w:val="StandardWeb"/>
      </w:pPr>
      <w:r>
        <w:t>Doch das, was dir, nur dir allein</w:t>
      </w:r>
      <w:r>
        <w:br/>
        <w:t>Aus seinem Vaterherzen gilt,</w:t>
      </w:r>
      <w:r>
        <w:br/>
        <w:t>Draus deines Wesens tiefstem Sein</w:t>
      </w:r>
      <w:r>
        <w:br/>
        <w:t>Durch alle Adern Leben quillt,</w:t>
      </w:r>
      <w:r>
        <w:br/>
        <w:t>Das kann er dir im ganzen Leben</w:t>
      </w:r>
      <w:r>
        <w:br/>
        <w:t xml:space="preserve">Allein, allein mit dir, nur geben. </w:t>
      </w:r>
    </w:p>
    <w:p w14:paraId="6E5F4439" w14:textId="77777777" w:rsidR="004E13CA" w:rsidRDefault="004E13CA" w:rsidP="004E13CA">
      <w:pPr>
        <w:pStyle w:val="StandardWeb"/>
      </w:pPr>
      <w:r>
        <w:t>Allein, ob Tausend bei dir sind,</w:t>
      </w:r>
      <w:r>
        <w:br/>
        <w:t>Allein im stillsten Kämmerlein,</w:t>
      </w:r>
      <w:r>
        <w:br/>
        <w:t>Das macht es nicht, mein liebes Kind,</w:t>
      </w:r>
      <w:r>
        <w:br/>
        <w:t>Allein und immer nur allein;</w:t>
      </w:r>
      <w:r>
        <w:br/>
        <w:t>Es ist so leicht, so schwer zu fassen,</w:t>
      </w:r>
      <w:r>
        <w:br/>
        <w:t xml:space="preserve">Doch </w:t>
      </w:r>
      <w:proofErr w:type="spellStart"/>
      <w:r>
        <w:t>wers</w:t>
      </w:r>
      <w:proofErr w:type="spellEnd"/>
      <w:r>
        <w:t xml:space="preserve"> gefasst, kanns nimmer lassen. </w:t>
      </w:r>
    </w:p>
    <w:p w14:paraId="57C92283" w14:textId="77777777" w:rsidR="004E13CA" w:rsidRDefault="004E13CA" w:rsidP="004E13CA">
      <w:pPr>
        <w:pStyle w:val="StandardWeb"/>
      </w:pPr>
      <w:r>
        <w:t>Einsam ist nur, wer ihn nicht sucht</w:t>
      </w:r>
      <w:r>
        <w:br/>
        <w:t>Und Andres außer ihm begehrt,</w:t>
      </w:r>
      <w:r>
        <w:br/>
        <w:t>Wenn unser Herz in schwanker Flucht</w:t>
      </w:r>
      <w:r>
        <w:br/>
        <w:t>Sich sehnend da- und dorthin kehrt;</w:t>
      </w:r>
      <w:r>
        <w:br/>
        <w:t>Wem einen Augenblick entfallen,</w:t>
      </w:r>
      <w:r>
        <w:br/>
        <w:t xml:space="preserve">Dass Gott der Treuste ist von Allen. </w:t>
      </w:r>
    </w:p>
    <w:p w14:paraId="5A3DD354" w14:textId="77777777" w:rsidR="004E13CA" w:rsidRDefault="004E13CA" w:rsidP="004E13CA">
      <w:pPr>
        <w:pStyle w:val="StandardWeb"/>
      </w:pPr>
      <w:r>
        <w:t>Allein mit Gott ist nie allein,</w:t>
      </w:r>
      <w:r>
        <w:br/>
        <w:t xml:space="preserve">Ist herrlichstes </w:t>
      </w:r>
      <w:proofErr w:type="spellStart"/>
      <w:r>
        <w:t>Zusammengehn</w:t>
      </w:r>
      <w:proofErr w:type="spellEnd"/>
      <w:r>
        <w:t>,</w:t>
      </w:r>
      <w:r>
        <w:br/>
        <w:t>Der tiefste, innigste Verein</w:t>
      </w:r>
      <w:r>
        <w:br/>
        <w:t xml:space="preserve">Mit seinem Liebsten </w:t>
      </w:r>
      <w:proofErr w:type="spellStart"/>
      <w:r>
        <w:t>ungesehn</w:t>
      </w:r>
      <w:proofErr w:type="spellEnd"/>
      <w:r>
        <w:t>;</w:t>
      </w:r>
      <w:r>
        <w:br/>
        <w:t>Allein mit Gott, heißt lieben, leben,</w:t>
      </w:r>
      <w:r>
        <w:br/>
        <w:t xml:space="preserve">Das Höchste nehmen, Höchste geben! </w:t>
      </w:r>
    </w:p>
    <w:p w14:paraId="618274B6" w14:textId="77777777" w:rsidR="004E13CA" w:rsidRDefault="004E13CA" w:rsidP="004E13CA">
      <w:pPr>
        <w:pStyle w:val="berschrift1"/>
      </w:pPr>
      <w:r w:rsidRPr="004E13CA">
        <w:t>O dass wir weise würden</w:t>
      </w:r>
    </w:p>
    <w:p w14:paraId="64C462D3" w14:textId="77777777" w:rsidR="004E13CA" w:rsidRDefault="004E13CA" w:rsidP="004E13CA">
      <w:pPr>
        <w:pStyle w:val="StandardWeb"/>
      </w:pPr>
      <w:r>
        <w:t>O dass wir weise würden</w:t>
      </w:r>
      <w:r>
        <w:br/>
        <w:t>In aller unsrer Pein</w:t>
      </w:r>
      <w:r>
        <w:br/>
        <w:t>Und unsres Leidens Bürden</w:t>
      </w:r>
      <w:r>
        <w:br/>
        <w:t>Würfen auf ihn allein,</w:t>
      </w:r>
      <w:r>
        <w:br/>
        <w:t>Den Herrn, den stets Getreuen</w:t>
      </w:r>
      <w:r>
        <w:br/>
        <w:t>Und seinen starken Arm,</w:t>
      </w:r>
      <w:r>
        <w:br/>
        <w:t>Was brauchten wir zu scheuen</w:t>
      </w:r>
      <w:r>
        <w:br/>
        <w:t xml:space="preserve">Der Hölle ganzen Schwarm! </w:t>
      </w:r>
    </w:p>
    <w:p w14:paraId="5D102A64" w14:textId="77777777" w:rsidR="004E13CA" w:rsidRDefault="004E13CA" w:rsidP="004E13CA">
      <w:pPr>
        <w:pStyle w:val="StandardWeb"/>
      </w:pPr>
      <w:r>
        <w:t>Wir schwanken und wir beben</w:t>
      </w:r>
      <w:r>
        <w:br/>
        <w:t>Als wie ein Espenlaub;</w:t>
      </w:r>
      <w:r>
        <w:br/>
        <w:t>Will sich ein Sturm erheben,</w:t>
      </w:r>
      <w:r>
        <w:br/>
        <w:t>Sind wir ihm schon ein Raub,</w:t>
      </w:r>
      <w:r>
        <w:br/>
        <w:t>Noch eh er uns erschüttert</w:t>
      </w:r>
      <w:r>
        <w:br/>
        <w:t>Den Stamm mit voller Macht,</w:t>
      </w:r>
      <w:r>
        <w:br/>
        <w:t>Dass er von ihm erzittert</w:t>
      </w:r>
      <w:r>
        <w:br/>
        <w:t xml:space="preserve">Und seufzt und dröhnt und kracht. </w:t>
      </w:r>
    </w:p>
    <w:p w14:paraId="50373431" w14:textId="77777777" w:rsidR="004E13CA" w:rsidRDefault="004E13CA" w:rsidP="004E13CA">
      <w:pPr>
        <w:pStyle w:val="StandardWeb"/>
      </w:pPr>
      <w:r>
        <w:t>O dass wir fester stünden</w:t>
      </w:r>
      <w:r>
        <w:br/>
        <w:t>In seiner Gnade Hort,</w:t>
      </w:r>
      <w:r>
        <w:br/>
        <w:t>Ach unser Leben fänden</w:t>
      </w:r>
      <w:r>
        <w:br/>
        <w:t>In seiner Treue Wort!</w:t>
      </w:r>
      <w:r>
        <w:br/>
        <w:t xml:space="preserve">Nur </w:t>
      </w:r>
      <w:proofErr w:type="spellStart"/>
      <w:r>
        <w:t>tiefre</w:t>
      </w:r>
      <w:proofErr w:type="spellEnd"/>
      <w:r>
        <w:t xml:space="preserve"> Wurzeln schlügen</w:t>
      </w:r>
      <w:r>
        <w:br/>
        <w:t>Wir in dem guten Grund</w:t>
      </w:r>
      <w:r>
        <w:br/>
        <w:t>Und bessre Früchte trügen</w:t>
      </w:r>
      <w:r>
        <w:br/>
        <w:t xml:space="preserve">Wir selbst von solcher </w:t>
      </w:r>
      <w:proofErr w:type="spellStart"/>
      <w:r>
        <w:t>Stund</w:t>
      </w:r>
      <w:proofErr w:type="spellEnd"/>
      <w:r>
        <w:t xml:space="preserve">! </w:t>
      </w:r>
    </w:p>
    <w:p w14:paraId="70DA0AEC" w14:textId="77777777" w:rsidR="004E13CA" w:rsidRDefault="004E13CA" w:rsidP="004E13CA">
      <w:pPr>
        <w:pStyle w:val="StandardWeb"/>
      </w:pPr>
      <w:r>
        <w:t>Dass wir einmal entrännen</w:t>
      </w:r>
      <w:r>
        <w:br/>
        <w:t>Aus unsrer Selbstsucht Haft</w:t>
      </w:r>
      <w:r>
        <w:br/>
        <w:t>Und Gottes Luft gewännen</w:t>
      </w:r>
      <w:r>
        <w:br/>
        <w:t>Und seiner Freiheit Kraft:</w:t>
      </w:r>
      <w:r>
        <w:br/>
        <w:t>Ach unser Götzendienen</w:t>
      </w:r>
      <w:r>
        <w:br/>
        <w:t>Wär gründlich abgetan,</w:t>
      </w:r>
      <w:r>
        <w:br/>
        <w:t xml:space="preserve">Wir </w:t>
      </w:r>
      <w:proofErr w:type="spellStart"/>
      <w:r>
        <w:t>sähn</w:t>
      </w:r>
      <w:proofErr w:type="spellEnd"/>
      <w:r>
        <w:t xml:space="preserve"> mit heitern Mienen</w:t>
      </w:r>
      <w:r>
        <w:br/>
        <w:t xml:space="preserve">Tod und Verderben </w:t>
      </w:r>
      <w:proofErr w:type="spellStart"/>
      <w:r>
        <w:t>nahn</w:t>
      </w:r>
      <w:proofErr w:type="spellEnd"/>
      <w:r>
        <w:t xml:space="preserve">. </w:t>
      </w:r>
    </w:p>
    <w:p w14:paraId="77E1F8BE" w14:textId="77777777" w:rsidR="004E13CA" w:rsidRDefault="004E13CA" w:rsidP="004E13CA">
      <w:pPr>
        <w:pStyle w:val="StandardWeb"/>
      </w:pPr>
      <w:r>
        <w:t>Wenn sich die Wetter türmen,</w:t>
      </w:r>
      <w:r>
        <w:br/>
        <w:t>Bliebs Licht in unsrem Land;</w:t>
      </w:r>
      <w:r>
        <w:br/>
        <w:t>Wir jauchzten mit den Stürmen</w:t>
      </w:r>
      <w:r>
        <w:br/>
        <w:t>Und in dem Feuerbrand.</w:t>
      </w:r>
      <w:r>
        <w:br/>
        <w:t xml:space="preserve">Wann </w:t>
      </w:r>
      <w:proofErr w:type="spellStart"/>
      <w:r>
        <w:t>stehn</w:t>
      </w:r>
      <w:proofErr w:type="spellEnd"/>
      <w:r>
        <w:t xml:space="preserve"> wir so gelassen</w:t>
      </w:r>
      <w:r>
        <w:br/>
        <w:t>Und so gerüstet da,</w:t>
      </w:r>
      <w:r>
        <w:br/>
        <w:t>Wann lernen wir es fassen,</w:t>
      </w:r>
      <w:r>
        <w:br/>
        <w:t xml:space="preserve">Was uns zu lieb geschah? </w:t>
      </w:r>
    </w:p>
    <w:p w14:paraId="3310785A" w14:textId="77777777" w:rsidR="004E13CA" w:rsidRDefault="004E13CA" w:rsidP="004E13CA">
      <w:pPr>
        <w:pStyle w:val="StandardWeb"/>
      </w:pPr>
      <w:r>
        <w:t>O dass wir lebten, stürben</w:t>
      </w:r>
      <w:r>
        <w:br/>
        <w:t>Hinfort uns selbst nicht mehr,</w:t>
      </w:r>
      <w:r>
        <w:br/>
        <w:t>Den Himmel nur erwürben</w:t>
      </w:r>
      <w:r>
        <w:br/>
        <w:t>Ohn anderes Begehr!</w:t>
      </w:r>
      <w:r>
        <w:br/>
        <w:t>Es sind ja alle Leiden</w:t>
      </w:r>
      <w:r>
        <w:br/>
        <w:t>Von dieser armen Zeit</w:t>
      </w:r>
      <w:r>
        <w:br/>
        <w:t xml:space="preserve">Nicht wert der </w:t>
      </w:r>
      <w:proofErr w:type="spellStart"/>
      <w:r>
        <w:t>ewgen</w:t>
      </w:r>
      <w:proofErr w:type="spellEnd"/>
      <w:r>
        <w:t xml:space="preserve"> Freuden</w:t>
      </w:r>
      <w:r>
        <w:br/>
        <w:t xml:space="preserve">Und ihrer Herrlichkeit. </w:t>
      </w:r>
    </w:p>
    <w:p w14:paraId="44439819" w14:textId="77777777" w:rsidR="0099522E" w:rsidRDefault="0099522E" w:rsidP="0099522E">
      <w:pPr>
        <w:pStyle w:val="berschrift1"/>
      </w:pPr>
      <w:r w:rsidRPr="0099522E">
        <w:t>O hätt ich nur die rechte Liebe</w:t>
      </w:r>
    </w:p>
    <w:p w14:paraId="702EBFD6" w14:textId="77777777" w:rsidR="0099522E" w:rsidRDefault="0099522E" w:rsidP="0099522E">
      <w:pPr>
        <w:pStyle w:val="StandardWeb"/>
      </w:pPr>
      <w:r>
        <w:t>O hätt ich nur die rechte Liebe,</w:t>
      </w:r>
      <w:r>
        <w:br/>
        <w:t>Die nichts, als ihren Jesum wüsste;</w:t>
      </w:r>
      <w:r>
        <w:br/>
        <w:t>Die es von Grund der Seele triebe,</w:t>
      </w:r>
      <w:r>
        <w:br/>
        <w:t xml:space="preserve">Dass sie den Sohn des Heiles küsste! </w:t>
      </w:r>
    </w:p>
    <w:p w14:paraId="4C825CE4" w14:textId="77777777" w:rsidR="0099522E" w:rsidRDefault="0099522E" w:rsidP="0099522E">
      <w:pPr>
        <w:pStyle w:val="StandardWeb"/>
      </w:pPr>
      <w:r>
        <w:t>Dass ich an seinem Herzen ruhte,</w:t>
      </w:r>
      <w:r>
        <w:br/>
        <w:t>Am Herzen voller Gnad und Milde,</w:t>
      </w:r>
      <w:r>
        <w:br/>
      </w:r>
      <w:proofErr w:type="spellStart"/>
      <w:r>
        <w:t>Gereiniget</w:t>
      </w:r>
      <w:proofErr w:type="spellEnd"/>
      <w:r>
        <w:t xml:space="preserve"> mit seinem Blute,</w:t>
      </w:r>
      <w:r>
        <w:br/>
        <w:t xml:space="preserve">Verklärt von seinem </w:t>
      </w:r>
      <w:proofErr w:type="spellStart"/>
      <w:r>
        <w:t>heilgen</w:t>
      </w:r>
      <w:proofErr w:type="spellEnd"/>
      <w:r>
        <w:t xml:space="preserve"> Bilde! </w:t>
      </w:r>
    </w:p>
    <w:p w14:paraId="40328340" w14:textId="77777777" w:rsidR="0099522E" w:rsidRDefault="0099522E" w:rsidP="0099522E">
      <w:pPr>
        <w:pStyle w:val="StandardWeb"/>
      </w:pPr>
      <w:r>
        <w:t>Dass ich in seiner Treue stünde,</w:t>
      </w:r>
      <w:r>
        <w:br/>
        <w:t>Die nur des Vaters Willen kannte,</w:t>
      </w:r>
      <w:r>
        <w:br/>
        <w:t>Und auch von der geringsten Sünde</w:t>
      </w:r>
      <w:r>
        <w:br/>
        <w:t xml:space="preserve">Sich weg in hohem Zürnen wandte! </w:t>
      </w:r>
    </w:p>
    <w:p w14:paraId="6CE201B8" w14:textId="77777777" w:rsidR="0099522E" w:rsidRDefault="0099522E" w:rsidP="0099522E">
      <w:pPr>
        <w:pStyle w:val="StandardWeb"/>
      </w:pPr>
      <w:r>
        <w:t>O könnt ich glauben, könnt ich beten,</w:t>
      </w:r>
      <w:r>
        <w:br/>
        <w:t xml:space="preserve">Wie </w:t>
      </w:r>
      <w:proofErr w:type="spellStart"/>
      <w:r>
        <w:t>ers</w:t>
      </w:r>
      <w:proofErr w:type="spellEnd"/>
      <w:r>
        <w:t xml:space="preserve"> getan in Geist und Wahrheit,</w:t>
      </w:r>
      <w:r>
        <w:br/>
        <w:t>So kindlich vor den Vater treten,</w:t>
      </w:r>
      <w:r>
        <w:br/>
        <w:t xml:space="preserve">Und dauen seine Gnad und Klarheit! </w:t>
      </w:r>
    </w:p>
    <w:p w14:paraId="3568D705" w14:textId="77777777" w:rsidR="0099522E" w:rsidRDefault="0099522E" w:rsidP="0099522E">
      <w:pPr>
        <w:pStyle w:val="StandardWeb"/>
      </w:pPr>
      <w:r>
        <w:t>Könnt ich so heldenmütig streiten,</w:t>
      </w:r>
      <w:r>
        <w:br/>
        <w:t>Den Reiz der Welt so überwinden,</w:t>
      </w:r>
      <w:r>
        <w:br/>
        <w:t xml:space="preserve">Und meines Gottes </w:t>
      </w:r>
      <w:proofErr w:type="spellStart"/>
      <w:r>
        <w:t>Lieblichkeiten</w:t>
      </w:r>
      <w:proofErr w:type="spellEnd"/>
      <w:r>
        <w:br/>
        <w:t xml:space="preserve">In jeder Lilie wieder finden! </w:t>
      </w:r>
    </w:p>
    <w:p w14:paraId="120DB94E" w14:textId="77777777" w:rsidR="0099522E" w:rsidRDefault="0099522E" w:rsidP="0099522E">
      <w:pPr>
        <w:pStyle w:val="StandardWeb"/>
      </w:pPr>
      <w:r>
        <w:t>O dass ich Alle so umfasste</w:t>
      </w:r>
      <w:r>
        <w:br/>
        <w:t>Mit solchen reichen Liebeskräften,</w:t>
      </w:r>
      <w:r>
        <w:br/>
        <w:t>Und für den Schlimmsten, der mich haste,</w:t>
      </w:r>
      <w:r>
        <w:br/>
        <w:t xml:space="preserve">Mich ließ ans Kreuz mit Freuden heften! </w:t>
      </w:r>
    </w:p>
    <w:p w14:paraId="338A9AB0" w14:textId="77777777" w:rsidR="0099522E" w:rsidRDefault="0099522E" w:rsidP="0099522E">
      <w:pPr>
        <w:pStyle w:val="StandardWeb"/>
      </w:pPr>
      <w:r>
        <w:t>Das wär ein selig Leben, Sterben;</w:t>
      </w:r>
      <w:r>
        <w:br/>
        <w:t>Ein Vorschmack von des Himmels Frieden:</w:t>
      </w:r>
      <w:r>
        <w:br/>
        <w:t>Was wollt ich weiter noch erwerben</w:t>
      </w:r>
      <w:r>
        <w:br/>
        <w:t xml:space="preserve">Auf meinem Gang zu ihn hienieden? </w:t>
      </w:r>
    </w:p>
    <w:p w14:paraId="675D1200" w14:textId="77777777" w:rsidR="0099522E" w:rsidRDefault="0099522E" w:rsidP="0099522E">
      <w:pPr>
        <w:pStyle w:val="StandardWeb"/>
      </w:pPr>
      <w:r>
        <w:t>Und hat er Weniger verheißen,</w:t>
      </w:r>
      <w:r>
        <w:br/>
        <w:t>Will er uns denn nicht Alles geben?</w:t>
      </w:r>
      <w:r>
        <w:br/>
        <w:t>Mit Himmelskost den Pilgrim speisen,</w:t>
      </w:r>
      <w:r>
        <w:br/>
        <w:t xml:space="preserve">Und mit dem Safte seiner Reben? </w:t>
      </w:r>
    </w:p>
    <w:p w14:paraId="78886F73" w14:textId="77777777" w:rsidR="0099522E" w:rsidRDefault="0099522E" w:rsidP="0099522E">
      <w:pPr>
        <w:pStyle w:val="StandardWeb"/>
      </w:pPr>
      <w:r>
        <w:t>Wenn wir an ihm wie Zweige hangen,</w:t>
      </w:r>
      <w:r>
        <w:br/>
        <w:t>Am Baume seines reinen Lebens,</w:t>
      </w:r>
      <w:r>
        <w:br/>
        <w:t>Und keine andre Lust verlangen,</w:t>
      </w:r>
      <w:r>
        <w:br/>
        <w:t xml:space="preserve">Dann bitten wir ja nicht vergebens! </w:t>
      </w:r>
    </w:p>
    <w:p w14:paraId="25288CBC" w14:textId="77777777" w:rsidR="0099522E" w:rsidRDefault="0099522E" w:rsidP="0099522E">
      <w:pPr>
        <w:pStyle w:val="StandardWeb"/>
      </w:pPr>
      <w:r>
        <w:t>Und was der Vater ihm verliehen,</w:t>
      </w:r>
      <w:r>
        <w:br/>
        <w:t>Das schenkt er uns aus seiner Fülle:</w:t>
      </w:r>
      <w:r>
        <w:br/>
        <w:t>Denn Alle will er zu sich ziehen</w:t>
      </w:r>
      <w:r>
        <w:br/>
        <w:t xml:space="preserve">Aus dieses Staubes </w:t>
      </w:r>
      <w:proofErr w:type="spellStart"/>
      <w:r>
        <w:t>niedrer</w:t>
      </w:r>
      <w:proofErr w:type="spellEnd"/>
      <w:r>
        <w:t xml:space="preserve"> Hülle.</w:t>
      </w:r>
    </w:p>
    <w:p w14:paraId="1ACB2D8C" w14:textId="77777777" w:rsidR="004E13CA" w:rsidRDefault="004E13CA" w:rsidP="004E13CA">
      <w:pPr>
        <w:pStyle w:val="berschrift1"/>
      </w:pPr>
      <w:r w:rsidRPr="004E13CA">
        <w:t>O sagt euch freundlich guten Tag,</w:t>
      </w:r>
    </w:p>
    <w:p w14:paraId="7F9F156B" w14:textId="77777777" w:rsidR="004E13CA" w:rsidRDefault="004E13CA" w:rsidP="004E13CA">
      <w:pPr>
        <w:pStyle w:val="StandardWeb"/>
      </w:pPr>
      <w:r>
        <w:t>O sagt euch freundlich guten Tag,</w:t>
      </w:r>
      <w:r>
        <w:br/>
        <w:t>Umfasset euch mit warmen Händen!</w:t>
      </w:r>
      <w:r>
        <w:br/>
        <w:t>Wer weiß, bis zu dem Abend mag</w:t>
      </w:r>
      <w:r>
        <w:br/>
        <w:t xml:space="preserve">Das Blatt noch wunderbar sich wenden! </w:t>
      </w:r>
    </w:p>
    <w:p w14:paraId="1505A79B" w14:textId="77777777" w:rsidR="004E13CA" w:rsidRDefault="004E13CA" w:rsidP="004E13CA">
      <w:pPr>
        <w:pStyle w:val="StandardWeb"/>
      </w:pPr>
      <w:r>
        <w:t>Noch sind die Sehnen stark und straff,</w:t>
      </w:r>
      <w:r>
        <w:br/>
        <w:t>Ihr sonnet euch in Blütentagen,</w:t>
      </w:r>
      <w:r>
        <w:br/>
        <w:t>Oft hängt am Abend welk und schlaff</w:t>
      </w:r>
      <w:r>
        <w:br/>
        <w:t xml:space="preserve">Die Hand am Morgen ausgeschlagen. </w:t>
      </w:r>
    </w:p>
    <w:p w14:paraId="14FB90FF" w14:textId="77777777" w:rsidR="004E13CA" w:rsidRDefault="004E13CA" w:rsidP="004E13CA">
      <w:pPr>
        <w:pStyle w:val="StandardWeb"/>
      </w:pPr>
      <w:r>
        <w:t>O sagt euch freundlich gute Nacht,</w:t>
      </w:r>
      <w:r>
        <w:br/>
        <w:t>Gebt euch den Bruderkuss, ihr Brüder!</w:t>
      </w:r>
      <w:r>
        <w:br/>
        <w:t>Gar Mancher legt zum Todesschlaf</w:t>
      </w:r>
      <w:r>
        <w:br/>
        <w:t xml:space="preserve">In seiner kurzen Ruh sich nieder. </w:t>
      </w:r>
    </w:p>
    <w:p w14:paraId="11F63625" w14:textId="77777777" w:rsidR="004E13CA" w:rsidRDefault="004E13CA" w:rsidP="004E13CA">
      <w:pPr>
        <w:pStyle w:val="StandardWeb"/>
      </w:pPr>
      <w:r>
        <w:t>Was euch entzweit, das seid nicht ihr,</w:t>
      </w:r>
      <w:r>
        <w:br/>
        <w:t>Ihr könnet euch nur sehr und lieben;</w:t>
      </w:r>
      <w:r>
        <w:br/>
        <w:t>So blickt euch an, es wird, es muss</w:t>
      </w:r>
      <w:r>
        <w:br/>
        <w:t xml:space="preserve">Der Dämon in sein Nichts zerstieben. </w:t>
      </w:r>
    </w:p>
    <w:p w14:paraId="2D87E310" w14:textId="77777777" w:rsidR="004E13CA" w:rsidRDefault="004E13CA" w:rsidP="004E13CA">
      <w:pPr>
        <w:pStyle w:val="StandardWeb"/>
      </w:pPr>
      <w:r>
        <w:t xml:space="preserve">Der Weg ist weit, den Menschen </w:t>
      </w:r>
      <w:proofErr w:type="spellStart"/>
      <w:r>
        <w:t>ziehn</w:t>
      </w:r>
      <w:proofErr w:type="spellEnd"/>
      <w:r>
        <w:t>,</w:t>
      </w:r>
      <w:r>
        <w:br/>
        <w:t xml:space="preserve">So sprecht: „Der Herr </w:t>
      </w:r>
      <w:proofErr w:type="spellStart"/>
      <w:r>
        <w:t>mög</w:t>
      </w:r>
      <w:proofErr w:type="spellEnd"/>
      <w:r>
        <w:t xml:space="preserve"> dich bewahren!“</w:t>
      </w:r>
      <w:r>
        <w:br/>
        <w:t xml:space="preserve">Dem </w:t>
      </w:r>
      <w:proofErr w:type="spellStart"/>
      <w:r>
        <w:t>fremdsten</w:t>
      </w:r>
      <w:proofErr w:type="spellEnd"/>
      <w:r>
        <w:t xml:space="preserve"> Wandrer ruft man zu,</w:t>
      </w:r>
      <w:r>
        <w:br/>
        <w:t xml:space="preserve">Er möge wohl und friedlich fahren. </w:t>
      </w:r>
    </w:p>
    <w:p w14:paraId="608437D9" w14:textId="77777777" w:rsidR="00133481" w:rsidRDefault="00133481" w:rsidP="00133481">
      <w:pPr>
        <w:pStyle w:val="berschrift1"/>
      </w:pPr>
      <w:r w:rsidRPr="0099522E">
        <w:t>O stört nicht ihre Seligkeit</w:t>
      </w:r>
    </w:p>
    <w:p w14:paraId="4B5F5BC5" w14:textId="77777777" w:rsidR="00133481" w:rsidRDefault="00133481" w:rsidP="00133481">
      <w:pPr>
        <w:pStyle w:val="StandardWeb"/>
      </w:pPr>
      <w:r>
        <w:t>O stört nicht ihre Seligkeit</w:t>
      </w:r>
      <w:r>
        <w:br/>
        <w:t>Mit euren Seufzern, euren Klagen!</w:t>
      </w:r>
      <w:r>
        <w:br/>
        <w:t>Es ist nur eine kurze Zeit,</w:t>
      </w:r>
      <w:r>
        <w:br/>
        <w:t xml:space="preserve">So wird auch euch der Morgen tagen. </w:t>
      </w:r>
    </w:p>
    <w:p w14:paraId="24506989" w14:textId="77777777" w:rsidR="00133481" w:rsidRDefault="00133481" w:rsidP="00133481">
      <w:pPr>
        <w:pStyle w:val="StandardWeb"/>
      </w:pPr>
      <w:r>
        <w:t>Wenn eure Lieben reisen gehn,</w:t>
      </w:r>
      <w:r>
        <w:br/>
        <w:t>Die Herrlichkeit der Welt zu schauen,</w:t>
      </w:r>
      <w:r>
        <w:br/>
        <w:t xml:space="preserve">Und sehen euch in Tränen </w:t>
      </w:r>
      <w:proofErr w:type="spellStart"/>
      <w:r>
        <w:t>stehn</w:t>
      </w:r>
      <w:proofErr w:type="spellEnd"/>
      <w:r>
        <w:br/>
        <w:t xml:space="preserve">Voll Sorgen, Kummer, Angst und Grauen, </w:t>
      </w:r>
    </w:p>
    <w:p w14:paraId="3BED85DC" w14:textId="77777777" w:rsidR="00133481" w:rsidRDefault="00133481" w:rsidP="00133481">
      <w:pPr>
        <w:pStyle w:val="StandardWeb"/>
      </w:pPr>
      <w:r>
        <w:t>Das nimmt ja ihre beste Lust,</w:t>
      </w:r>
      <w:r>
        <w:br/>
        <w:t xml:space="preserve">Den reinsten Schmelz der </w:t>
      </w:r>
      <w:proofErr w:type="spellStart"/>
      <w:r>
        <w:t>glühnden</w:t>
      </w:r>
      <w:proofErr w:type="spellEnd"/>
      <w:r>
        <w:t xml:space="preserve"> Farben,</w:t>
      </w:r>
      <w:r>
        <w:br/>
        <w:t xml:space="preserve">Und </w:t>
      </w:r>
      <w:proofErr w:type="spellStart"/>
      <w:r>
        <w:t>lässet</w:t>
      </w:r>
      <w:proofErr w:type="spellEnd"/>
      <w:r>
        <w:t xml:space="preserve"> ihre treue Brust</w:t>
      </w:r>
      <w:r>
        <w:br/>
        <w:t xml:space="preserve">Im schönen Paradiese darben. </w:t>
      </w:r>
    </w:p>
    <w:p w14:paraId="223521A4" w14:textId="77777777" w:rsidR="00133481" w:rsidRDefault="00133481" w:rsidP="00133481">
      <w:pPr>
        <w:pStyle w:val="StandardWeb"/>
      </w:pPr>
      <w:r>
        <w:t>Gönnt ihnen ihre Seligkeit,</w:t>
      </w:r>
      <w:r>
        <w:br/>
        <w:t>Fühlt ihre treuen Herzen brennen!</w:t>
      </w:r>
      <w:r>
        <w:br/>
        <w:t>Was sie beglückt, was sie erfreut,</w:t>
      </w:r>
      <w:r>
        <w:br/>
        <w:t xml:space="preserve">Sie möchten es schon jetzt euch nennen. </w:t>
      </w:r>
    </w:p>
    <w:p w14:paraId="6B584673" w14:textId="77777777" w:rsidR="00133481" w:rsidRDefault="00133481" w:rsidP="00133481">
      <w:pPr>
        <w:pStyle w:val="StandardWeb"/>
      </w:pPr>
      <w:r>
        <w:t>Ist hier die Wonne schon so groß,</w:t>
      </w:r>
      <w:r>
        <w:br/>
        <w:t>Wie erst auf jenen Lichtgefilden,</w:t>
      </w:r>
      <w:r>
        <w:br/>
        <w:t>Wo aus der Ewigkeiten Schoß</w:t>
      </w:r>
      <w:r>
        <w:br/>
        <w:t xml:space="preserve">Sich drängt von himmlischen Gebilden. </w:t>
      </w:r>
    </w:p>
    <w:p w14:paraId="34939A9F" w14:textId="77777777" w:rsidR="00133481" w:rsidRDefault="00133481" w:rsidP="00133481">
      <w:pPr>
        <w:pStyle w:val="StandardWeb"/>
      </w:pPr>
      <w:r>
        <w:t xml:space="preserve">Sie haben unsern Herrn </w:t>
      </w:r>
      <w:proofErr w:type="spellStart"/>
      <w:r>
        <w:t>gesehn</w:t>
      </w:r>
      <w:proofErr w:type="spellEnd"/>
      <w:r>
        <w:br/>
        <w:t>Inmitten aller Herrlichkeiten;</w:t>
      </w:r>
      <w:r>
        <w:br/>
        <w:t>Sie werden uns entgegen gehn,</w:t>
      </w:r>
      <w:r>
        <w:br/>
        <w:t xml:space="preserve">Auf seinen Glanz uns vorbereiten. </w:t>
      </w:r>
    </w:p>
    <w:p w14:paraId="1D9F8E85" w14:textId="77777777" w:rsidR="00133481" w:rsidRDefault="00133481" w:rsidP="00133481">
      <w:pPr>
        <w:pStyle w:val="StandardWeb"/>
      </w:pPr>
      <w:r>
        <w:t>Uns pocht das Herz vor solchem Glück</w:t>
      </w:r>
      <w:r>
        <w:br/>
        <w:t xml:space="preserve">In irdischen </w:t>
      </w:r>
      <w:proofErr w:type="spellStart"/>
      <w:r>
        <w:t>gewaltgen</w:t>
      </w:r>
      <w:proofErr w:type="spellEnd"/>
      <w:r>
        <w:t xml:space="preserve"> Schlägen:</w:t>
      </w:r>
      <w:r>
        <w:br/>
        <w:t xml:space="preserve">Sie werden sanft mit </w:t>
      </w:r>
      <w:proofErr w:type="spellStart"/>
      <w:r>
        <w:t>selgem</w:t>
      </w:r>
      <w:proofErr w:type="spellEnd"/>
      <w:r>
        <w:t xml:space="preserve"> Blick</w:t>
      </w:r>
      <w:r>
        <w:br/>
        <w:t>Die Geisterarme um uns legen.</w:t>
      </w:r>
    </w:p>
    <w:p w14:paraId="1ECCDFD8" w14:textId="77777777" w:rsidR="00133481" w:rsidRDefault="00133481" w:rsidP="00133481">
      <w:pPr>
        <w:pStyle w:val="berschrift1"/>
      </w:pPr>
      <w:r w:rsidRPr="0099522E">
        <w:t>O welch ein trotzig und verzagtes Ding</w:t>
      </w:r>
    </w:p>
    <w:p w14:paraId="34B42548" w14:textId="77777777" w:rsidR="00133481" w:rsidRDefault="00133481" w:rsidP="00133481">
      <w:pPr>
        <w:pStyle w:val="StandardWeb"/>
      </w:pPr>
      <w:r>
        <w:t>O welch ein trotzig und verzagtes Ding</w:t>
      </w:r>
      <w:r>
        <w:br/>
        <w:t>Ist unser Herz mit allem seinem Pochen!</w:t>
      </w:r>
      <w:r>
        <w:br/>
        <w:t>Wie fährt es hoch einher und wie gering,</w:t>
      </w:r>
      <w:r>
        <w:br/>
        <w:t>Wenn erst der Sturm ist völlig ausgebrochen</w:t>
      </w:r>
      <w:r>
        <w:br/>
        <w:t>Und steuerlos das schwanke Menschenschiff</w:t>
      </w:r>
      <w:r>
        <w:br/>
        <w:t xml:space="preserve">Entgegen treibt dem schroffen Felsenriff! </w:t>
      </w:r>
    </w:p>
    <w:p w14:paraId="7E06FD64" w14:textId="77777777" w:rsidR="00133481" w:rsidRDefault="00133481" w:rsidP="00133481">
      <w:pPr>
        <w:pStyle w:val="StandardWeb"/>
      </w:pPr>
      <w:r>
        <w:t xml:space="preserve">Sternlos die Nacht und nur noch </w:t>
      </w:r>
      <w:proofErr w:type="spellStart"/>
      <w:r>
        <w:t>Lcht</w:t>
      </w:r>
      <w:proofErr w:type="spellEnd"/>
      <w:r>
        <w:t xml:space="preserve"> genug,</w:t>
      </w:r>
      <w:r>
        <w:br/>
        <w:t>Die Größe allen Jammers ganz zu fassen;</w:t>
      </w:r>
      <w:r>
        <w:br/>
        <w:t>Es irrt das Aug nach Hilf in scheuem Flug,</w:t>
      </w:r>
      <w:r>
        <w:br/>
        <w:t>Wir fühlen uns verstoßen und verlassen,</w:t>
      </w:r>
      <w:r>
        <w:br/>
        <w:t>Und wenn der Herr nun plötzlich sich uns weist,</w:t>
      </w:r>
      <w:r>
        <w:br/>
        <w:t xml:space="preserve">Ein Schrecken, als erschiene uns ein Geist. </w:t>
      </w:r>
    </w:p>
    <w:p w14:paraId="6D33D50B" w14:textId="77777777" w:rsidR="00133481" w:rsidRDefault="00133481" w:rsidP="00133481">
      <w:pPr>
        <w:pStyle w:val="StandardWeb"/>
      </w:pPr>
      <w:r>
        <w:t>Ich raff mich auf zum Glauben und Gebet,</w:t>
      </w:r>
      <w:r>
        <w:br/>
        <w:t>Der Nacht zum Trotz und allem Sturmeswehen,</w:t>
      </w:r>
      <w:r>
        <w:br/>
        <w:t>Und wie der Herr auf Meereswogen geht,</w:t>
      </w:r>
      <w:r>
        <w:br/>
        <w:t>So will auch ich ihm kühn entgegen gehn:</w:t>
      </w:r>
      <w:r>
        <w:br/>
        <w:t>Und kaum hab ich den ersten Schritt getan,</w:t>
      </w:r>
      <w:r>
        <w:br/>
        <w:t xml:space="preserve">Fast neue Furcht mich und Entsetzen an. </w:t>
      </w:r>
    </w:p>
    <w:p w14:paraId="7881009A" w14:textId="77777777" w:rsidR="00133481" w:rsidRDefault="00133481" w:rsidP="00133481">
      <w:pPr>
        <w:pStyle w:val="StandardWeb"/>
      </w:pPr>
      <w:r>
        <w:t>Mein Angstruf schallt, fern ist das sichre Land!</w:t>
      </w:r>
      <w:r>
        <w:br/>
        <w:t>O rette mich, mein Heiland, ich versinke!</w:t>
      </w:r>
      <w:r>
        <w:br/>
        <w:t>Reich mir die treue, starke Freundeshand,</w:t>
      </w:r>
      <w:r>
        <w:br/>
        <w:t>Dass ich nicht in der wilden Flut ertrinke!</w:t>
      </w:r>
      <w:r>
        <w:br/>
        <w:t>Ich klammre mich mit ängstlicher Gewalt</w:t>
      </w:r>
      <w:r>
        <w:br/>
        <w:t xml:space="preserve">An seine hohe, feste Lichtgestalt. </w:t>
      </w:r>
    </w:p>
    <w:p w14:paraId="08010CA9" w14:textId="77777777" w:rsidR="00133481" w:rsidRDefault="00133481" w:rsidP="00133481">
      <w:pPr>
        <w:pStyle w:val="StandardWeb"/>
      </w:pPr>
      <w:r>
        <w:t>Er reichet mir in alter Freundlichkeit</w:t>
      </w:r>
      <w:r>
        <w:br/>
        <w:t>Die Hand mit mildem Blick und sanften Worten:</w:t>
      </w:r>
      <w:r>
        <w:br/>
        <w:t>Was zweifelst du? bin ich nicht allezeit</w:t>
      </w:r>
      <w:r>
        <w:br/>
        <w:t>Dein Retter und dein Helfer noch geworden?</w:t>
      </w:r>
      <w:r>
        <w:br/>
        <w:t>Heb ich nicht Alle aus der tiefen Flut,</w:t>
      </w:r>
      <w:r>
        <w:br/>
        <w:t xml:space="preserve">Bis euer Herz beglückt an Meinem ruht? </w:t>
      </w:r>
    </w:p>
    <w:p w14:paraId="2B4F547C" w14:textId="77777777" w:rsidR="00133481" w:rsidRDefault="00133481" w:rsidP="00133481">
      <w:pPr>
        <w:pStyle w:val="StandardWeb"/>
      </w:pPr>
      <w:r>
        <w:t xml:space="preserve">Nun ist die Angst mit </w:t>
      </w:r>
      <w:proofErr w:type="spellStart"/>
      <w:r>
        <w:t>Einemmal</w:t>
      </w:r>
      <w:proofErr w:type="spellEnd"/>
      <w:r>
        <w:t xml:space="preserve"> </w:t>
      </w:r>
      <w:proofErr w:type="spellStart"/>
      <w:r>
        <w:t>entflohn</w:t>
      </w:r>
      <w:proofErr w:type="spellEnd"/>
      <w:r>
        <w:t>,</w:t>
      </w:r>
      <w:r>
        <w:br/>
        <w:t>Wie sich auch Wind und Wellen stürmisch jagen;</w:t>
      </w:r>
      <w:r>
        <w:br/>
        <w:t>Ich kenn‘ ihn wieder als der Gottessohn,</w:t>
      </w:r>
      <w:r>
        <w:br/>
        <w:t>Ich fühle mich gehalten und getragen,</w:t>
      </w:r>
      <w:r>
        <w:br/>
        <w:t>Und schäme mich wie ein verzagtes Kind</w:t>
      </w:r>
      <w:r>
        <w:br/>
        <w:t xml:space="preserve">Vor dem, dem Wind und Meer gehorsam sind. </w:t>
      </w:r>
    </w:p>
    <w:p w14:paraId="135DFF6D" w14:textId="77777777" w:rsidR="0099522E" w:rsidRDefault="0099522E" w:rsidP="0099522E">
      <w:pPr>
        <w:pStyle w:val="berschrift1"/>
      </w:pPr>
      <w:r w:rsidRPr="0099522E">
        <w:t>Schon war ich nahe</w:t>
      </w:r>
    </w:p>
    <w:p w14:paraId="181CC69A" w14:textId="77777777" w:rsidR="0099522E" w:rsidRDefault="0099522E" w:rsidP="0099522E">
      <w:pPr>
        <w:pStyle w:val="StandardWeb"/>
      </w:pPr>
      <w:r>
        <w:t>Schon war ich nahe,</w:t>
      </w:r>
      <w:r>
        <w:br/>
        <w:t xml:space="preserve">Herr, deinem </w:t>
      </w:r>
      <w:proofErr w:type="spellStart"/>
      <w:r>
        <w:t>ewgen</w:t>
      </w:r>
      <w:proofErr w:type="spellEnd"/>
      <w:r>
        <w:t xml:space="preserve"> Thron,</w:t>
      </w:r>
      <w:r>
        <w:br/>
        <w:t xml:space="preserve">Dass ich </w:t>
      </w:r>
      <w:proofErr w:type="spellStart"/>
      <w:r>
        <w:t>empfahe</w:t>
      </w:r>
      <w:proofErr w:type="spellEnd"/>
      <w:r>
        <w:br/>
        <w:t>Von dir Gericht und Lohn;</w:t>
      </w:r>
      <w:r>
        <w:br/>
        <w:t xml:space="preserve">Schon </w:t>
      </w:r>
      <w:proofErr w:type="spellStart"/>
      <w:r>
        <w:t>hatt</w:t>
      </w:r>
      <w:proofErr w:type="spellEnd"/>
      <w:r>
        <w:t xml:space="preserve"> ich Alles, Leib und Leben,</w:t>
      </w:r>
      <w:r>
        <w:br/>
        <w:t xml:space="preserve">Dir, o mein Vater, zurückgegeben. </w:t>
      </w:r>
    </w:p>
    <w:p w14:paraId="22FBB8CC" w14:textId="77777777" w:rsidR="0099522E" w:rsidRDefault="0099522E" w:rsidP="0099522E">
      <w:pPr>
        <w:pStyle w:val="StandardWeb"/>
      </w:pPr>
      <w:r>
        <w:t>Schon hört ich Laute</w:t>
      </w:r>
      <w:r>
        <w:br/>
        <w:t xml:space="preserve">Nahe vom </w:t>
      </w:r>
      <w:proofErr w:type="spellStart"/>
      <w:r>
        <w:t>höhern</w:t>
      </w:r>
      <w:proofErr w:type="spellEnd"/>
      <w:r>
        <w:t xml:space="preserve"> Chor,</w:t>
      </w:r>
      <w:r>
        <w:br/>
        <w:t>Selig erschaute</w:t>
      </w:r>
      <w:r>
        <w:br/>
        <w:t>Ich schon des Himmels Tor;</w:t>
      </w:r>
      <w:r>
        <w:br/>
        <w:t>Über den Tod und Totenhügel</w:t>
      </w:r>
      <w:r>
        <w:br/>
        <w:t xml:space="preserve">Schwang ich im Äther freudig die Flügel. </w:t>
      </w:r>
    </w:p>
    <w:p w14:paraId="2DED1C17" w14:textId="77777777" w:rsidR="0099522E" w:rsidRDefault="0099522E" w:rsidP="0099522E">
      <w:pPr>
        <w:pStyle w:val="StandardWeb"/>
      </w:pPr>
      <w:r>
        <w:t>Du aber wehrtest</w:t>
      </w:r>
      <w:r>
        <w:br/>
        <w:t>Plötzlich dem kühnen Flug;</w:t>
      </w:r>
      <w:r>
        <w:br/>
        <w:t>Du aber lehrtest:</w:t>
      </w:r>
      <w:r>
        <w:br/>
        <w:t>Noch ist es nicht genug!</w:t>
      </w:r>
      <w:r>
        <w:br/>
        <w:t>Rufst mich zurück in dieses Leben,</w:t>
      </w:r>
      <w:r>
        <w:br/>
        <w:t xml:space="preserve">Neuem Sterben entgegen zu beben. </w:t>
      </w:r>
    </w:p>
    <w:p w14:paraId="7C5B57BF" w14:textId="77777777" w:rsidR="0099522E" w:rsidRDefault="0099522E" w:rsidP="0099522E">
      <w:pPr>
        <w:pStyle w:val="StandardWeb"/>
      </w:pPr>
      <w:r>
        <w:t>O Herr, vergebe</w:t>
      </w:r>
      <w:r>
        <w:br/>
        <w:t>Mir meine Ungeduld!</w:t>
      </w:r>
      <w:r>
        <w:br/>
        <w:t>Dass ich noch lebe,</w:t>
      </w:r>
      <w:r>
        <w:br/>
        <w:t>Ist ja nur deine Huld:</w:t>
      </w:r>
      <w:r>
        <w:br/>
        <w:t xml:space="preserve">Nur Eine Stunde </w:t>
      </w:r>
      <w:proofErr w:type="spellStart"/>
      <w:r>
        <w:t>konnt</w:t>
      </w:r>
      <w:proofErr w:type="spellEnd"/>
      <w:r>
        <w:t>‘ ich wanken,</w:t>
      </w:r>
      <w:r>
        <w:br/>
        <w:t xml:space="preserve">Stille beug ich mich Deinen Gedanken. </w:t>
      </w:r>
    </w:p>
    <w:p w14:paraId="57423FD5" w14:textId="77777777" w:rsidR="0099522E" w:rsidRDefault="0099522E" w:rsidP="0099522E">
      <w:pPr>
        <w:pStyle w:val="StandardWeb"/>
      </w:pPr>
      <w:r>
        <w:t>Du weißt alleine,</w:t>
      </w:r>
      <w:r>
        <w:br/>
        <w:t>Weld, ein Gemächt wir sind;</w:t>
      </w:r>
      <w:r>
        <w:br/>
        <w:t>Herz und Gebeine</w:t>
      </w:r>
      <w:r>
        <w:br/>
        <w:t>Zittern dem Menschenkind,</w:t>
      </w:r>
      <w:r>
        <w:br/>
        <w:t>Wenn du im Sturm willst vor ihm stehen;</w:t>
      </w:r>
      <w:r>
        <w:br/>
        <w:t xml:space="preserve">O lass ihn sachte vorüber gehen! </w:t>
      </w:r>
    </w:p>
    <w:p w14:paraId="2397BB8D" w14:textId="77777777" w:rsidR="0099522E" w:rsidRDefault="0099522E" w:rsidP="0099522E">
      <w:pPr>
        <w:pStyle w:val="StandardWeb"/>
      </w:pPr>
      <w:r>
        <w:t>Nimm nur die Seele</w:t>
      </w:r>
      <w:r>
        <w:br/>
        <w:t>Bergend in deine Hut!</w:t>
      </w:r>
      <w:r>
        <w:br/>
        <w:t>Tilg alle Fehle,</w:t>
      </w:r>
      <w:r>
        <w:br/>
        <w:t>Welche noch auf ihr ruht!</w:t>
      </w:r>
      <w:r>
        <w:br/>
        <w:t>Lass sie im Leben, Leiden, Sterben,</w:t>
      </w:r>
      <w:r>
        <w:br/>
        <w:t xml:space="preserve">Gnade um Gnade kindlich erwerben! </w:t>
      </w:r>
    </w:p>
    <w:p w14:paraId="0F02DCA7" w14:textId="77777777" w:rsidR="0099522E" w:rsidRDefault="0099522E" w:rsidP="0099522E">
      <w:pPr>
        <w:pStyle w:val="StandardWeb"/>
      </w:pPr>
      <w:r>
        <w:t>Bleib ich dein eigen,</w:t>
      </w:r>
      <w:r>
        <w:br/>
        <w:t>Lebend so gut wie tot,</w:t>
      </w:r>
      <w:r>
        <w:br/>
        <w:t>Will ich auch schweigen,</w:t>
      </w:r>
      <w:r>
        <w:br/>
        <w:t>Harren auf dein Gebot,</w:t>
      </w:r>
      <w:r>
        <w:br/>
        <w:t>Leiden und lieben, danken, loben,</w:t>
      </w:r>
      <w:r>
        <w:br/>
        <w:t xml:space="preserve">Bis ich jauchz mit den Seligen droben. </w:t>
      </w:r>
    </w:p>
    <w:p w14:paraId="097F850F" w14:textId="77777777" w:rsidR="00CE3FB5" w:rsidRDefault="00CE3FB5" w:rsidP="00CE3FB5">
      <w:pPr>
        <w:pStyle w:val="berschrift1"/>
      </w:pPr>
      <w:r w:rsidRPr="0099522E">
        <w:t>So halte fest denn, was du hast</w:t>
      </w:r>
    </w:p>
    <w:p w14:paraId="7C204BA4" w14:textId="77777777" w:rsidR="00CE3FB5" w:rsidRDefault="00CE3FB5" w:rsidP="00CE3FB5">
      <w:pPr>
        <w:pStyle w:val="StandardWeb"/>
      </w:pPr>
      <w:r>
        <w:t>So halte fest denn, was du hast,</w:t>
      </w:r>
      <w:r>
        <w:br/>
        <w:t>Halt aus in Treu und Glauben,</w:t>
      </w:r>
      <w:r>
        <w:br/>
        <w:t>Und lasse keine Lust noch Last</w:t>
      </w:r>
      <w:r>
        <w:br/>
        <w:t>Dir deine Seele rauben,</w:t>
      </w:r>
      <w:r>
        <w:br/>
        <w:t>Die Seele, die Gott selbst geliebt,</w:t>
      </w:r>
      <w:r>
        <w:br/>
        <w:t>Für die sein Sohn gestorben,</w:t>
      </w:r>
      <w:r>
        <w:br/>
        <w:t>Für die er Kampf und Sieg geübt,</w:t>
      </w:r>
      <w:r>
        <w:br/>
        <w:t xml:space="preserve">Das </w:t>
      </w:r>
      <w:proofErr w:type="spellStart"/>
      <w:r>
        <w:t>ewge</w:t>
      </w:r>
      <w:proofErr w:type="spellEnd"/>
      <w:r>
        <w:t xml:space="preserve"> Heil erworben! </w:t>
      </w:r>
    </w:p>
    <w:p w14:paraId="7E02BF72" w14:textId="77777777" w:rsidR="00CE3FB5" w:rsidRDefault="00CE3FB5" w:rsidP="00CE3FB5">
      <w:pPr>
        <w:pStyle w:val="StandardWeb"/>
      </w:pPr>
      <w:r>
        <w:t xml:space="preserve">Das </w:t>
      </w:r>
      <w:proofErr w:type="spellStart"/>
      <w:r>
        <w:t>ewge</w:t>
      </w:r>
      <w:proofErr w:type="spellEnd"/>
      <w:r>
        <w:t xml:space="preserve"> Heil, das </w:t>
      </w:r>
      <w:proofErr w:type="spellStart"/>
      <w:r>
        <w:t>ewge</w:t>
      </w:r>
      <w:proofErr w:type="spellEnd"/>
      <w:r>
        <w:t xml:space="preserve"> Gut,</w:t>
      </w:r>
      <w:r>
        <w:br/>
        <w:t>Ein Brunnen ohn Versiegen,</w:t>
      </w:r>
      <w:r>
        <w:br/>
        <w:t>Voll Lieb und Lust, voll Trost und Mut,</w:t>
      </w:r>
      <w:r>
        <w:br/>
        <w:t>Voll himmlischem Vergnügen;</w:t>
      </w:r>
      <w:r>
        <w:br/>
        <w:t xml:space="preserve">Ein Born von </w:t>
      </w:r>
      <w:proofErr w:type="spellStart"/>
      <w:r>
        <w:t>unerschöpfter</w:t>
      </w:r>
      <w:proofErr w:type="spellEnd"/>
      <w:r>
        <w:t xml:space="preserve"> Kraft,</w:t>
      </w:r>
      <w:r>
        <w:br/>
        <w:t>Von unsichtbarer Stärke,</w:t>
      </w:r>
      <w:r>
        <w:br/>
        <w:t>Der Geist und Leben in uns schafft</w:t>
      </w:r>
      <w:r>
        <w:br/>
        <w:t xml:space="preserve">Zu jedem guten Werke! </w:t>
      </w:r>
    </w:p>
    <w:p w14:paraId="4A7775C5" w14:textId="77777777" w:rsidR="00CE3FB5" w:rsidRDefault="00CE3FB5" w:rsidP="00CE3FB5">
      <w:pPr>
        <w:pStyle w:val="StandardWeb"/>
      </w:pPr>
      <w:r>
        <w:t>Zerbrochen ist des Leidens Joch,</w:t>
      </w:r>
      <w:r>
        <w:br/>
        <w:t>Der Ring, der uns gehalten;</w:t>
      </w:r>
      <w:r>
        <w:br/>
        <w:t>Wir haben nicht und haben doch,</w:t>
      </w:r>
      <w:r>
        <w:br/>
        <w:t>Sind jung, wenn wir veralten;</w:t>
      </w:r>
      <w:r>
        <w:br/>
        <w:t>Es muss sich unter unsrer Hand</w:t>
      </w:r>
      <w:r>
        <w:br/>
        <w:t>Gar Alles fröhlich machen;</w:t>
      </w:r>
      <w:r>
        <w:br/>
        <w:t>Wir sind daheim im Pilgerstand,</w:t>
      </w:r>
      <w:r>
        <w:br/>
        <w:t xml:space="preserve">Wir weinen und wir lachen. </w:t>
      </w:r>
    </w:p>
    <w:p w14:paraId="63EDDC0F" w14:textId="77777777" w:rsidR="00CE3FB5" w:rsidRDefault="00CE3FB5" w:rsidP="00CE3FB5">
      <w:pPr>
        <w:pStyle w:val="StandardWeb"/>
      </w:pPr>
      <w:r>
        <w:t>Kommt Alle, die ihr seid beschwert,</w:t>
      </w:r>
      <w:r>
        <w:br/>
        <w:t>0 kommet ohne Säumnis!</w:t>
      </w:r>
      <w:r>
        <w:br/>
        <w:t>Teilt mit uns, was uns Gott beschert,</w:t>
      </w:r>
      <w:r>
        <w:br/>
        <w:t>Das selige Geheimnis!</w:t>
      </w:r>
      <w:r>
        <w:br/>
        <w:t xml:space="preserve">Es </w:t>
      </w:r>
      <w:proofErr w:type="spellStart"/>
      <w:r>
        <w:t>haltens</w:t>
      </w:r>
      <w:proofErr w:type="spellEnd"/>
      <w:r>
        <w:t xml:space="preserve"> immerdar bereit</w:t>
      </w:r>
      <w:r>
        <w:br/>
        <w:t>Die allertreusten Hände:</w:t>
      </w:r>
      <w:r>
        <w:br/>
        <w:t>Der Herr ist bei uns allezeit</w:t>
      </w:r>
      <w:r>
        <w:br/>
        <w:t xml:space="preserve">Bis an der Welten Ende. </w:t>
      </w:r>
    </w:p>
    <w:p w14:paraId="37200EF4" w14:textId="77777777" w:rsidR="00CE3FB5" w:rsidRDefault="00CE3FB5" w:rsidP="00CE3FB5">
      <w:pPr>
        <w:pStyle w:val="StandardWeb"/>
      </w:pPr>
      <w:r>
        <w:t xml:space="preserve">Er </w:t>
      </w:r>
      <w:proofErr w:type="spellStart"/>
      <w:r>
        <w:t>siehet</w:t>
      </w:r>
      <w:proofErr w:type="spellEnd"/>
      <w:r>
        <w:t xml:space="preserve"> uns, wir sehn ihn nicht;</w:t>
      </w:r>
      <w:r>
        <w:br/>
        <w:t>Doch wenn die Herzen brennen,</w:t>
      </w:r>
      <w:r>
        <w:br/>
        <w:t>Und wir vor seinem Angesicht</w:t>
      </w:r>
      <w:r>
        <w:br/>
        <w:t xml:space="preserve">Den </w:t>
      </w:r>
      <w:proofErr w:type="spellStart"/>
      <w:r>
        <w:t>heilgen</w:t>
      </w:r>
      <w:proofErr w:type="spellEnd"/>
      <w:r>
        <w:t xml:space="preserve"> Namen nennen,</w:t>
      </w:r>
      <w:r>
        <w:br/>
        <w:t>Dann wissen wir und glauben fest</w:t>
      </w:r>
      <w:r>
        <w:br/>
        <w:t>Mit männlichem Vertrauen:</w:t>
      </w:r>
      <w:r>
        <w:br/>
        <w:t>Er kommt ja bald und fröhlich lässt</w:t>
      </w:r>
      <w:r>
        <w:br/>
        <w:t>Er uns sein Antlitz schauen;</w:t>
      </w:r>
    </w:p>
    <w:p w14:paraId="63EA88DF" w14:textId="77777777" w:rsidR="00CE3FB5" w:rsidRDefault="00CE3FB5" w:rsidP="00CE3FB5">
      <w:pPr>
        <w:pStyle w:val="StandardWeb"/>
      </w:pPr>
      <w:r>
        <w:t>Und mit ihm Alle, die er nahm</w:t>
      </w:r>
      <w:r>
        <w:br/>
        <w:t>An seine Brust nach oben,</w:t>
      </w:r>
      <w:r>
        <w:br/>
        <w:t>Und die befreit von Leid und Gram</w:t>
      </w:r>
      <w:r>
        <w:br/>
        <w:t>Dort seine Größe loben.</w:t>
      </w:r>
      <w:r>
        <w:br/>
        <w:t>Es ist ja nur Ein Gottesreich</w:t>
      </w:r>
      <w:r>
        <w:br/>
        <w:t>Im Himmel und auf Erden,</w:t>
      </w:r>
      <w:r>
        <w:br/>
        <w:t xml:space="preserve">Und jenen </w:t>
      </w:r>
      <w:proofErr w:type="spellStart"/>
      <w:r>
        <w:t>selgen</w:t>
      </w:r>
      <w:proofErr w:type="spellEnd"/>
      <w:r>
        <w:t xml:space="preserve"> Siegern gleich</w:t>
      </w:r>
      <w:r>
        <w:br/>
        <w:t xml:space="preserve">Soll jeder von uns werden. </w:t>
      </w:r>
    </w:p>
    <w:p w14:paraId="3791B1DF" w14:textId="77777777" w:rsidR="00CE3FB5" w:rsidRDefault="00CE3FB5" w:rsidP="00CE3FB5">
      <w:pPr>
        <w:pStyle w:val="StandardWeb"/>
      </w:pPr>
      <w:r>
        <w:t>So halte fest denn, was du hast,</w:t>
      </w:r>
      <w:r>
        <w:br/>
        <w:t>Halt aus in Treu und Glauben,</w:t>
      </w:r>
      <w:r>
        <w:br/>
        <w:t>Und lasse keine Lust noch Last</w:t>
      </w:r>
      <w:r>
        <w:br/>
        <w:t>Dir deine Krone rauben!</w:t>
      </w:r>
      <w:r>
        <w:br/>
        <w:t>Die Arbeit ruft, es ruft der Streit,</w:t>
      </w:r>
      <w:r>
        <w:br/>
        <w:t>Es rufen Lobgesänge;</w:t>
      </w:r>
      <w:r>
        <w:br/>
        <w:t>Es wächst der Bau in Herrlichkeit,</w:t>
      </w:r>
      <w:r>
        <w:br/>
        <w:t>Die Welt wird ihm zu enge.</w:t>
      </w:r>
    </w:p>
    <w:p w14:paraId="421710DF" w14:textId="77777777" w:rsidR="00CE3FB5" w:rsidRDefault="00CE3FB5" w:rsidP="00CE3FB5">
      <w:pPr>
        <w:pStyle w:val="berschrift1"/>
      </w:pPr>
      <w:r w:rsidRPr="0099522E">
        <w:t>Soll ich der Blumen nicht mehr warten</w:t>
      </w:r>
    </w:p>
    <w:p w14:paraId="09EF0678" w14:textId="77777777" w:rsidR="00CE3FB5" w:rsidRDefault="00CE3FB5" w:rsidP="00CE3FB5">
      <w:pPr>
        <w:pStyle w:val="StandardWeb"/>
      </w:pPr>
      <w:r>
        <w:t>Soll ich der Blumen nicht mehr warten,</w:t>
      </w:r>
      <w:r>
        <w:br/>
        <w:t>Noch an die Erde fest gebannt,</w:t>
      </w:r>
      <w:r>
        <w:br/>
        <w:t>Weil meine Blum in Gottes Garten,</w:t>
      </w:r>
      <w:r>
        <w:br/>
        <w:t xml:space="preserve">In ihrem </w:t>
      </w:r>
      <w:proofErr w:type="spellStart"/>
      <w:r>
        <w:t>ewgen</w:t>
      </w:r>
      <w:proofErr w:type="spellEnd"/>
      <w:r>
        <w:t xml:space="preserve"> Vaterland? </w:t>
      </w:r>
    </w:p>
    <w:p w14:paraId="31D7D9B3" w14:textId="77777777" w:rsidR="00CE3FB5" w:rsidRDefault="00CE3FB5" w:rsidP="00CE3FB5">
      <w:pPr>
        <w:pStyle w:val="StandardWeb"/>
      </w:pPr>
      <w:r>
        <w:t>Ich will sie still und emsig pflegen</w:t>
      </w:r>
      <w:r>
        <w:br/>
        <w:t>Die kleinen Freuden dieser Welt:</w:t>
      </w:r>
      <w:r>
        <w:br/>
        <w:t>Auf kleinem Tun ruht großer Segen,</w:t>
      </w:r>
      <w:r>
        <w:br/>
        <w:t xml:space="preserve">Wenn es aufs </w:t>
      </w:r>
      <w:proofErr w:type="spellStart"/>
      <w:r>
        <w:t>Ewge</w:t>
      </w:r>
      <w:proofErr w:type="spellEnd"/>
      <w:r>
        <w:t xml:space="preserve"> ist gestellt. </w:t>
      </w:r>
    </w:p>
    <w:p w14:paraId="40C77308" w14:textId="77777777" w:rsidR="00CE3FB5" w:rsidRDefault="00CE3FB5" w:rsidP="00CE3FB5">
      <w:pPr>
        <w:pStyle w:val="StandardWeb"/>
      </w:pPr>
      <w:r>
        <w:t>Ist nicht das beste Tun hienieden</w:t>
      </w:r>
      <w:r>
        <w:br/>
        <w:t>Nur in dem Kleinen Sorg und Treu?</w:t>
      </w:r>
      <w:r>
        <w:br/>
        <w:t>Das Höchste, was uns hier beschieden,</w:t>
      </w:r>
      <w:r>
        <w:br/>
        <w:t xml:space="preserve">Muss werden jede Stunde neu. </w:t>
      </w:r>
    </w:p>
    <w:p w14:paraId="3E94CCED" w14:textId="77777777" w:rsidR="00CE3FB5" w:rsidRDefault="00CE3FB5" w:rsidP="00CE3FB5">
      <w:pPr>
        <w:pStyle w:val="StandardWeb"/>
      </w:pPr>
      <w:r>
        <w:t>Wir werden müd; die Kräfte fliehen,</w:t>
      </w:r>
      <w:r>
        <w:br/>
        <w:t>Und sei der Geist auch hoch begabt;</w:t>
      </w:r>
      <w:r>
        <w:br/>
        <w:t>Wie will ein Wandrer weiter ziehen,</w:t>
      </w:r>
      <w:r>
        <w:br/>
        <w:t xml:space="preserve">Wenn er nicht stets aufs Neu sich labt? </w:t>
      </w:r>
    </w:p>
    <w:p w14:paraId="6D8683D3" w14:textId="77777777" w:rsidR="00CE3FB5" w:rsidRDefault="00CE3FB5" w:rsidP="00CE3FB5">
      <w:pPr>
        <w:pStyle w:val="StandardWeb"/>
      </w:pPr>
      <w:r>
        <w:t>In immer neuen, frischen Zügen</w:t>
      </w:r>
      <w:r>
        <w:br/>
        <w:t>Bedürfen wir der Gottesluft,</w:t>
      </w:r>
      <w:r>
        <w:br/>
        <w:t xml:space="preserve">Wenn auch zu immer </w:t>
      </w:r>
      <w:proofErr w:type="spellStart"/>
      <w:r>
        <w:t>kühnern</w:t>
      </w:r>
      <w:proofErr w:type="spellEnd"/>
      <w:r>
        <w:t xml:space="preserve"> Flügen</w:t>
      </w:r>
      <w:r>
        <w:br/>
        <w:t xml:space="preserve">Uns auf die </w:t>
      </w:r>
      <w:proofErr w:type="spellStart"/>
      <w:r>
        <w:t>innre</w:t>
      </w:r>
      <w:proofErr w:type="spellEnd"/>
      <w:r>
        <w:t xml:space="preserve"> Stimme ruft. </w:t>
      </w:r>
    </w:p>
    <w:p w14:paraId="5C7C2CC9" w14:textId="77777777" w:rsidR="00CE3FB5" w:rsidRDefault="00CE3FB5" w:rsidP="00CE3FB5">
      <w:pPr>
        <w:pStyle w:val="StandardWeb"/>
      </w:pPr>
      <w:r>
        <w:t>Nur Schritt für Schritt geht unsre Reise</w:t>
      </w:r>
      <w:r>
        <w:br/>
        <w:t xml:space="preserve">Zu der </w:t>
      </w:r>
      <w:proofErr w:type="spellStart"/>
      <w:r>
        <w:t>verheißnen</w:t>
      </w:r>
      <w:proofErr w:type="spellEnd"/>
      <w:r>
        <w:t xml:space="preserve"> Gottesstadt,</w:t>
      </w:r>
      <w:r>
        <w:br/>
        <w:t>Wenn sie auch längst in Sonnenweise</w:t>
      </w:r>
      <w:r>
        <w:br/>
        <w:t xml:space="preserve">Entgegen uns geleuchtet hat. </w:t>
      </w:r>
    </w:p>
    <w:p w14:paraId="22CF1408" w14:textId="77777777" w:rsidR="00CE3FB5" w:rsidRDefault="00CE3FB5" w:rsidP="00CE3FB5">
      <w:pPr>
        <w:pStyle w:val="StandardWeb"/>
      </w:pPr>
      <w:r>
        <w:t>Wer nicht im Kleinsten und Geringsten</w:t>
      </w:r>
      <w:r>
        <w:br/>
        <w:t>Etwas von Gottes Hauch verspürt,</w:t>
      </w:r>
      <w:r>
        <w:br/>
        <w:t>Für den gibt es kein Fest der Pfingsten,</w:t>
      </w:r>
      <w:r>
        <w:br/>
        <w:t xml:space="preserve">Auch wenn sich </w:t>
      </w:r>
      <w:proofErr w:type="spellStart"/>
      <w:r>
        <w:t>Erd</w:t>
      </w:r>
      <w:proofErr w:type="spellEnd"/>
      <w:r>
        <w:t xml:space="preserve"> und Himmel rührt. </w:t>
      </w:r>
    </w:p>
    <w:p w14:paraId="05494672" w14:textId="77777777" w:rsidR="00CE3FB5" w:rsidRDefault="00CE3FB5" w:rsidP="00CE3FB5">
      <w:pPr>
        <w:pStyle w:val="berschrift1"/>
      </w:pPr>
      <w:r w:rsidRPr="0099522E">
        <w:t>Sollt ich die Schlummernde nicht lieben</w:t>
      </w:r>
    </w:p>
    <w:p w14:paraId="672023C8" w14:textId="77777777" w:rsidR="00CE3FB5" w:rsidRDefault="00CE3FB5" w:rsidP="00CE3FB5">
      <w:pPr>
        <w:pStyle w:val="StandardWeb"/>
      </w:pPr>
      <w:r>
        <w:t>Sollt ich die Schlummernde nicht lieben?</w:t>
      </w:r>
      <w:r>
        <w:br/>
        <w:t>Im Schlummer liegt die halbe Welt;</w:t>
      </w:r>
      <w:r>
        <w:br/>
        <w:t>Was ist mir Armen doch geblieben,</w:t>
      </w:r>
      <w:r>
        <w:br/>
        <w:t>Das meines Lebens Pfad erhellt,</w:t>
      </w:r>
      <w:r>
        <w:br/>
        <w:t>Als lieben, lieben ohne Ende</w:t>
      </w:r>
      <w:r>
        <w:br/>
        <w:t>In treuer Lust und treuem Leid,</w:t>
      </w:r>
      <w:r>
        <w:br/>
        <w:t>Was auch der Himmel weiter sende,</w:t>
      </w:r>
      <w:r>
        <w:br/>
        <w:t xml:space="preserve">Zu immer neuer Lieb bereit! </w:t>
      </w:r>
    </w:p>
    <w:p w14:paraId="57099B7A" w14:textId="77777777" w:rsidR="00CE3FB5" w:rsidRDefault="00CE3FB5" w:rsidP="00CE3FB5">
      <w:pPr>
        <w:pStyle w:val="StandardWeb"/>
      </w:pPr>
      <w:r>
        <w:t xml:space="preserve">Die Sonne hat dein Bild </w:t>
      </w:r>
      <w:proofErr w:type="spellStart"/>
      <w:r>
        <w:t>gemalet</w:t>
      </w:r>
      <w:proofErr w:type="spellEnd"/>
      <w:r>
        <w:br/>
        <w:t xml:space="preserve">Leicht hin auf den </w:t>
      </w:r>
      <w:proofErr w:type="spellStart"/>
      <w:r>
        <w:t>metallnen</w:t>
      </w:r>
      <w:proofErr w:type="spellEnd"/>
      <w:r>
        <w:t xml:space="preserve"> Grund;</w:t>
      </w:r>
      <w:r>
        <w:br/>
        <w:t>Doch wies in meinen Herzen strahlet,</w:t>
      </w:r>
      <w:r>
        <w:br/>
        <w:t>Das tut kein Wort und Zeichen kund;</w:t>
      </w:r>
      <w:r>
        <w:br/>
        <w:t>Da stehts von Glorie umflossen</w:t>
      </w:r>
      <w:r>
        <w:br/>
        <w:t>Ein lichtes Bild aus jener Welt,</w:t>
      </w:r>
      <w:r>
        <w:br/>
        <w:t>Viel fester als aus Erz gegossen</w:t>
      </w:r>
      <w:r>
        <w:br/>
        <w:t xml:space="preserve">Und was allhier zusammenhält. </w:t>
      </w:r>
    </w:p>
    <w:p w14:paraId="269E7FC6" w14:textId="77777777" w:rsidR="00CE3FB5" w:rsidRDefault="00CE3FB5" w:rsidP="00CE3FB5">
      <w:pPr>
        <w:pStyle w:val="StandardWeb"/>
      </w:pPr>
      <w:r>
        <w:t>Vor Gottes ewig lichtem Throne</w:t>
      </w:r>
      <w:r>
        <w:br/>
        <w:t>Gibts keine Nacht und Finsternis;</w:t>
      </w:r>
      <w:r>
        <w:br/>
        <w:t>Doch ach! dem armen Erdensohne</w:t>
      </w:r>
      <w:r>
        <w:br/>
        <w:t>Wird alles schnell zum Schattenriss;</w:t>
      </w:r>
      <w:r>
        <w:br/>
        <w:t>Die schwachen, blöden Menschenaugen</w:t>
      </w:r>
      <w:r>
        <w:br/>
        <w:t>Verlangen immer wieder Ruh;</w:t>
      </w:r>
      <w:r>
        <w:br/>
        <w:t>Wenn sie zum Schauen sollen taugen,</w:t>
      </w:r>
      <w:r>
        <w:br/>
        <w:t xml:space="preserve">Schließt erst der Tod sie heilend zu. </w:t>
      </w:r>
    </w:p>
    <w:p w14:paraId="29988A59" w14:textId="77777777" w:rsidR="00CE3FB5" w:rsidRDefault="00CE3FB5" w:rsidP="00CE3FB5">
      <w:pPr>
        <w:pStyle w:val="StandardWeb"/>
      </w:pPr>
      <w:r>
        <w:t xml:space="preserve">Wie oft hab ich mit </w:t>
      </w:r>
      <w:proofErr w:type="spellStart"/>
      <w:r>
        <w:t>selgem</w:t>
      </w:r>
      <w:proofErr w:type="spellEnd"/>
      <w:r>
        <w:t xml:space="preserve"> Beben</w:t>
      </w:r>
      <w:r>
        <w:br/>
        <w:t>Dein schlummernd Auge einst geküsst,</w:t>
      </w:r>
      <w:r>
        <w:br/>
        <w:t>Bis sein geheimnisvolles Leben</w:t>
      </w:r>
      <w:r>
        <w:br/>
        <w:t>Am Morgen wieder mich begrüßt!</w:t>
      </w:r>
      <w:r>
        <w:br/>
        <w:t xml:space="preserve">Du </w:t>
      </w:r>
      <w:proofErr w:type="spellStart"/>
      <w:r>
        <w:t>heilger</w:t>
      </w:r>
      <w:proofErr w:type="spellEnd"/>
      <w:r>
        <w:t xml:space="preserve"> Quell voll Licht und Frieden,</w:t>
      </w:r>
      <w:r>
        <w:br/>
        <w:t>Wie flossest du so reich und klar!</w:t>
      </w:r>
      <w:r>
        <w:br/>
        <w:t>Nun ist der Strahl dahingeschieden,</w:t>
      </w:r>
      <w:r>
        <w:br/>
        <w:t xml:space="preserve">Der meines Lebens Sonne war. </w:t>
      </w:r>
    </w:p>
    <w:p w14:paraId="5C0053BE" w14:textId="77777777" w:rsidR="00CE3FB5" w:rsidRDefault="00CE3FB5" w:rsidP="00CE3FB5">
      <w:pPr>
        <w:pStyle w:val="StandardWeb"/>
      </w:pPr>
      <w:r>
        <w:t>Er ging in seine tiefsten Tiefen,</w:t>
      </w:r>
      <w:r>
        <w:br/>
        <w:t>In seinen Urgrund still zurück.</w:t>
      </w:r>
      <w:r>
        <w:br/>
        <w:t>Wenn sie erwachen, die da schliefen,</w:t>
      </w:r>
      <w:r>
        <w:br/>
        <w:t>Dann quillt hervor das alte Glück:</w:t>
      </w:r>
      <w:r>
        <w:br/>
      </w:r>
      <w:proofErr w:type="spellStart"/>
      <w:r>
        <w:t>Werd</w:t>
      </w:r>
      <w:proofErr w:type="spellEnd"/>
      <w:r>
        <w:t xml:space="preserve"> ich dann träumen, </w:t>
      </w:r>
      <w:proofErr w:type="spellStart"/>
      <w:r>
        <w:t>werd</w:t>
      </w:r>
      <w:proofErr w:type="spellEnd"/>
      <w:r>
        <w:t xml:space="preserve"> ich wachen,</w:t>
      </w:r>
      <w:r>
        <w:br/>
        <w:t>Wann dieser Morgen bricht herein,</w:t>
      </w:r>
      <w:r>
        <w:br/>
        <w:t>Und mich der leicht beschwingte Nachen</w:t>
      </w:r>
      <w:r>
        <w:br/>
        <w:t xml:space="preserve">Trägt in das Meer des Lichts hinein? </w:t>
      </w:r>
    </w:p>
    <w:p w14:paraId="7ABEAEA3" w14:textId="77777777" w:rsidR="00CE3FB5" w:rsidRDefault="00CE3FB5" w:rsidP="00CE3FB5">
      <w:pPr>
        <w:pStyle w:val="berschrift1"/>
      </w:pPr>
      <w:r w:rsidRPr="0099522E">
        <w:t>Sollt ich mich meiner Tränen schämen?</w:t>
      </w:r>
    </w:p>
    <w:p w14:paraId="003E9F13" w14:textId="77777777" w:rsidR="00CE3FB5" w:rsidRDefault="00CE3FB5" w:rsidP="00CE3FB5">
      <w:pPr>
        <w:pStyle w:val="StandardWeb"/>
      </w:pPr>
      <w:r>
        <w:t>Sollt ich mich meiner Tränen schämen?</w:t>
      </w:r>
      <w:r>
        <w:br/>
        <w:t>O habet damit keinen Spott:</w:t>
      </w:r>
      <w:r>
        <w:br/>
        <w:t>Es gibt so tiefes Leid und Grämen,</w:t>
      </w:r>
      <w:r>
        <w:br/>
        <w:t xml:space="preserve">Und auch die Tränen sind von Gott. </w:t>
      </w:r>
    </w:p>
    <w:p w14:paraId="7D69591E" w14:textId="77777777" w:rsidR="00CE3FB5" w:rsidRDefault="00CE3FB5" w:rsidP="00CE3FB5">
      <w:pPr>
        <w:pStyle w:val="StandardWeb"/>
      </w:pPr>
      <w:r>
        <w:t xml:space="preserve">Hat denn nicht Christus selbst </w:t>
      </w:r>
      <w:proofErr w:type="spellStart"/>
      <w:r>
        <w:t>geweinet</w:t>
      </w:r>
      <w:proofErr w:type="spellEnd"/>
      <w:r>
        <w:br/>
        <w:t>An seines Freundes frühem Grab?</w:t>
      </w:r>
      <w:r>
        <w:br/>
        <w:t>Und Alle sahn, um ihn vereinet,</w:t>
      </w:r>
      <w:r>
        <w:br/>
        <w:t xml:space="preserve">Wie lieb er den </w:t>
      </w:r>
      <w:proofErr w:type="spellStart"/>
      <w:r>
        <w:t>Entschlafnen</w:t>
      </w:r>
      <w:proofErr w:type="spellEnd"/>
      <w:r>
        <w:t xml:space="preserve"> hab, </w:t>
      </w:r>
    </w:p>
    <w:p w14:paraId="4D8CBD19" w14:textId="77777777" w:rsidR="00CE3FB5" w:rsidRDefault="00CE3FB5" w:rsidP="00CE3FB5">
      <w:pPr>
        <w:pStyle w:val="StandardWeb"/>
      </w:pPr>
      <w:r>
        <w:t>Er, der bereits im Geist gesehen</w:t>
      </w:r>
      <w:r>
        <w:br/>
        <w:t xml:space="preserve">Des </w:t>
      </w:r>
      <w:proofErr w:type="spellStart"/>
      <w:r>
        <w:t>ewgen</w:t>
      </w:r>
      <w:proofErr w:type="spellEnd"/>
      <w:r>
        <w:t xml:space="preserve"> Vaters Herrlichkeit,</w:t>
      </w:r>
      <w:r>
        <w:br/>
        <w:t>Und den Geliebten auferstehen,</w:t>
      </w:r>
      <w:r>
        <w:br/>
        <w:t xml:space="preserve">Aus seiner Grabesnacht befreit? </w:t>
      </w:r>
    </w:p>
    <w:p w14:paraId="2B3F5135" w14:textId="77777777" w:rsidR="00CE3FB5" w:rsidRDefault="00CE3FB5" w:rsidP="00CE3FB5">
      <w:pPr>
        <w:pStyle w:val="StandardWeb"/>
      </w:pPr>
      <w:r>
        <w:t>So fließet hin denn meine Tränen,</w:t>
      </w:r>
      <w:r>
        <w:br/>
        <w:t>Strömt aus dem Herzen ungescheut,</w:t>
      </w:r>
      <w:r>
        <w:br/>
        <w:t>Ein Segenstau dem heißen Sehnen,</w:t>
      </w:r>
      <w:r>
        <w:br/>
        <w:t xml:space="preserve">Den mir der Himmel selber </w:t>
      </w:r>
      <w:proofErr w:type="spellStart"/>
      <w:r>
        <w:t>beut</w:t>
      </w:r>
      <w:proofErr w:type="spellEnd"/>
      <w:r>
        <w:t>!</w:t>
      </w:r>
    </w:p>
    <w:p w14:paraId="36F4D0A8" w14:textId="77777777" w:rsidR="0099522E" w:rsidRDefault="0099522E" w:rsidP="0099522E">
      <w:pPr>
        <w:pStyle w:val="berschrift1"/>
        <w:rPr>
          <w:sz w:val="48"/>
        </w:rPr>
      </w:pPr>
      <w:r w:rsidRPr="0099522E">
        <w:t>Und immer neue Kränze leg ich auf dein Grab</w:t>
      </w:r>
    </w:p>
    <w:p w14:paraId="68F59B37" w14:textId="77777777" w:rsidR="0099522E" w:rsidRDefault="0099522E" w:rsidP="0099522E">
      <w:pPr>
        <w:pStyle w:val="StandardWeb"/>
      </w:pPr>
      <w:r>
        <w:t>Und immer neue Kränze leg ich auf dein Grab,</w:t>
      </w:r>
      <w:r>
        <w:br/>
        <w:t>Ein still Gedächtnis einzig schöner Jahre;</w:t>
      </w:r>
      <w:r>
        <w:br/>
        <w:t>Hängt doch ein ganzer Frühling rings herab;</w:t>
      </w:r>
      <w:r>
        <w:br/>
        <w:t xml:space="preserve">Ein Kranz ist fertig, eh ich es gewahre. </w:t>
      </w:r>
    </w:p>
    <w:p w14:paraId="3150732F" w14:textId="77777777" w:rsidR="0099522E" w:rsidRDefault="0099522E" w:rsidP="0099522E">
      <w:pPr>
        <w:pStyle w:val="StandardWeb"/>
      </w:pPr>
      <w:r>
        <w:t>Wie weit vom Ufer steuert schon das Schiff,</w:t>
      </w:r>
      <w:r>
        <w:br/>
        <w:t xml:space="preserve">Seitdem ich dich zum </w:t>
      </w:r>
      <w:proofErr w:type="spellStart"/>
      <w:r>
        <w:t>letztenmal</w:t>
      </w:r>
      <w:proofErr w:type="spellEnd"/>
      <w:r>
        <w:t xml:space="preserve"> gesehen;</w:t>
      </w:r>
      <w:r>
        <w:br/>
        <w:t>Wie gings vorbei an manchem Felsenriff,</w:t>
      </w:r>
      <w:r>
        <w:br/>
        <w:t xml:space="preserve">Wie wohl und weh ist mir indes geschehen! </w:t>
      </w:r>
    </w:p>
    <w:p w14:paraId="765FA29F" w14:textId="77777777" w:rsidR="0099522E" w:rsidRDefault="0099522E" w:rsidP="0099522E">
      <w:pPr>
        <w:pStyle w:val="StandardWeb"/>
      </w:pPr>
      <w:r>
        <w:t>Wie manche Blüte ward indessen Frucht</w:t>
      </w:r>
      <w:r>
        <w:br/>
        <w:t>Mein Herz und Auge wonniglich entzückend!</w:t>
      </w:r>
      <w:r>
        <w:br/>
        <w:t>Wie manche Knospe in der Tage Flucht</w:t>
      </w:r>
      <w:r>
        <w:br/>
        <w:t xml:space="preserve">Zur holden Blume, innig mich beglückend! </w:t>
      </w:r>
    </w:p>
    <w:p w14:paraId="4DEE91B7" w14:textId="77777777" w:rsidR="0099522E" w:rsidRDefault="0099522E" w:rsidP="0099522E">
      <w:pPr>
        <w:pStyle w:val="StandardWeb"/>
      </w:pPr>
      <w:r>
        <w:t>Und wie viel Keime schlummern noch im Schoß</w:t>
      </w:r>
      <w:r>
        <w:br/>
        <w:t>Des Werdens still und ahnungsreich verborgen!</w:t>
      </w:r>
      <w:r>
        <w:br/>
        <w:t>Und ringen sich allmählig schwellend los</w:t>
      </w:r>
      <w:r>
        <w:br/>
        <w:t xml:space="preserve">Zu einem frischen wundervollen Morgen! </w:t>
      </w:r>
    </w:p>
    <w:p w14:paraId="5458FF4F" w14:textId="77777777" w:rsidR="0099522E" w:rsidRDefault="0099522E" w:rsidP="0099522E">
      <w:pPr>
        <w:pStyle w:val="StandardWeb"/>
      </w:pPr>
      <w:r>
        <w:t>Wie mancher Stunde überreiches Glück</w:t>
      </w:r>
      <w:r>
        <w:br/>
        <w:t>Ward nur im Flug des Augenblicks genossen;</w:t>
      </w:r>
      <w:r>
        <w:br/>
        <w:t>Wie schau ich dankbar sinnend nun zurück,</w:t>
      </w:r>
      <w:r>
        <w:br/>
        <w:t xml:space="preserve">Und zähl die Schätze, die es eingeschlossen! </w:t>
      </w:r>
    </w:p>
    <w:p w14:paraId="75474DC4" w14:textId="77777777" w:rsidR="0099522E" w:rsidRDefault="0099522E" w:rsidP="0099522E">
      <w:pPr>
        <w:pStyle w:val="StandardWeb"/>
      </w:pPr>
      <w:r>
        <w:t>So bin ich arm und reicher als ich war,</w:t>
      </w:r>
      <w:r>
        <w:br/>
        <w:t>Mein Glück und meines Leides Heil bedenkend,</w:t>
      </w:r>
      <w:r>
        <w:br/>
        <w:t>Und meine Seele innig, still und klar</w:t>
      </w:r>
      <w:r>
        <w:br/>
        <w:t xml:space="preserve">Ins Meer der Liebe bis zum Grund versenkend. </w:t>
      </w:r>
    </w:p>
    <w:p w14:paraId="4B7F50C3" w14:textId="77777777" w:rsidR="0099522E" w:rsidRDefault="0099522E" w:rsidP="0099522E">
      <w:pPr>
        <w:pStyle w:val="StandardWeb"/>
      </w:pPr>
      <w:r>
        <w:t>Verschwunden sind im blauen Himmelsschein</w:t>
      </w:r>
      <w:r>
        <w:br/>
        <w:t>Des Kirchhofs enge schmerzerfüllte Mauern;</w:t>
      </w:r>
      <w:r>
        <w:br/>
        <w:t>Ich schaue Leben, Werden, frohes Sein,</w:t>
      </w:r>
      <w:r>
        <w:br/>
        <w:t xml:space="preserve">Zum Jubel wird das tränenreiche Trauern. </w:t>
      </w:r>
    </w:p>
    <w:p w14:paraId="6E4A2CB7" w14:textId="77777777" w:rsidR="0099522E" w:rsidRDefault="0099522E" w:rsidP="0099522E">
      <w:pPr>
        <w:pStyle w:val="StandardWeb"/>
      </w:pPr>
      <w:r>
        <w:t>Und nah und immer näher leuchten mir</w:t>
      </w:r>
      <w:r>
        <w:br/>
        <w:t>Die Berge Gottes, die mir Hilfe bringen:</w:t>
      </w:r>
      <w:r>
        <w:br/>
        <w:t xml:space="preserve">Bei solchem </w:t>
      </w:r>
      <w:proofErr w:type="spellStart"/>
      <w:r>
        <w:t>Anschaun</w:t>
      </w:r>
      <w:proofErr w:type="spellEnd"/>
      <w:r>
        <w:t xml:space="preserve"> solcher </w:t>
      </w:r>
      <w:proofErr w:type="spellStart"/>
      <w:r>
        <w:t>Festeszier</w:t>
      </w:r>
      <w:proofErr w:type="spellEnd"/>
      <w:r>
        <w:br/>
        <w:t>Könnt ich am Grabe Hochzeitlieder singen.</w:t>
      </w:r>
    </w:p>
    <w:p w14:paraId="6D4826D3" w14:textId="77777777" w:rsidR="00225F63" w:rsidRDefault="00225F63" w:rsidP="00225F63">
      <w:pPr>
        <w:pStyle w:val="berschrift1"/>
      </w:pPr>
      <w:r w:rsidRPr="00225F63">
        <w:t>Vater und Mutter werden dich verlassen,</w:t>
      </w:r>
    </w:p>
    <w:p w14:paraId="0406673D" w14:textId="77777777" w:rsidR="00225F63" w:rsidRDefault="00225F63" w:rsidP="00225F63">
      <w:pPr>
        <w:pStyle w:val="StandardWeb"/>
      </w:pPr>
      <w:r>
        <w:t>Vater und Mutter werden dich verlassen,</w:t>
      </w:r>
      <w:r>
        <w:br/>
        <w:t>Die liebsten Seelen ziehen vor der Zeit:</w:t>
      </w:r>
      <w:r>
        <w:br/>
        <w:t>Wer kann das Leid und all den Jammer fassen,</w:t>
      </w:r>
      <w:r>
        <w:br/>
        <w:t>In die der arme Mensch wird eingeweiht?</w:t>
      </w:r>
      <w:r>
        <w:br/>
        <w:t>Ein trüber Flor hängt um die Lichtgestalten</w:t>
      </w:r>
      <w:r>
        <w:br/>
        <w:t>Der schönen Welt in schweren Falten her,</w:t>
      </w:r>
      <w:r>
        <w:br/>
        <w:t>Es scheint ein dunkles, unheilvolles Walten,</w:t>
      </w:r>
      <w:r>
        <w:br/>
        <w:t xml:space="preserve">Gesetzlos, wie das wild empörte Meer. </w:t>
      </w:r>
    </w:p>
    <w:p w14:paraId="04B348EF" w14:textId="77777777" w:rsidR="00225F63" w:rsidRDefault="00225F63" w:rsidP="00225F63">
      <w:pPr>
        <w:pStyle w:val="StandardWeb"/>
      </w:pPr>
      <w:r>
        <w:t>Wo ist die Heimat, wo die sichre Stätte,</w:t>
      </w:r>
      <w:r>
        <w:br/>
        <w:t>Da unser höchstes Glück vor Anker ruht?</w:t>
      </w:r>
      <w:r>
        <w:br/>
        <w:t>O wer es wüsste, sie gefunden hätte,</w:t>
      </w:r>
      <w:r>
        <w:br/>
        <w:t>Wie schwölle dem so königlich der Mut!</w:t>
      </w:r>
      <w:r>
        <w:br/>
        <w:t xml:space="preserve">Doch keine Antwort wird dem </w:t>
      </w:r>
      <w:proofErr w:type="spellStart"/>
      <w:r>
        <w:t>stürmschen</w:t>
      </w:r>
      <w:proofErr w:type="spellEnd"/>
      <w:r>
        <w:t xml:space="preserve"> Fragen,</w:t>
      </w:r>
      <w:r>
        <w:br/>
        <w:t xml:space="preserve">Dem </w:t>
      </w:r>
      <w:proofErr w:type="spellStart"/>
      <w:r>
        <w:t>ungebrochnen</w:t>
      </w:r>
      <w:proofErr w:type="spellEnd"/>
      <w:r>
        <w:t xml:space="preserve"> schmerzbetörten Sinn,</w:t>
      </w:r>
      <w:r>
        <w:br/>
        <w:t xml:space="preserve">Und gleich der Wolken </w:t>
      </w:r>
      <w:proofErr w:type="spellStart"/>
      <w:r>
        <w:t>flüchtgen</w:t>
      </w:r>
      <w:proofErr w:type="spellEnd"/>
      <w:r>
        <w:t xml:space="preserve"> Schatten jagen</w:t>
      </w:r>
      <w:r>
        <w:br/>
        <w:t xml:space="preserve">Die Zweifel über unser Leben hin. </w:t>
      </w:r>
    </w:p>
    <w:p w14:paraId="6D01AE05" w14:textId="77777777" w:rsidR="00225F63" w:rsidRDefault="00225F63" w:rsidP="00225F63">
      <w:pPr>
        <w:pStyle w:val="StandardWeb"/>
      </w:pPr>
      <w:r>
        <w:t>Herr, gib uns Licht in diesen bangen Nächten,</w:t>
      </w:r>
      <w:r>
        <w:br/>
        <w:t>Mach unser Herz vor deiner Größe still,</w:t>
      </w:r>
      <w:r>
        <w:br/>
        <w:t>löse die Bande, die uns eng umflechten,</w:t>
      </w:r>
      <w:r>
        <w:br/>
        <w:t>Und zeig uns klar, was deine Liebe will,</w:t>
      </w:r>
      <w:r>
        <w:br/>
        <w:t>Du, der du mit der gleichen Vatertreue</w:t>
      </w:r>
      <w:r>
        <w:br/>
        <w:t>Au deine Kinder auf dem Herzen trägst,</w:t>
      </w:r>
      <w:r>
        <w:br/>
        <w:t>Und ohne dass es jemals dich gereue,</w:t>
      </w:r>
      <w:r>
        <w:br/>
        <w:t xml:space="preserve">Gedanken nur des Friedens für sie hegst! </w:t>
      </w:r>
    </w:p>
    <w:p w14:paraId="747DF4AB" w14:textId="77777777" w:rsidR="00225F63" w:rsidRDefault="00225F63" w:rsidP="00225F63">
      <w:pPr>
        <w:pStyle w:val="StandardWeb"/>
      </w:pPr>
      <w:r>
        <w:t>Dein Tun ist Licht, und deines Lichtes Strahlen</w:t>
      </w:r>
      <w:r>
        <w:br/>
        <w:t>Bescheinen auch den dunkeln Erdenpfad,</w:t>
      </w:r>
      <w:r>
        <w:br/>
        <w:t>Und Jeder trinkt aus deiner Liebe Schalen,</w:t>
      </w:r>
      <w:r>
        <w:br/>
        <w:t>Der sich in Demut kindlich zu dir naht.</w:t>
      </w:r>
      <w:r>
        <w:br/>
        <w:t xml:space="preserve">Du hast uns nicht zum </w:t>
      </w:r>
      <w:proofErr w:type="spellStart"/>
      <w:r>
        <w:t>irdschen</w:t>
      </w:r>
      <w:proofErr w:type="spellEnd"/>
      <w:r>
        <w:t xml:space="preserve"> Glück erschaffen,</w:t>
      </w:r>
      <w:r>
        <w:br/>
        <w:t>Wenn du uns auch viel tausendmal erquickst,</w:t>
      </w:r>
      <w:r>
        <w:br/>
        <w:t>Und in den Kampf mit deines Geistes Waffen</w:t>
      </w:r>
      <w:r>
        <w:br/>
        <w:t xml:space="preserve">Die Engel deines Trostes niederschickst. </w:t>
      </w:r>
    </w:p>
    <w:p w14:paraId="1F2031E5" w14:textId="77777777" w:rsidR="00225F63" w:rsidRDefault="00225F63" w:rsidP="00225F63">
      <w:pPr>
        <w:pStyle w:val="StandardWeb"/>
      </w:pPr>
      <w:r>
        <w:t>Arbeiten, Beten, Geben und Vergeben</w:t>
      </w:r>
      <w:r>
        <w:br/>
        <w:t>Ist hier die Losung. Wohl ein selig Los!</w:t>
      </w:r>
      <w:r>
        <w:br/>
        <w:t xml:space="preserve">Willst du noch </w:t>
      </w:r>
      <w:proofErr w:type="spellStart"/>
      <w:r>
        <w:t>größern</w:t>
      </w:r>
      <w:proofErr w:type="spellEnd"/>
      <w:r>
        <w:t xml:space="preserve"> Schmuck für dieses Leben?</w:t>
      </w:r>
      <w:r>
        <w:br/>
        <w:t>Dünkt dir der Segen nicht genugsam groß?</w:t>
      </w:r>
      <w:r>
        <w:br/>
        <w:t>Und weiter führet ja und immer weiter</w:t>
      </w:r>
      <w:r>
        <w:br/>
        <w:t>Durch Nacht und Tag die ernste Pilgerbahn;</w:t>
      </w:r>
      <w:r>
        <w:br/>
        <w:t>Ein Christenkind bleibt immer sanft und heiter,</w:t>
      </w:r>
      <w:r>
        <w:br/>
        <w:t xml:space="preserve">Es kennt das Ziel: Es gehet himmelan! </w:t>
      </w:r>
    </w:p>
    <w:p w14:paraId="6079C6BF" w14:textId="77777777" w:rsidR="004E13CA" w:rsidRDefault="004E13CA" w:rsidP="004E13CA">
      <w:pPr>
        <w:pStyle w:val="berschrift1"/>
      </w:pPr>
      <w:r w:rsidRPr="004E13CA">
        <w:t>Versinke nicht in deinen Kummer!</w:t>
      </w:r>
    </w:p>
    <w:p w14:paraId="3ACA8A5E" w14:textId="77777777" w:rsidR="004E13CA" w:rsidRDefault="004E13CA" w:rsidP="004E13CA">
      <w:pPr>
        <w:pStyle w:val="StandardWeb"/>
      </w:pPr>
      <w:r>
        <w:t>Versinke nicht in deinen Kummer!</w:t>
      </w:r>
      <w:r>
        <w:br/>
        <w:t>Versenke ihn!</w:t>
      </w:r>
      <w:r>
        <w:br/>
        <w:t>Sin tiefer Gram ist Traum und Schlummer,</w:t>
      </w:r>
      <w:r>
        <w:br/>
        <w:t xml:space="preserve">Bestrickt den Sinn. </w:t>
      </w:r>
    </w:p>
    <w:p w14:paraId="072B1118" w14:textId="77777777" w:rsidR="004E13CA" w:rsidRDefault="004E13CA" w:rsidP="004E13CA">
      <w:pPr>
        <w:pStyle w:val="StandardWeb"/>
      </w:pPr>
      <w:r>
        <w:t xml:space="preserve">Wach auf zum Licht! </w:t>
      </w:r>
      <w:proofErr w:type="spellStart"/>
      <w:r>
        <w:t>richt</w:t>
      </w:r>
      <w:proofErr w:type="spellEnd"/>
      <w:r>
        <w:t xml:space="preserve"> auf zum Tage</w:t>
      </w:r>
      <w:r>
        <w:br/>
        <w:t>Dein Angesicht!</w:t>
      </w:r>
      <w:r>
        <w:br/>
        <w:t>Das Herz ist sich die größte Plage,</w:t>
      </w:r>
      <w:r>
        <w:br/>
        <w:t xml:space="preserve">Das sich gebricht. </w:t>
      </w:r>
    </w:p>
    <w:p w14:paraId="1A3B6A23" w14:textId="77777777" w:rsidR="004E13CA" w:rsidRDefault="004E13CA" w:rsidP="004E13CA">
      <w:pPr>
        <w:pStyle w:val="StandardWeb"/>
      </w:pPr>
      <w:r>
        <w:t>Bist du die Sonn, um die die Erde</w:t>
      </w:r>
      <w:r>
        <w:br/>
        <w:t>Sich mühsam dreht,</w:t>
      </w:r>
      <w:r>
        <w:br/>
        <w:t>Ein wahrhaft leidiger Gefährte</w:t>
      </w:r>
      <w:r>
        <w:br/>
        <w:t xml:space="preserve">Dann mit dir geht. </w:t>
      </w:r>
    </w:p>
    <w:p w14:paraId="74637ED4" w14:textId="77777777" w:rsidR="004E13CA" w:rsidRDefault="004E13CA" w:rsidP="004E13CA">
      <w:pPr>
        <w:pStyle w:val="StandardWeb"/>
      </w:pPr>
      <w:r>
        <w:t>So viel des Guten und der Schönen</w:t>
      </w:r>
      <w:r>
        <w:br/>
        <w:t>Blüht weit und breit:</w:t>
      </w:r>
      <w:r>
        <w:br/>
        <w:t>Lass dich mit dem Geschick versöhnen,</w:t>
      </w:r>
      <w:r>
        <w:br/>
        <w:t xml:space="preserve">So lang es Zeit! </w:t>
      </w:r>
    </w:p>
    <w:p w14:paraId="28057B1C" w14:textId="77777777" w:rsidR="004E13CA" w:rsidRDefault="004E13CA" w:rsidP="004E13CA">
      <w:pPr>
        <w:pStyle w:val="StandardWeb"/>
      </w:pPr>
      <w:r>
        <w:t>Füg dich dem Ganzen aufgeschlossen!</w:t>
      </w:r>
      <w:r>
        <w:br/>
        <w:t>Nimm hin dein Teil,</w:t>
      </w:r>
      <w:r>
        <w:br/>
        <w:t>Und wirke still und unverdrossen</w:t>
      </w:r>
      <w:r>
        <w:br/>
        <w:t xml:space="preserve">Für Andrer Heil! </w:t>
      </w:r>
    </w:p>
    <w:p w14:paraId="7550B0D1" w14:textId="77777777" w:rsidR="004E13CA" w:rsidRDefault="004E13CA" w:rsidP="004E13CA">
      <w:pPr>
        <w:pStyle w:val="StandardWeb"/>
      </w:pPr>
      <w:r>
        <w:t>Wer gern verliert sein eignes Leben</w:t>
      </w:r>
      <w:r>
        <w:br/>
        <w:t>In Lieb und Treu,</w:t>
      </w:r>
      <w:r>
        <w:br/>
        <w:t>Dem wird es tausendfach gegeben</w:t>
      </w:r>
      <w:r>
        <w:br/>
        <w:t xml:space="preserve">Und stündlich neu. </w:t>
      </w:r>
    </w:p>
    <w:p w14:paraId="339C455A" w14:textId="77777777" w:rsidR="004E13CA" w:rsidRDefault="004E13CA" w:rsidP="004E13CA">
      <w:pPr>
        <w:pStyle w:val="StandardWeb"/>
      </w:pPr>
      <w:r>
        <w:t>Drum frisch hinein, und lass dich tragen</w:t>
      </w:r>
      <w:r>
        <w:br/>
        <w:t>Von Lebensflut!</w:t>
      </w:r>
      <w:r>
        <w:br/>
        <w:t xml:space="preserve">Es gilt ein leichtes, </w:t>
      </w:r>
      <w:proofErr w:type="spellStart"/>
      <w:r>
        <w:t>mut’ges</w:t>
      </w:r>
      <w:proofErr w:type="spellEnd"/>
      <w:r>
        <w:t xml:space="preserve"> Wagen</w:t>
      </w:r>
      <w:r>
        <w:br/>
        <w:t>Ums höchste Gut!</w:t>
      </w:r>
    </w:p>
    <w:p w14:paraId="03B527C1" w14:textId="77777777" w:rsidR="004E13CA" w:rsidRDefault="004E13CA" w:rsidP="004E13CA">
      <w:pPr>
        <w:pStyle w:val="berschrift1"/>
      </w:pPr>
      <w:r w:rsidRPr="004E13CA">
        <w:t>Vom Himmel fällt des Segens Tau,</w:t>
      </w:r>
    </w:p>
    <w:p w14:paraId="57C2D36E" w14:textId="77777777" w:rsidR="004E13CA" w:rsidRDefault="004E13CA" w:rsidP="004E13CA">
      <w:pPr>
        <w:pStyle w:val="StandardWeb"/>
      </w:pPr>
      <w:r>
        <w:t>Vom Himmel fällt des Segens Tau,</w:t>
      </w:r>
      <w:r>
        <w:br/>
        <w:t>Der eine kranke Blume heilet</w:t>
      </w:r>
      <w:r>
        <w:br/>
        <w:t>Und dem geheimnisvollen Bau</w:t>
      </w:r>
      <w:r>
        <w:br/>
        <w:t>Aufs Neue Kraft und Duft erteilet.</w:t>
      </w:r>
      <w:r>
        <w:br/>
        <w:t>Der Freund im Schmerz, was kann er tun,</w:t>
      </w:r>
      <w:r>
        <w:br/>
        <w:t>Als sanft die zu Gebeugte heben,</w:t>
      </w:r>
      <w:r>
        <w:br/>
        <w:t xml:space="preserve">So lang die innern Kräfte </w:t>
      </w:r>
      <w:proofErr w:type="spellStart"/>
      <w:r>
        <w:t>ruhn</w:t>
      </w:r>
      <w:proofErr w:type="spellEnd"/>
      <w:r>
        <w:br/>
        <w:t>Mit ihrem eignen tiefsten Weben;</w:t>
      </w:r>
      <w:r>
        <w:br/>
        <w:t>Doch, hat in ihres Schöpfers Macht</w:t>
      </w:r>
      <w:r>
        <w:br/>
        <w:t>Sie dann aufs Neue sich erhoben,</w:t>
      </w:r>
      <w:r>
        <w:br/>
        <w:t>So freut er sich der stillen Pracht</w:t>
      </w:r>
      <w:r>
        <w:br/>
        <w:t xml:space="preserve">Und blickt mit ihr im Dank nach oben! </w:t>
      </w:r>
    </w:p>
    <w:p w14:paraId="322D030F" w14:textId="77777777" w:rsidR="00CE3FB5" w:rsidRDefault="00CE3FB5" w:rsidP="00CE3FB5">
      <w:pPr>
        <w:pStyle w:val="berschrift1"/>
      </w:pPr>
      <w:r w:rsidRPr="0099522E">
        <w:t>Von einer Morgenwache zu der andern</w:t>
      </w:r>
    </w:p>
    <w:p w14:paraId="03DB3131" w14:textId="77777777" w:rsidR="00CE3FB5" w:rsidRDefault="00CE3FB5" w:rsidP="00CE3FB5">
      <w:pPr>
        <w:pStyle w:val="StandardWeb"/>
      </w:pPr>
      <w:r>
        <w:t>Von einer Morgenwache zu der andern</w:t>
      </w:r>
      <w:r>
        <w:br/>
        <w:t>Ruf ich zu dir, Herr, meines Lebens Licht!</w:t>
      </w:r>
      <w:r>
        <w:br/>
        <w:t>Wie kann ich sehn, wie kann ich vorwärts wandern,</w:t>
      </w:r>
      <w:r>
        <w:br/>
        <w:t>Entziehst du mir dein gnädig Angesicht?</w:t>
      </w:r>
      <w:r>
        <w:br/>
        <w:t>Nacht ist in mir, und Nacht ist rings um mich,</w:t>
      </w:r>
      <w:r>
        <w:br/>
        <w:t xml:space="preserve">Verbirgst du mir, o meine Leuchte, dich. </w:t>
      </w:r>
    </w:p>
    <w:p w14:paraId="0AFAD702" w14:textId="77777777" w:rsidR="00CE3FB5" w:rsidRDefault="00CE3FB5" w:rsidP="00CE3FB5">
      <w:pPr>
        <w:pStyle w:val="StandardWeb"/>
      </w:pPr>
      <w:r>
        <w:t>Was hab ich Denn, was ich nicht hätt empfangen?</w:t>
      </w:r>
      <w:r>
        <w:br/>
        <w:t>In bittrer Armut steh ich nackt und bloß,</w:t>
      </w:r>
      <w:r>
        <w:br/>
        <w:t>Allein mit meinem Sehnen und Verlangen,</w:t>
      </w:r>
      <w:r>
        <w:br/>
        <w:t>Gießt du mir nicht die Fülle in den Schoß,</w:t>
      </w:r>
      <w:r>
        <w:br/>
        <w:t>Du meine Wolke in der Sonne Pracht,</w:t>
      </w:r>
      <w:r>
        <w:br/>
        <w:t xml:space="preserve">Du meine Feuersäule in der Nacht! </w:t>
      </w:r>
    </w:p>
    <w:p w14:paraId="54170FAA" w14:textId="77777777" w:rsidR="00CE3FB5" w:rsidRDefault="00CE3FB5" w:rsidP="00CE3FB5">
      <w:pPr>
        <w:pStyle w:val="StandardWeb"/>
      </w:pPr>
      <w:r>
        <w:t>Wer hat des Lebens Tor mir aufgeschlossen,</w:t>
      </w:r>
      <w:r>
        <w:br/>
        <w:t xml:space="preserve">Als deine milde, </w:t>
      </w:r>
      <w:proofErr w:type="spellStart"/>
      <w:r>
        <w:t>gütge</w:t>
      </w:r>
      <w:proofErr w:type="spellEnd"/>
      <w:r>
        <w:t xml:space="preserve"> Vaterhand?</w:t>
      </w:r>
      <w:r>
        <w:br/>
        <w:t>Ich bin aus Nichts und bin aus Gott entsprossen,</w:t>
      </w:r>
      <w:r>
        <w:br/>
        <w:t xml:space="preserve">Und </w:t>
      </w:r>
      <w:proofErr w:type="spellStart"/>
      <w:r>
        <w:t>Erd</w:t>
      </w:r>
      <w:proofErr w:type="spellEnd"/>
      <w:r>
        <w:t xml:space="preserve"> und Himmel sind mein Heimatland:</w:t>
      </w:r>
      <w:r>
        <w:br/>
        <w:t>Ich will auf Erden zu dem Himmel gehn;</w:t>
      </w:r>
      <w:r>
        <w:br/>
        <w:t xml:space="preserve">Hier darf ich ahnen, dort dich wiedersehn. </w:t>
      </w:r>
    </w:p>
    <w:p w14:paraId="13C0BF7B" w14:textId="77777777" w:rsidR="00CE3FB5" w:rsidRDefault="00CE3FB5" w:rsidP="00CE3FB5">
      <w:pPr>
        <w:pStyle w:val="StandardWeb"/>
      </w:pPr>
      <w:r>
        <w:t>O heller Tag, o neuer Schöpfungsmorgen!</w:t>
      </w:r>
      <w:r>
        <w:br/>
        <w:t xml:space="preserve">O süßes, </w:t>
      </w:r>
      <w:proofErr w:type="spellStart"/>
      <w:r>
        <w:t>heilges</w:t>
      </w:r>
      <w:proofErr w:type="spellEnd"/>
      <w:r>
        <w:t xml:space="preserve">, </w:t>
      </w:r>
      <w:proofErr w:type="spellStart"/>
      <w:r>
        <w:t>allgewaltges</w:t>
      </w:r>
      <w:proofErr w:type="spellEnd"/>
      <w:r>
        <w:t xml:space="preserve"> Licht!</w:t>
      </w:r>
      <w:r>
        <w:br/>
        <w:t>Was erst noch lag in dunklem Grund verborgen,</w:t>
      </w:r>
      <w:r>
        <w:br/>
        <w:t>Hervor zu seines Daseins Fülle bricht.</w:t>
      </w:r>
      <w:r>
        <w:br/>
        <w:t>Ich Glücklicher! die ganze Welt ist mein</w:t>
      </w:r>
      <w:r>
        <w:br/>
        <w:t xml:space="preserve">In meines Gottes warmem Wiederschein. </w:t>
      </w:r>
    </w:p>
    <w:p w14:paraId="647E998A" w14:textId="77777777" w:rsidR="00CE3FB5" w:rsidRDefault="00CE3FB5" w:rsidP="00CE3FB5">
      <w:pPr>
        <w:pStyle w:val="StandardWeb"/>
      </w:pPr>
      <w:r>
        <w:t>Und wenn sie höher schwillt, des Tages Hitze,</w:t>
      </w:r>
      <w:r>
        <w:br/>
        <w:t>Und Gang und Arbeit werden hart und schwer,</w:t>
      </w:r>
      <w:r>
        <w:br/>
        <w:t>Sich sammeln still des Ungewitters Blitze</w:t>
      </w:r>
      <w:r>
        <w:br/>
        <w:t xml:space="preserve">In zorngeballtem, </w:t>
      </w:r>
      <w:proofErr w:type="spellStart"/>
      <w:r>
        <w:t>finstrem</w:t>
      </w:r>
      <w:proofErr w:type="spellEnd"/>
      <w:r>
        <w:t xml:space="preserve"> Wolkenheer:</w:t>
      </w:r>
      <w:r>
        <w:br/>
        <w:t>Ich freue mich der hehren Majestät,</w:t>
      </w:r>
      <w:r>
        <w:br/>
        <w:t xml:space="preserve">Die durch die Welt, im Siegeswagen geht. </w:t>
      </w:r>
    </w:p>
    <w:p w14:paraId="67D52463" w14:textId="77777777" w:rsidR="00CE3FB5" w:rsidRDefault="00CE3FB5" w:rsidP="00CE3FB5">
      <w:pPr>
        <w:pStyle w:val="StandardWeb"/>
      </w:pPr>
      <w:r>
        <w:t>Dein bin ich, Herr, dein will ich ewig bleiben!</w:t>
      </w:r>
      <w:r>
        <w:br/>
        <w:t>Ich lass dich nicht, du segnetest denn mich;</w:t>
      </w:r>
      <w:r>
        <w:br/>
        <w:t>Und mag die Welt in Sturm und Wogen treiben,</w:t>
      </w:r>
      <w:r>
        <w:br/>
        <w:t>Und scheitern und zum Abgrund neigen sich:</w:t>
      </w:r>
      <w:r>
        <w:br/>
        <w:t>Ich stürze nicht zum Abgrund mit hinab,</w:t>
      </w:r>
      <w:r>
        <w:br/>
        <w:t xml:space="preserve">Es hält mein Gott mich über Tod und Grab. </w:t>
      </w:r>
    </w:p>
    <w:p w14:paraId="76E1E153" w14:textId="77777777" w:rsidR="00CE3FB5" w:rsidRDefault="00CE3FB5" w:rsidP="00CE3FB5">
      <w:pPr>
        <w:pStyle w:val="StandardWeb"/>
      </w:pPr>
      <w:r>
        <w:t xml:space="preserve">Und wie mit seinen bunten, </w:t>
      </w:r>
      <w:proofErr w:type="spellStart"/>
      <w:r>
        <w:t>goldnen</w:t>
      </w:r>
      <w:proofErr w:type="spellEnd"/>
      <w:r>
        <w:t xml:space="preserve"> Spangen</w:t>
      </w:r>
      <w:r>
        <w:br/>
        <w:t>Der Regenbogen schimmernd Meer und Land</w:t>
      </w:r>
      <w:r>
        <w:br/>
        <w:t>In stillem Frieden tröstend hält umfangen,</w:t>
      </w:r>
      <w:r>
        <w:br/>
        <w:t>Als wie mit einem teuren Liebesband:</w:t>
      </w:r>
      <w:r>
        <w:br/>
        <w:t>So legt um jedes Dunkel, jedes Leid</w:t>
      </w:r>
      <w:r>
        <w:br/>
        <w:t xml:space="preserve">Die Hoffnung still ihr lichtes Feierkleid. </w:t>
      </w:r>
    </w:p>
    <w:p w14:paraId="528E148D" w14:textId="77777777" w:rsidR="00CE3FB5" w:rsidRDefault="00CE3FB5" w:rsidP="00CE3FB5">
      <w:pPr>
        <w:pStyle w:val="StandardWeb"/>
      </w:pPr>
      <w:r>
        <w:t>Will es dann endlich Abend um mich werden,</w:t>
      </w:r>
      <w:r>
        <w:br/>
        <w:t>Brich noch einmal, du Gotteslicht, hervor,</w:t>
      </w:r>
      <w:r>
        <w:br/>
        <w:t>Und trage mich zum Himmel von der Erden</w:t>
      </w:r>
      <w:r>
        <w:br/>
        <w:t>Mit deinen Strahlen schöpferisch empor!</w:t>
      </w:r>
      <w:r>
        <w:br/>
        <w:t xml:space="preserve">Lass du mich nicht in Nacht und Dunkel </w:t>
      </w:r>
      <w:proofErr w:type="spellStart"/>
      <w:r>
        <w:t>stehn</w:t>
      </w:r>
      <w:proofErr w:type="spellEnd"/>
      <w:r>
        <w:t>,</w:t>
      </w:r>
      <w:r>
        <w:br/>
        <w:t>lass mich von einem Licht zum andern gehn!</w:t>
      </w:r>
    </w:p>
    <w:p w14:paraId="457020C0" w14:textId="77777777" w:rsidR="00CE3FB5" w:rsidRDefault="00CE3FB5" w:rsidP="00CE3FB5">
      <w:pPr>
        <w:pStyle w:val="berschrift1"/>
      </w:pPr>
      <w:proofErr w:type="spellStart"/>
      <w:r w:rsidRPr="0099522E">
        <w:t>Vorlied</w:t>
      </w:r>
      <w:proofErr w:type="spellEnd"/>
    </w:p>
    <w:p w14:paraId="79A53120" w14:textId="77777777" w:rsidR="00CE3FB5" w:rsidRDefault="00CE3FB5" w:rsidP="00CE3FB5">
      <w:pPr>
        <w:pStyle w:val="StandardWeb"/>
      </w:pPr>
      <w:r>
        <w:t>Was ich im stillen Kämmerlein</w:t>
      </w:r>
      <w:r>
        <w:br/>
        <w:t>In meines Herzens Not gesungen,</w:t>
      </w:r>
      <w:r>
        <w:br/>
        <w:t>Ich sang es mir, mir ganz allein;</w:t>
      </w:r>
      <w:r>
        <w:br/>
        <w:t>Doch ist es weiter noch gedrungen,</w:t>
      </w:r>
      <w:r>
        <w:br/>
        <w:t>Und was mir Gott im Leid beschert,</w:t>
      </w:r>
      <w:r>
        <w:br/>
        <w:t xml:space="preserve">Ich </w:t>
      </w:r>
      <w:proofErr w:type="spellStart"/>
      <w:r>
        <w:t>konnt</w:t>
      </w:r>
      <w:proofErr w:type="spellEnd"/>
      <w:r>
        <w:t xml:space="preserve"> und </w:t>
      </w:r>
      <w:proofErr w:type="spellStart"/>
      <w:r>
        <w:t>durft</w:t>
      </w:r>
      <w:proofErr w:type="spellEnd"/>
      <w:r>
        <w:t xml:space="preserve"> es nicht verschweigen:</w:t>
      </w:r>
      <w:r>
        <w:br/>
        <w:t>Was ist es auch, was uns gehört?</w:t>
      </w:r>
      <w:r>
        <w:br/>
        <w:t xml:space="preserve">Von dem </w:t>
      </w:r>
      <w:proofErr w:type="spellStart"/>
      <w:r>
        <w:t>Empfangnen</w:t>
      </w:r>
      <w:proofErr w:type="spellEnd"/>
      <w:r>
        <w:t xml:space="preserve"> musst ich zeugen. </w:t>
      </w:r>
    </w:p>
    <w:p w14:paraId="515A8E7D" w14:textId="77777777" w:rsidR="00CE3FB5" w:rsidRDefault="00CE3FB5" w:rsidP="00CE3FB5">
      <w:pPr>
        <w:pStyle w:val="StandardWeb"/>
      </w:pPr>
      <w:r>
        <w:t>Tönt doch von Aller Lippen ja</w:t>
      </w:r>
      <w:r>
        <w:br/>
        <w:t>Dieselbe Lust, dieselbe Klage,</w:t>
      </w:r>
      <w:r>
        <w:br/>
        <w:t>Und was dem Einen heut geschah,</w:t>
      </w:r>
      <w:r>
        <w:br/>
        <w:t>Den Andern triffts am andern Tage;</w:t>
      </w:r>
      <w:r>
        <w:br/>
        <w:t xml:space="preserve">Gibt es da eine </w:t>
      </w:r>
      <w:proofErr w:type="spellStart"/>
      <w:r>
        <w:t>süßre</w:t>
      </w:r>
      <w:proofErr w:type="spellEnd"/>
      <w:r>
        <w:t xml:space="preserve"> Pflicht</w:t>
      </w:r>
      <w:r>
        <w:br/>
        <w:t>Als Gottes Gabe mitzuteilen?</w:t>
      </w:r>
      <w:r>
        <w:br/>
        <w:t>Die Wahrheit nur und kein Gedicht</w:t>
      </w:r>
      <w:r>
        <w:br/>
        <w:t xml:space="preserve">Kann unsre tiefsten Wunden heilen. </w:t>
      </w:r>
    </w:p>
    <w:p w14:paraId="5FB1694A" w14:textId="77777777" w:rsidR="0099522E" w:rsidRDefault="0099522E" w:rsidP="0099522E">
      <w:pPr>
        <w:pStyle w:val="berschrift1"/>
      </w:pPr>
      <w:r w:rsidRPr="0099522E">
        <w:t>Warum zagst du Menschenkind?</w:t>
      </w:r>
    </w:p>
    <w:p w14:paraId="34213664" w14:textId="77777777" w:rsidR="0099522E" w:rsidRDefault="0099522E" w:rsidP="0099522E">
      <w:pPr>
        <w:pStyle w:val="StandardWeb"/>
      </w:pPr>
      <w:r>
        <w:t>Warum zagst du Menschenkind?</w:t>
      </w:r>
      <w:r>
        <w:br/>
        <w:t>Warum dieses tiefe Bangen?</w:t>
      </w:r>
      <w:r>
        <w:br/>
        <w:t>Mitten in dem Tode sind</w:t>
      </w:r>
      <w:r>
        <w:br/>
        <w:t>Wir von Leben noch umfangen:</w:t>
      </w:r>
      <w:r>
        <w:br/>
        <w:t>Ist denn auch ein Ungefähr,</w:t>
      </w:r>
      <w:r>
        <w:br/>
        <w:t xml:space="preserve">Wo der Herr nicht selber wär? </w:t>
      </w:r>
    </w:p>
    <w:p w14:paraId="7930737D" w14:textId="77777777" w:rsidR="0099522E" w:rsidRDefault="0099522E" w:rsidP="0099522E">
      <w:pPr>
        <w:pStyle w:val="StandardWeb"/>
      </w:pPr>
      <w:r>
        <w:t>Tod und Leben sind nicht Zwei;</w:t>
      </w:r>
      <w:r>
        <w:br/>
        <w:t>Sterben ist dein ganzes Leben;</w:t>
      </w:r>
      <w:r>
        <w:br/>
        <w:t>Siehst du gleich in bunter Reih</w:t>
      </w:r>
      <w:r>
        <w:br/>
        <w:t>Anders es vorüber schweben;</w:t>
      </w:r>
      <w:r>
        <w:br/>
        <w:t>Und allein der letzte Tod</w:t>
      </w:r>
      <w:r>
        <w:br/>
        <w:t xml:space="preserve">Endet auch die letzte Not. </w:t>
      </w:r>
    </w:p>
    <w:p w14:paraId="52CB8875" w14:textId="77777777" w:rsidR="0099522E" w:rsidRDefault="0099522E" w:rsidP="0099522E">
      <w:pPr>
        <w:pStyle w:val="StandardWeb"/>
      </w:pPr>
      <w:r>
        <w:t>Welch ein Trost ist dir bereit</w:t>
      </w:r>
      <w:r>
        <w:br/>
        <w:t>In des letzten Kampfes Nöten,</w:t>
      </w:r>
      <w:r>
        <w:br/>
        <w:t>Wenn dein Mund Erbarmung schreit!</w:t>
      </w:r>
      <w:r>
        <w:br/>
        <w:t>Gott allein vermag zu töten;</w:t>
      </w:r>
      <w:r>
        <w:br/>
        <w:t>Keine andre Kreatur,</w:t>
      </w:r>
      <w:r>
        <w:br/>
        <w:t xml:space="preserve">Er, dein Schöpfer, kann es nur. </w:t>
      </w:r>
    </w:p>
    <w:p w14:paraId="653EC8B1" w14:textId="77777777" w:rsidR="0099522E" w:rsidRDefault="0099522E" w:rsidP="0099522E">
      <w:pPr>
        <w:pStyle w:val="StandardWeb"/>
      </w:pPr>
      <w:r>
        <w:t>Gottes Odem, Erdenstaub,</w:t>
      </w:r>
      <w:r>
        <w:br/>
        <w:t>Wunderbar in Eins verschlungen,</w:t>
      </w:r>
      <w:r>
        <w:br/>
        <w:t>Liebe Seele hoff und glaub!</w:t>
      </w:r>
      <w:r>
        <w:br/>
      </w:r>
      <w:proofErr w:type="spellStart"/>
      <w:r>
        <w:t>Jetzo</w:t>
      </w:r>
      <w:proofErr w:type="spellEnd"/>
      <w:r>
        <w:t xml:space="preserve"> heißts nur losgerungen,</w:t>
      </w:r>
      <w:r>
        <w:br/>
        <w:t>Staub zu Staub und Geist zu Geist,</w:t>
      </w:r>
      <w:r>
        <w:br/>
        <w:t xml:space="preserve">Wenn das enge Band zerreißt! </w:t>
      </w:r>
    </w:p>
    <w:p w14:paraId="34A6267D" w14:textId="77777777" w:rsidR="0099522E" w:rsidRDefault="0099522E" w:rsidP="0099522E">
      <w:pPr>
        <w:pStyle w:val="StandardWeb"/>
      </w:pPr>
      <w:r>
        <w:t>Muss es denn gestorben sei</w:t>
      </w:r>
      <w:r>
        <w:br/>
        <w:t>Von der Hand der Liebe sterben</w:t>
      </w:r>
      <w:r>
        <w:br/>
        <w:t>Nenn ich in der höchsten Pein</w:t>
      </w:r>
      <w:r>
        <w:br/>
        <w:t>Keinen Fluch und kein Verderben;</w:t>
      </w:r>
      <w:r>
        <w:br/>
        <w:t>Blick ihr fest ins Angesicht,</w:t>
      </w:r>
      <w:r>
        <w:br/>
        <w:t xml:space="preserve">Bis dein Herz und Auge bricht! </w:t>
      </w:r>
    </w:p>
    <w:p w14:paraId="651F4A5F" w14:textId="77777777" w:rsidR="0099522E" w:rsidRDefault="0099522E" w:rsidP="0099522E">
      <w:pPr>
        <w:pStyle w:val="StandardWeb"/>
      </w:pPr>
      <w:r>
        <w:t>Wüsstest du und fühltest du,</w:t>
      </w:r>
      <w:r>
        <w:br/>
        <w:t>Wie die treuste Liebe liebet,</w:t>
      </w:r>
      <w:r>
        <w:br/>
        <w:t>O! wie gern gingst du zur Ruh,</w:t>
      </w:r>
      <w:r>
        <w:br/>
        <w:t xml:space="preserve">Wenn sie dich genug </w:t>
      </w:r>
      <w:proofErr w:type="spellStart"/>
      <w:r>
        <w:t>geübet</w:t>
      </w:r>
      <w:proofErr w:type="spellEnd"/>
      <w:r>
        <w:t>;</w:t>
      </w:r>
      <w:r>
        <w:br/>
        <w:t>Schliefest still und zweifellos</w:t>
      </w:r>
      <w:r>
        <w:br/>
        <w:t xml:space="preserve">Ein in deines Vaters Schoß. </w:t>
      </w:r>
    </w:p>
    <w:p w14:paraId="7C750ADB" w14:textId="77777777" w:rsidR="0099522E" w:rsidRDefault="0099522E" w:rsidP="0099522E">
      <w:pPr>
        <w:pStyle w:val="StandardWeb"/>
      </w:pPr>
      <w:r>
        <w:t>Ja so ists! und, der es sagt,</w:t>
      </w:r>
      <w:r>
        <w:br/>
        <w:t>Er hat selbst, wie du, gerungen;</w:t>
      </w:r>
      <w:r>
        <w:br/>
        <w:t>Hat, wie du, geseufzt, gezagt,</w:t>
      </w:r>
      <w:r>
        <w:br/>
        <w:t>Von des Todes Macht bezwungen,</w:t>
      </w:r>
      <w:r>
        <w:br/>
        <w:t>Und geschmeckt die Bitterkeit</w:t>
      </w:r>
      <w:r>
        <w:br/>
        <w:t xml:space="preserve">Bis zur Gottverlassenheit. </w:t>
      </w:r>
    </w:p>
    <w:p w14:paraId="312E666D" w14:textId="77777777" w:rsidR="0099522E" w:rsidRDefault="0099522E" w:rsidP="0099522E">
      <w:pPr>
        <w:pStyle w:val="StandardWeb"/>
      </w:pPr>
      <w:r>
        <w:t xml:space="preserve">Er, dem </w:t>
      </w:r>
      <w:proofErr w:type="spellStart"/>
      <w:r>
        <w:t>Erd</w:t>
      </w:r>
      <w:proofErr w:type="spellEnd"/>
      <w:r>
        <w:t xml:space="preserve"> und Himmel dient,</w:t>
      </w:r>
      <w:r>
        <w:br/>
        <w:t>Hat aus Liebe dies erduldet,</w:t>
      </w:r>
      <w:r>
        <w:br/>
        <w:t>Und erbarmend ausgesühnt,</w:t>
      </w:r>
      <w:r>
        <w:br/>
        <w:t>Was du armer Mensch verschuldet:</w:t>
      </w:r>
      <w:r>
        <w:br/>
        <w:t>Und es schirmt der Gnade Schild</w:t>
      </w:r>
      <w:r>
        <w:br/>
        <w:t xml:space="preserve">Selbst im Tod sein Ebenbild. </w:t>
      </w:r>
    </w:p>
    <w:p w14:paraId="5C1C289B" w14:textId="77777777" w:rsidR="0099522E" w:rsidRDefault="0099522E" w:rsidP="0099522E">
      <w:pPr>
        <w:pStyle w:val="StandardWeb"/>
      </w:pPr>
      <w:r>
        <w:t>Du in ihm, und er in dir,</w:t>
      </w:r>
      <w:r>
        <w:br/>
        <w:t>Welche Macht kann da dich schrecken?</w:t>
      </w:r>
      <w:r>
        <w:br/>
        <w:t>Nun so darfst du für und für</w:t>
      </w:r>
      <w:r>
        <w:br/>
        <w:t>Dich mit seiner Allmacht decken:</w:t>
      </w:r>
      <w:r>
        <w:br/>
      </w:r>
      <w:proofErr w:type="spellStart"/>
      <w:r>
        <w:t>Erd</w:t>
      </w:r>
      <w:proofErr w:type="spellEnd"/>
      <w:r>
        <w:t xml:space="preserve"> und Himmel wird </w:t>
      </w:r>
      <w:proofErr w:type="spellStart"/>
      <w:r>
        <w:t>vergehn</w:t>
      </w:r>
      <w:proofErr w:type="spellEnd"/>
      <w:r>
        <w:t>,</w:t>
      </w:r>
      <w:r>
        <w:br/>
        <w:t xml:space="preserve">Deinen Heiland wirst du sehn. </w:t>
      </w:r>
    </w:p>
    <w:p w14:paraId="7FA78EA6" w14:textId="77777777" w:rsidR="00CE3FB5" w:rsidRDefault="00CE3FB5" w:rsidP="00CE3FB5">
      <w:pPr>
        <w:pStyle w:val="berschrift1"/>
      </w:pPr>
      <w:r w:rsidRPr="0099522E">
        <w:t>Was ist im Himmel und auf Erden</w:t>
      </w:r>
    </w:p>
    <w:p w14:paraId="5A186041" w14:textId="77777777" w:rsidR="00CE3FB5" w:rsidRDefault="00CE3FB5" w:rsidP="00CE3FB5">
      <w:pPr>
        <w:pStyle w:val="StandardWeb"/>
      </w:pPr>
      <w:r>
        <w:t>Was ist im Himmel und auf Erden</w:t>
      </w:r>
      <w:r>
        <w:br/>
        <w:t>Nicht Gottes Winken untertan,</w:t>
      </w:r>
      <w:r>
        <w:br/>
        <w:t>In welchem alles Sein und Werden</w:t>
      </w:r>
      <w:r>
        <w:br/>
        <w:t>Als seinem letzten Grund begann?</w:t>
      </w:r>
      <w:r>
        <w:br/>
        <w:t>Wohl hat er Macht ja zu dem Seinen,</w:t>
      </w:r>
      <w:r>
        <w:br/>
        <w:t>Und schaffen kann er, was er will;</w:t>
      </w:r>
      <w:r>
        <w:br/>
        <w:t>Wer kann und mag ihm das verneinen?</w:t>
      </w:r>
      <w:r>
        <w:br/>
        <w:t>So schweige jede Klage still!</w:t>
      </w:r>
      <w:r>
        <w:br/>
        <w:t>Allmächtig, frei ist seine Gnade;</w:t>
      </w:r>
      <w:r>
        <w:br/>
        <w:t>Doch gibt sein Herz uns Kindesrecht,</w:t>
      </w:r>
      <w:r>
        <w:br/>
        <w:t>Und was er Schweres auf uns lade,</w:t>
      </w:r>
      <w:r>
        <w:br/>
        <w:t>Es gilt nicht dem verdammten Knecht.</w:t>
      </w:r>
      <w:r>
        <w:br/>
        <w:t>Darum hinweg mit Murren, Grollen!</w:t>
      </w:r>
      <w:r>
        <w:br/>
        <w:t>So geht man nicht zum Himmel ein:</w:t>
      </w:r>
      <w:r>
        <w:br/>
        <w:t>Am Müssen lernen wir das Wollen,</w:t>
      </w:r>
      <w:r>
        <w:br/>
        <w:t>Und an den Fesseln, frei zu sein,</w:t>
      </w:r>
      <w:r>
        <w:br/>
        <w:t xml:space="preserve">Das Wesen an dem Schein, dem </w:t>
      </w:r>
      <w:proofErr w:type="spellStart"/>
      <w:r>
        <w:t>nicht’gen</w:t>
      </w:r>
      <w:proofErr w:type="spellEnd"/>
      <w:r>
        <w:t>,</w:t>
      </w:r>
      <w:r>
        <w:br/>
        <w:t xml:space="preserve">Das </w:t>
      </w:r>
      <w:proofErr w:type="spellStart"/>
      <w:r>
        <w:t>Ew’ge</w:t>
      </w:r>
      <w:proofErr w:type="spellEnd"/>
      <w:r>
        <w:t xml:space="preserve"> an der Spanne Zeit,</w:t>
      </w:r>
      <w:r>
        <w:br/>
        <w:t xml:space="preserve">Das, was da bleibet, an dem </w:t>
      </w:r>
      <w:proofErr w:type="spellStart"/>
      <w:r>
        <w:t>Flücht’gen</w:t>
      </w:r>
      <w:proofErr w:type="spellEnd"/>
      <w:r>
        <w:t>,</w:t>
      </w:r>
      <w:r>
        <w:br/>
        <w:t>Am Sterben die Unsterblichkeit.</w:t>
      </w:r>
      <w:r>
        <w:br/>
        <w:t>So zieht er seine Reichsgenossen</w:t>
      </w:r>
      <w:r>
        <w:br/>
        <w:t>Sich unter Sturm und Sonnenschein:</w:t>
      </w:r>
      <w:r>
        <w:br/>
        <w:t>Darum nur mutig, unverdrossen,</w:t>
      </w:r>
      <w:r>
        <w:br/>
        <w:t>Und immer mehr ins Licht hinein!</w:t>
      </w:r>
      <w:r>
        <w:br/>
        <w:t>Es steigt auf tausend starken Ästen</w:t>
      </w:r>
      <w:r>
        <w:br/>
        <w:t>Der Liebe Baum zum Himmel auf,</w:t>
      </w:r>
      <w:r>
        <w:br/>
        <w:t>Und unter Kämpfen, unter Festen</w:t>
      </w:r>
      <w:r>
        <w:br/>
        <w:t>Vollenden wir den Siegeslauf.</w:t>
      </w:r>
    </w:p>
    <w:p w14:paraId="1F271F29" w14:textId="77777777" w:rsidR="004E13CA" w:rsidRDefault="004E13CA" w:rsidP="004E13CA">
      <w:pPr>
        <w:pStyle w:val="berschrift1"/>
        <w:rPr>
          <w:sz w:val="48"/>
        </w:rPr>
      </w:pPr>
      <w:r w:rsidRPr="004E13CA">
        <w:t>Was kannst du fordern, als das Deine</w:t>
      </w:r>
    </w:p>
    <w:p w14:paraId="3AE332C0" w14:textId="77777777" w:rsidR="004E13CA" w:rsidRDefault="004E13CA" w:rsidP="004E13CA">
      <w:pPr>
        <w:pStyle w:val="StandardWeb"/>
      </w:pPr>
      <w:r>
        <w:t>Was kannst du fordern, als das Deine,</w:t>
      </w:r>
      <w:r>
        <w:br/>
        <w:t>Du Herr, der mir ja Alles gab?</w:t>
      </w:r>
      <w:r>
        <w:br/>
        <w:t>Was bleibt vom Meinen denn das Meine,</w:t>
      </w:r>
      <w:r>
        <w:br/>
        <w:t xml:space="preserve">Zieht deine Hand von mir sich ab? </w:t>
      </w:r>
    </w:p>
    <w:p w14:paraId="391EB4D6" w14:textId="77777777" w:rsidR="004E13CA" w:rsidRDefault="004E13CA" w:rsidP="004E13CA">
      <w:pPr>
        <w:pStyle w:val="StandardWeb"/>
      </w:pPr>
      <w:r>
        <w:t>Darf ich von Opfergaben sprechen,</w:t>
      </w:r>
      <w:r>
        <w:br/>
        <w:t>Die ich dir bringen soll und will? –</w:t>
      </w:r>
      <w:r>
        <w:br/>
        <w:t>Wenn du willst Blüten, Früchte brechen,</w:t>
      </w:r>
      <w:r>
        <w:br/>
        <w:t xml:space="preserve">So hält dir deine Pflanze still. </w:t>
      </w:r>
    </w:p>
    <w:p w14:paraId="6A0C3B59" w14:textId="77777777" w:rsidR="004E13CA" w:rsidRDefault="004E13CA" w:rsidP="004E13CA">
      <w:pPr>
        <w:pStyle w:val="StandardWeb"/>
      </w:pPr>
      <w:r>
        <w:t>Trag ich nicht Alles nur zu Leben</w:t>
      </w:r>
      <w:r>
        <w:br/>
        <w:t>Von deiner Allmacht Schöpferhuld?</w:t>
      </w:r>
      <w:r>
        <w:br/>
        <w:t xml:space="preserve">Was du </w:t>
      </w:r>
      <w:proofErr w:type="spellStart"/>
      <w:r>
        <w:t>gebeutst</w:t>
      </w:r>
      <w:hyperlink r:id="rId10" w:history="1">
        <w:r>
          <w:rPr>
            <w:rStyle w:val="Hyperlink"/>
            <w:vertAlign w:val="superscript"/>
          </w:rPr>
          <w:t>1</w:t>
        </w:r>
        <w:proofErr w:type="spellEnd"/>
      </w:hyperlink>
      <w:r>
        <w:t>, das muss geschehen:</w:t>
      </w:r>
      <w:r>
        <w:br/>
        <w:t xml:space="preserve">Dein ist das Recht, mein ist die Schuld. </w:t>
      </w:r>
    </w:p>
    <w:p w14:paraId="724DBBB7" w14:textId="77777777" w:rsidR="004E13CA" w:rsidRDefault="004E13CA" w:rsidP="004E13CA">
      <w:pPr>
        <w:pStyle w:val="StandardWeb"/>
      </w:pPr>
      <w:r>
        <w:t>Was ists, das ich zu opfern habe,</w:t>
      </w:r>
      <w:r>
        <w:br/>
        <w:t>Als meines Herzens Widerstreit,</w:t>
      </w:r>
      <w:r>
        <w:br/>
        <w:t>Den Hang und Drang nach süßer Labe,</w:t>
      </w:r>
      <w:r>
        <w:br/>
        <w:t xml:space="preserve">Nach Glück und </w:t>
      </w:r>
      <w:proofErr w:type="spellStart"/>
      <w:r>
        <w:t>ird‘scher</w:t>
      </w:r>
      <w:proofErr w:type="spellEnd"/>
      <w:r>
        <w:t xml:space="preserve"> Seligkeit? </w:t>
      </w:r>
    </w:p>
    <w:p w14:paraId="2B275B62" w14:textId="77777777" w:rsidR="004E13CA" w:rsidRDefault="004E13CA" w:rsidP="004E13CA">
      <w:pPr>
        <w:pStyle w:val="StandardWeb"/>
      </w:pPr>
      <w:r>
        <w:t>Du suchest nicht, was uns gehöret,</w:t>
      </w:r>
      <w:r>
        <w:br/>
        <w:t>Du suchest uns, uns ganz und gar;</w:t>
      </w:r>
      <w:r>
        <w:br/>
        <w:t>Wir aber nehmen tief betöret</w:t>
      </w:r>
      <w:r>
        <w:br/>
        <w:t xml:space="preserve">Nur den Verlust, nicht dich gewahr, </w:t>
      </w:r>
    </w:p>
    <w:p w14:paraId="1FE99AD7" w14:textId="77777777" w:rsidR="004E13CA" w:rsidRDefault="004E13CA" w:rsidP="004E13CA">
      <w:pPr>
        <w:pStyle w:val="StandardWeb"/>
      </w:pPr>
      <w:r>
        <w:t>Der du in allen unsern Nöten</w:t>
      </w:r>
      <w:r>
        <w:br/>
        <w:t>Dich selber nur uns geben willst</w:t>
      </w:r>
      <w:r>
        <w:br/>
        <w:t>Und selbst im schmerzenreichen Töten</w:t>
      </w:r>
      <w:r>
        <w:br/>
        <w:t xml:space="preserve">Nur unser tiefstes Sehnen stillst. </w:t>
      </w:r>
    </w:p>
    <w:p w14:paraId="5FE5F495" w14:textId="77777777" w:rsidR="004E13CA" w:rsidRDefault="004E13CA" w:rsidP="004E13CA">
      <w:pPr>
        <w:pStyle w:val="StandardWeb"/>
      </w:pPr>
      <w:r>
        <w:t>Wärst du nicht selbst für uns gestorben,</w:t>
      </w:r>
      <w:r>
        <w:br/>
        <w:t xml:space="preserve">Wie könnten wir solch Tun </w:t>
      </w:r>
      <w:proofErr w:type="spellStart"/>
      <w:r>
        <w:t>versteh‘n</w:t>
      </w:r>
      <w:proofErr w:type="spellEnd"/>
      <w:r>
        <w:t>?</w:t>
      </w:r>
      <w:r>
        <w:br/>
        <w:t>Du hast im Tod für uns geworden,</w:t>
      </w:r>
      <w:r>
        <w:br/>
        <w:t xml:space="preserve">Auf dass wir ein zum Leben </w:t>
      </w:r>
      <w:proofErr w:type="spellStart"/>
      <w:r>
        <w:t>geh‘n</w:t>
      </w:r>
      <w:proofErr w:type="spellEnd"/>
      <w:r>
        <w:t>.</w:t>
      </w:r>
    </w:p>
    <w:p w14:paraId="13E4E71A" w14:textId="77777777" w:rsidR="004E13CA" w:rsidRDefault="004E13CA" w:rsidP="004E13CA">
      <w:pPr>
        <w:pStyle w:val="StandardWeb"/>
      </w:pPr>
      <w:r>
        <w:t>So nimm das Herz, das dir gehöret,</w:t>
      </w:r>
      <w:r>
        <w:br/>
        <w:t>Nimm es mit seinem ganzen Leid!</w:t>
      </w:r>
      <w:r>
        <w:br/>
        <w:t>Wer zu der Fahne Christi schwöret,</w:t>
      </w:r>
      <w:r>
        <w:br/>
        <w:t xml:space="preserve">Der muss auch halten seinen Eid. </w:t>
      </w:r>
    </w:p>
    <w:p w14:paraId="4F82844C" w14:textId="77777777" w:rsidR="004E13CA" w:rsidRDefault="004E13CA" w:rsidP="004E13CA">
      <w:pPr>
        <w:pStyle w:val="StandardWeb"/>
      </w:pPr>
      <w:r>
        <w:t>Du nimmst die Lieben uns vom Herzen;</w:t>
      </w:r>
      <w:r>
        <w:br/>
        <w:t>Die Liebe selber nimmst du nicht,</w:t>
      </w:r>
      <w:r>
        <w:br/>
        <w:t xml:space="preserve">Und aus dem Quell der </w:t>
      </w:r>
      <w:proofErr w:type="spellStart"/>
      <w:r>
        <w:t>bitter‘n</w:t>
      </w:r>
      <w:proofErr w:type="spellEnd"/>
      <w:r>
        <w:t xml:space="preserve"> Schmerzen</w:t>
      </w:r>
      <w:r>
        <w:br/>
        <w:t xml:space="preserve">Ein Strom von Seligkeiten bricht. </w:t>
      </w:r>
    </w:p>
    <w:p w14:paraId="5D1A25C2" w14:textId="77777777" w:rsidR="004E13CA" w:rsidRDefault="004E13CA" w:rsidP="004E13CA">
      <w:pPr>
        <w:pStyle w:val="StandardWeb"/>
      </w:pPr>
      <w:r>
        <w:t>Drum stille von den Opfergaben!</w:t>
      </w:r>
      <w:r>
        <w:br/>
        <w:t>Du warst das Opfer, du allein</w:t>
      </w:r>
      <w:r>
        <w:br/>
        <w:t>Wir aber, was wir sind und haben,</w:t>
      </w:r>
      <w:r>
        <w:br/>
        <w:t xml:space="preserve">Sind dein und bleiben ewig dein. </w:t>
      </w:r>
    </w:p>
    <w:p w14:paraId="103756A6" w14:textId="77777777" w:rsidR="00CE3FB5" w:rsidRDefault="00CE3FB5" w:rsidP="00CE3FB5">
      <w:pPr>
        <w:pStyle w:val="berschrift1"/>
      </w:pPr>
      <w:r w:rsidRPr="0099522E">
        <w:t>Was mich in dieser Feierstunde</w:t>
      </w:r>
    </w:p>
    <w:p w14:paraId="3603E2DD" w14:textId="77777777" w:rsidR="00CE3FB5" w:rsidRDefault="00CE3FB5" w:rsidP="00CE3FB5">
      <w:pPr>
        <w:pStyle w:val="StandardWeb"/>
      </w:pPr>
      <w:r>
        <w:t>Was mich in dieser Feierstunde</w:t>
      </w:r>
      <w:r>
        <w:br/>
        <w:t>In Dank und Wonne still durchbebt,</w:t>
      </w:r>
      <w:r>
        <w:br/>
        <w:t>In meines Geistes tiefstem Grunde</w:t>
      </w:r>
      <w:r>
        <w:br/>
        <w:t xml:space="preserve">Ale </w:t>
      </w:r>
      <w:proofErr w:type="spellStart"/>
      <w:r>
        <w:t>sel’ge</w:t>
      </w:r>
      <w:proofErr w:type="spellEnd"/>
      <w:r>
        <w:t xml:space="preserve"> Offenbarung lebt,</w:t>
      </w:r>
      <w:r>
        <w:br/>
        <w:t>Es ist zu groß, es ganz zu sagen</w:t>
      </w:r>
      <w:r>
        <w:br/>
        <w:t>Und geht mir über Sinn und Mut:</w:t>
      </w:r>
      <w:r>
        <w:br/>
        <w:t>Denn unter Zittern, unter Zagen</w:t>
      </w:r>
      <w:r>
        <w:br/>
        <w:t xml:space="preserve">Erhielt mir Gott mein liebstes Gut. </w:t>
      </w:r>
    </w:p>
    <w:p w14:paraId="4E2319D7" w14:textId="77777777" w:rsidR="00CE3FB5" w:rsidRDefault="00CE3FB5" w:rsidP="00CE3FB5">
      <w:pPr>
        <w:pStyle w:val="StandardWeb"/>
      </w:pPr>
      <w:r>
        <w:t>Mein Himmel stand in roten Flammen</w:t>
      </w:r>
      <w:r>
        <w:br/>
        <w:t>Und Blitze zuckten durch die Nacht,</w:t>
      </w:r>
      <w:r>
        <w:br/>
        <w:t>Ich schrak und sank erschöpft zusammen,</w:t>
      </w:r>
      <w:r>
        <w:br/>
        <w:t>Bezwungen von des Jammers Macht,</w:t>
      </w:r>
      <w:r>
        <w:br/>
        <w:t>Erschüttert tief von Furcht und Grauen,</w:t>
      </w:r>
      <w:r>
        <w:br/>
        <w:t xml:space="preserve">Von </w:t>
      </w:r>
      <w:proofErr w:type="spellStart"/>
      <w:r>
        <w:t>grassen</w:t>
      </w:r>
      <w:proofErr w:type="spellEnd"/>
      <w:r>
        <w:t xml:space="preserve"> Bildern rings umlegt,</w:t>
      </w:r>
      <w:r>
        <w:br/>
        <w:t>Wie wenn das Raubtier seine Klauen</w:t>
      </w:r>
      <w:r>
        <w:br/>
        <w:t xml:space="preserve">In eines Wandrers Seite schlägt. </w:t>
      </w:r>
    </w:p>
    <w:p w14:paraId="33A339FA" w14:textId="77777777" w:rsidR="00CE3FB5" w:rsidRDefault="00CE3FB5" w:rsidP="00CE3FB5">
      <w:pPr>
        <w:pStyle w:val="StandardWeb"/>
      </w:pPr>
      <w:r>
        <w:t xml:space="preserve">O </w:t>
      </w:r>
      <w:proofErr w:type="spellStart"/>
      <w:r>
        <w:t>selger</w:t>
      </w:r>
      <w:proofErr w:type="spellEnd"/>
      <w:r>
        <w:t xml:space="preserve"> Strahl von lichter Höhe,</w:t>
      </w:r>
      <w:r>
        <w:br/>
        <w:t xml:space="preserve">O Glanz voll </w:t>
      </w:r>
      <w:proofErr w:type="spellStart"/>
      <w:r>
        <w:t>ewger</w:t>
      </w:r>
      <w:proofErr w:type="spellEnd"/>
      <w:r>
        <w:t xml:space="preserve"> Herrlichkeit,</w:t>
      </w:r>
      <w:r>
        <w:br/>
        <w:t>In meines Herzens tiefstes Wehe</w:t>
      </w:r>
      <w:r>
        <w:br/>
        <w:t>Das Zeichen einer bessern Zeit!</w:t>
      </w:r>
      <w:r>
        <w:br/>
        <w:t>Erbarmen, ruft es laut, erbarmen</w:t>
      </w:r>
      <w:r>
        <w:br/>
        <w:t>Will sich der Herr des Lebens dein,</w:t>
      </w:r>
      <w:r>
        <w:br/>
        <w:t>Sie soll in ihres Schöpfers Armen</w:t>
      </w:r>
      <w:r>
        <w:br/>
        <w:t xml:space="preserve">Geborgen und gerettet sein! </w:t>
      </w:r>
    </w:p>
    <w:p w14:paraId="17F402BD" w14:textId="77777777" w:rsidR="00CE3FB5" w:rsidRDefault="00CE3FB5" w:rsidP="00CE3FB5">
      <w:pPr>
        <w:pStyle w:val="StandardWeb"/>
      </w:pPr>
      <w:r>
        <w:t>Der Gütige und stets Getreue</w:t>
      </w:r>
      <w:r>
        <w:br/>
        <w:t>Zerbricht nicht das geknickte Rohr;</w:t>
      </w:r>
      <w:r>
        <w:br/>
        <w:t>Verglimmen will das Licht, aufs Neue</w:t>
      </w:r>
      <w:r>
        <w:br/>
        <w:t xml:space="preserve">Facht </w:t>
      </w:r>
      <w:proofErr w:type="spellStart"/>
      <w:r>
        <w:t>ers</w:t>
      </w:r>
      <w:proofErr w:type="spellEnd"/>
      <w:r>
        <w:t xml:space="preserve"> zur Flamme hell empor;</w:t>
      </w:r>
      <w:r>
        <w:br/>
        <w:t>Er wird es gnädig auch vollenden,</w:t>
      </w:r>
      <w:r>
        <w:br/>
        <w:t>Ich harre sein in Zuversicht,</w:t>
      </w:r>
      <w:r>
        <w:br/>
        <w:t>Er reichet uns mit Vaterhänden,</w:t>
      </w:r>
      <w:r>
        <w:br/>
        <w:t xml:space="preserve">Was uns an Leib und Seel gebricht. </w:t>
      </w:r>
    </w:p>
    <w:p w14:paraId="0719DB1D" w14:textId="77777777" w:rsidR="00CE3FB5" w:rsidRDefault="00CE3FB5" w:rsidP="00CE3FB5">
      <w:pPr>
        <w:pStyle w:val="StandardWeb"/>
      </w:pPr>
      <w:r>
        <w:t>Lobsingen will ich, ja lobsingen</w:t>
      </w:r>
      <w:r>
        <w:br/>
        <w:t>Dem Retter all mein Leben lang;</w:t>
      </w:r>
      <w:r>
        <w:br/>
        <w:t>Zum Himmel soll mein Lied sich schwingen,</w:t>
      </w:r>
      <w:r>
        <w:br/>
        <w:t>Zum Himmel meines Lebens Gang;</w:t>
      </w:r>
      <w:r>
        <w:br/>
        <w:t>In stiller Demut will ich wandeln,</w:t>
      </w:r>
      <w:r>
        <w:br/>
        <w:t>Gedenkend an mein großes Leid;</w:t>
      </w:r>
      <w:r>
        <w:br/>
        <w:t>In Glauben, Lieben, Hoffen, Handeln</w:t>
      </w:r>
      <w:r>
        <w:br/>
        <w:t xml:space="preserve">Ihm freudig dienen allezeit. </w:t>
      </w:r>
    </w:p>
    <w:p w14:paraId="05F7A1D5" w14:textId="77777777" w:rsidR="00CE3FB5" w:rsidRDefault="00CE3FB5" w:rsidP="00CE3FB5">
      <w:pPr>
        <w:pStyle w:val="StandardWeb"/>
      </w:pPr>
      <w:r>
        <w:t xml:space="preserve">Ich </w:t>
      </w:r>
      <w:proofErr w:type="spellStart"/>
      <w:r>
        <w:t>seh</w:t>
      </w:r>
      <w:proofErr w:type="spellEnd"/>
      <w:r>
        <w:t xml:space="preserve"> dein ganzes Liebeleben</w:t>
      </w:r>
      <w:r>
        <w:br/>
        <w:t>Vor mir im hellen Sonnenglanz;</w:t>
      </w:r>
      <w:r>
        <w:br/>
        <w:t xml:space="preserve">Ich </w:t>
      </w:r>
      <w:proofErr w:type="spellStart"/>
      <w:r>
        <w:t>seh</w:t>
      </w:r>
      <w:proofErr w:type="spellEnd"/>
      <w:r>
        <w:t xml:space="preserve"> dich mit der Myrthe schweben,</w:t>
      </w:r>
      <w:r>
        <w:br/>
        <w:t>Seh dich in unsrer Kinder Kranz;</w:t>
      </w:r>
      <w:r>
        <w:br/>
        <w:t>Wer zählt am Himmel alle Sterne,</w:t>
      </w:r>
      <w:r>
        <w:br/>
        <w:t>Der stillen Freuden lichten Zug,</w:t>
      </w:r>
      <w:r>
        <w:br/>
        <w:t>Seit Gottes Engel aus der Ferne</w:t>
      </w:r>
      <w:r>
        <w:br/>
        <w:t xml:space="preserve">Zu mir dein trautes Lieben trug? </w:t>
      </w:r>
    </w:p>
    <w:p w14:paraId="080827FF" w14:textId="77777777" w:rsidR="00CE3FB5" w:rsidRDefault="00CE3FB5" w:rsidP="00CE3FB5">
      <w:pPr>
        <w:pStyle w:val="StandardWeb"/>
      </w:pPr>
      <w:r>
        <w:t>Wohlauf mein Herz und lass das Zagen,</w:t>
      </w:r>
      <w:r>
        <w:br/>
        <w:t>Denk an den Retter in der Not,</w:t>
      </w:r>
      <w:r>
        <w:br/>
        <w:t>Lass deine Seufzer, deine Klagen,</w:t>
      </w:r>
      <w:r>
        <w:br/>
        <w:t>Denk an das selige Gebot:</w:t>
      </w:r>
      <w:r>
        <w:br/>
        <w:t>„Seid froh in Hoffnung, duldet stille,</w:t>
      </w:r>
      <w:r>
        <w:br/>
        <w:t>Wie hoch die Flut der Trübsal geht;</w:t>
      </w:r>
      <w:r>
        <w:br/>
        <w:t xml:space="preserve">Sprecht, es </w:t>
      </w:r>
      <w:proofErr w:type="spellStart"/>
      <w:r>
        <w:t>gescheh</w:t>
      </w:r>
      <w:proofErr w:type="spellEnd"/>
      <w:r>
        <w:t xml:space="preserve"> sein </w:t>
      </w:r>
      <w:proofErr w:type="spellStart"/>
      <w:r>
        <w:t>heilger</w:t>
      </w:r>
      <w:proofErr w:type="spellEnd"/>
      <w:r>
        <w:t xml:space="preserve"> Wille,</w:t>
      </w:r>
      <w:r>
        <w:br/>
        <w:t>Und haltet treu an dem Gebet!“</w:t>
      </w:r>
    </w:p>
    <w:p w14:paraId="3BF31D48" w14:textId="77777777" w:rsidR="00CE3FB5" w:rsidRDefault="00CE3FB5" w:rsidP="00CE3FB5">
      <w:pPr>
        <w:pStyle w:val="StandardWeb"/>
      </w:pPr>
      <w:r>
        <w:t>Es strömt aus tausend Wunden</w:t>
      </w:r>
      <w:r>
        <w:br/>
        <w:t>Mir Blut und Leben hin</w:t>
      </w:r>
      <w:r>
        <w:br/>
        <w:t>In diesen bängsten Stunden,</w:t>
      </w:r>
      <w:r>
        <w:br/>
        <w:t>Und irre schwankt mein Sinn.</w:t>
      </w:r>
      <w:r>
        <w:br/>
        <w:t>Es zuckt das Herz zusammen</w:t>
      </w:r>
      <w:r>
        <w:br/>
        <w:t>In seines Schöpfers Hand,</w:t>
      </w:r>
      <w:r>
        <w:br/>
        <w:t>Es wühlt in Glut und Flammen</w:t>
      </w:r>
      <w:r>
        <w:br/>
        <w:t xml:space="preserve">Der ungeheure Brand. </w:t>
      </w:r>
    </w:p>
    <w:p w14:paraId="6ED5CD2E" w14:textId="77777777" w:rsidR="0099522E" w:rsidRDefault="0099522E" w:rsidP="0099522E">
      <w:pPr>
        <w:pStyle w:val="berschrift1"/>
      </w:pPr>
      <w:r w:rsidRPr="0099522E">
        <w:t>Was willst du mir am frühen Morgen sagen</w:t>
      </w:r>
    </w:p>
    <w:p w14:paraId="1B2D5DFE" w14:textId="77777777" w:rsidR="0099522E" w:rsidRDefault="0099522E" w:rsidP="0099522E">
      <w:pPr>
        <w:pStyle w:val="StandardWeb"/>
      </w:pPr>
      <w:r>
        <w:t>Was willst du mir am frühen Morgen sagen,</w:t>
      </w:r>
      <w:r>
        <w:br/>
        <w:t>Du mein geliebter jugendlicher Fluss,</w:t>
      </w:r>
      <w:r>
        <w:br/>
        <w:t xml:space="preserve">Mit deiner klaren Wellen </w:t>
      </w:r>
      <w:proofErr w:type="spellStart"/>
      <w:r>
        <w:t>muntrem</w:t>
      </w:r>
      <w:proofErr w:type="spellEnd"/>
      <w:r>
        <w:t xml:space="preserve"> Jagen,</w:t>
      </w:r>
      <w:r>
        <w:br/>
        <w:t>Mit deiner Freude schäumendem Erguss?</w:t>
      </w:r>
      <w:r>
        <w:br/>
        <w:t>Als wir uns gestern in den Felsen trafen,</w:t>
      </w:r>
      <w:r>
        <w:br/>
        <w:t>Sprang ich mit dir bis zu der tiefen Nacht:</w:t>
      </w:r>
      <w:r>
        <w:br/>
        <w:t xml:space="preserve">Der müde Wandrer musste </w:t>
      </w:r>
      <w:proofErr w:type="spellStart"/>
      <w:r>
        <w:t>ruhn</w:t>
      </w:r>
      <w:proofErr w:type="spellEnd"/>
      <w:r>
        <w:t xml:space="preserve"> und schlafen,</w:t>
      </w:r>
      <w:r>
        <w:br/>
        <w:t xml:space="preserve">Du aber hast gejubelt und gelacht. </w:t>
      </w:r>
    </w:p>
    <w:p w14:paraId="367B8B8D" w14:textId="77777777" w:rsidR="0099522E" w:rsidRDefault="0099522E" w:rsidP="0099522E">
      <w:pPr>
        <w:pStyle w:val="StandardWeb"/>
      </w:pPr>
      <w:r>
        <w:t>Noch liegt die Nacht im stillen Tannengrunde,</w:t>
      </w:r>
      <w:r>
        <w:br/>
        <w:t>Mein Vogel singt sein helles Morgenlied;</w:t>
      </w:r>
      <w:r>
        <w:br/>
        <w:t>Da schallt dein Ruf schon rauschend in die Runde,</w:t>
      </w:r>
      <w:r>
        <w:br/>
        <w:t>Wie schon das Licht auf deinem Spiegel zieht.</w:t>
      </w:r>
      <w:r>
        <w:br/>
        <w:t xml:space="preserve">So eilt der Geist dem </w:t>
      </w:r>
      <w:proofErr w:type="spellStart"/>
      <w:r>
        <w:t>künft’gen</w:t>
      </w:r>
      <w:proofErr w:type="spellEnd"/>
      <w:r>
        <w:t xml:space="preserve"> Tag entgegen,</w:t>
      </w:r>
      <w:r>
        <w:br/>
        <w:t>Umfangen noch von Nacht und Dämmerung,</w:t>
      </w:r>
      <w:r>
        <w:br/>
        <w:t>Und hebt sich hoch mit kühnen Flügelschlägen</w:t>
      </w:r>
      <w:r>
        <w:br/>
        <w:t xml:space="preserve">Zum Quell des Lichts in seiner Ahnung Schwung. </w:t>
      </w:r>
    </w:p>
    <w:p w14:paraId="3CA5757E" w14:textId="77777777" w:rsidR="0099522E" w:rsidRDefault="0099522E" w:rsidP="0099522E">
      <w:pPr>
        <w:pStyle w:val="StandardWeb"/>
      </w:pPr>
      <w:r>
        <w:t>Woher wir kommen und wohin wir gehen,</w:t>
      </w:r>
      <w:r>
        <w:br/>
        <w:t xml:space="preserve">Wir </w:t>
      </w:r>
      <w:proofErr w:type="spellStart"/>
      <w:r>
        <w:t>wissens</w:t>
      </w:r>
      <w:proofErr w:type="spellEnd"/>
      <w:r>
        <w:t xml:space="preserve"> nicht, macht es nicht offenbar</w:t>
      </w:r>
      <w:r>
        <w:br/>
        <w:t>In seines Geistes wunderbarem Wehen,</w:t>
      </w:r>
      <w:r>
        <w:br/>
        <w:t>Er, der da sein wird, ist und immer war.</w:t>
      </w:r>
      <w:r>
        <w:br/>
        <w:t>Geheimnisvoll ergießet sich das Leben</w:t>
      </w:r>
      <w:r>
        <w:br/>
        <w:t>Aus tiefem Born unendlich durch die Welt;</w:t>
      </w:r>
      <w:r>
        <w:br/>
        <w:t>Und Well auf Welle wird in leichtem Schweben</w:t>
      </w:r>
      <w:r>
        <w:br/>
        <w:t xml:space="preserve">Der kaum </w:t>
      </w:r>
      <w:proofErr w:type="spellStart"/>
      <w:r>
        <w:t>ergossnen</w:t>
      </w:r>
      <w:proofErr w:type="spellEnd"/>
      <w:r>
        <w:t xml:space="preserve"> fliegend zugesellt. </w:t>
      </w:r>
    </w:p>
    <w:p w14:paraId="32993160" w14:textId="77777777" w:rsidR="0099522E" w:rsidRDefault="0099522E" w:rsidP="0099522E">
      <w:pPr>
        <w:pStyle w:val="StandardWeb"/>
      </w:pPr>
      <w:r>
        <w:t>Hin eilt die Flut, und wie sie voll von Segen</w:t>
      </w:r>
      <w:r>
        <w:br/>
        <w:t>Der Zeiten und des Raumes Fülle tränkt,</w:t>
      </w:r>
      <w:r>
        <w:br/>
        <w:t xml:space="preserve">So wird mit leisen und </w:t>
      </w:r>
      <w:proofErr w:type="spellStart"/>
      <w:r>
        <w:t>gewaltgen</w:t>
      </w:r>
      <w:proofErr w:type="spellEnd"/>
      <w:r>
        <w:t xml:space="preserve"> Schlägen</w:t>
      </w:r>
      <w:r>
        <w:br/>
        <w:t>Auch alles Dasein tief in sie versenkt.</w:t>
      </w:r>
      <w:r>
        <w:br/>
        <w:t>Gestalten nahen und Gestalten fliehen,</w:t>
      </w:r>
      <w:r>
        <w:br/>
        <w:t>Und ein Geschlecht ums andre geht zur Ruh;</w:t>
      </w:r>
      <w:r>
        <w:br/>
        <w:t>Was hold und gut und köstlich ist gediehen,</w:t>
      </w:r>
      <w:r>
        <w:br/>
        <w:t xml:space="preserve">Es ist dahin in kaum erblicktem Nu. </w:t>
      </w:r>
    </w:p>
    <w:p w14:paraId="3A07F81B" w14:textId="77777777" w:rsidR="0099522E" w:rsidRDefault="0099522E" w:rsidP="0099522E">
      <w:pPr>
        <w:pStyle w:val="StandardWeb"/>
      </w:pPr>
      <w:r>
        <w:t>Und über all der tausendfachen Wandlung</w:t>
      </w:r>
      <w:r>
        <w:br/>
        <w:t>Schwebt Gottes Geist in hoher Schöpferkraft,</w:t>
      </w:r>
      <w:r>
        <w:br/>
        <w:t>Und seine Tat ists, seines Willens Handlung,</w:t>
      </w:r>
      <w:r>
        <w:br/>
        <w:t xml:space="preserve">Die </w:t>
      </w:r>
      <w:proofErr w:type="spellStart"/>
      <w:r>
        <w:t>Erd</w:t>
      </w:r>
      <w:proofErr w:type="spellEnd"/>
      <w:r>
        <w:t xml:space="preserve"> und Himmel stündlich neu erschafft.</w:t>
      </w:r>
      <w:r>
        <w:br/>
        <w:t>Ein Tag verkündet strahlend es dem andern,</w:t>
      </w:r>
      <w:r>
        <w:br/>
      </w:r>
      <w:proofErr w:type="spellStart"/>
      <w:r>
        <w:t>Alnächtlich</w:t>
      </w:r>
      <w:proofErr w:type="spellEnd"/>
      <w:r>
        <w:t xml:space="preserve"> geht das Wunder durch die Welt,</w:t>
      </w:r>
      <w:r>
        <w:br/>
        <w:t>Und alle Pfade, die wir mögen wandern,</w:t>
      </w:r>
      <w:r>
        <w:br/>
        <w:t xml:space="preserve">Sie sind von seinem </w:t>
      </w:r>
      <w:proofErr w:type="spellStart"/>
      <w:r>
        <w:t>ewgen</w:t>
      </w:r>
      <w:proofErr w:type="spellEnd"/>
      <w:r>
        <w:t xml:space="preserve"> Licht erhellt. </w:t>
      </w:r>
    </w:p>
    <w:p w14:paraId="5EC6018B" w14:textId="77777777" w:rsidR="0099522E" w:rsidRDefault="0099522E" w:rsidP="0099522E">
      <w:pPr>
        <w:pStyle w:val="StandardWeb"/>
      </w:pPr>
      <w:r>
        <w:t>Und Alles preist den Schöpfer der Geschlechter,</w:t>
      </w:r>
      <w:r>
        <w:br/>
        <w:t xml:space="preserve">Vor </w:t>
      </w:r>
      <w:proofErr w:type="spellStart"/>
      <w:r>
        <w:t>dems</w:t>
      </w:r>
      <w:proofErr w:type="spellEnd"/>
      <w:r>
        <w:t xml:space="preserve"> kein Erstes und kein Letztes gibt,</w:t>
      </w:r>
      <w:r>
        <w:br/>
        <w:t>Der als ein treuer Vater, ein gerechter,</w:t>
      </w:r>
      <w:r>
        <w:br/>
        <w:t>Den Jüngsten wie den Erstgebornen liebt:</w:t>
      </w:r>
      <w:r>
        <w:br/>
        <w:t>Was nach einander rätselhaft entstehet</w:t>
      </w:r>
      <w:r>
        <w:br/>
        <w:t>Und nach einander wird dem Tod zum Raub,</w:t>
      </w:r>
      <w:r>
        <w:br/>
        <w:t>Für ihn, dem nichts Erschaffenes entgehet,</w:t>
      </w:r>
      <w:r>
        <w:br/>
        <w:t xml:space="preserve">Ist Alles Blüte, Frucht und grünes Laub. </w:t>
      </w:r>
    </w:p>
    <w:p w14:paraId="6D361440" w14:textId="77777777" w:rsidR="0099522E" w:rsidRDefault="0099522E" w:rsidP="0099522E">
      <w:pPr>
        <w:pStyle w:val="StandardWeb"/>
      </w:pPr>
      <w:r>
        <w:t>Er pflücket sie und ordnet sie zusammen</w:t>
      </w:r>
      <w:r>
        <w:br/>
        <w:t xml:space="preserve">In ein </w:t>
      </w:r>
      <w:proofErr w:type="spellStart"/>
      <w:r>
        <w:t>verschlungnes</w:t>
      </w:r>
      <w:proofErr w:type="spellEnd"/>
      <w:r>
        <w:t xml:space="preserve"> wundervolles Eins;</w:t>
      </w:r>
      <w:r>
        <w:br/>
        <w:t>Und wann sie kamen und woher sie stammen,</w:t>
      </w:r>
      <w:r>
        <w:br/>
        <w:t>Es fehlet ihrer aller dennoch keins;</w:t>
      </w:r>
      <w:r>
        <w:br/>
        <w:t>Nur immer voller wird der Kranz gewunden,</w:t>
      </w:r>
      <w:r>
        <w:br/>
        <w:t>Dem nichts zu früh und nichts zu spät entsprießt;</w:t>
      </w:r>
      <w:r>
        <w:br/>
        <w:t>Doch hat kein sterblich Auge noch gefunden,</w:t>
      </w:r>
      <w:r>
        <w:br/>
        <w:t xml:space="preserve">Wie er sich einstens überherrlich schließt. </w:t>
      </w:r>
    </w:p>
    <w:p w14:paraId="086F7796" w14:textId="77777777" w:rsidR="004E13CA" w:rsidRDefault="004E13CA" w:rsidP="004E13CA">
      <w:pPr>
        <w:pStyle w:val="berschrift1"/>
      </w:pPr>
      <w:r w:rsidRPr="004E13CA">
        <w:t>Weißt du, o Seele auch, was gottgelassen heißt?</w:t>
      </w:r>
    </w:p>
    <w:p w14:paraId="374B7675" w14:textId="77777777" w:rsidR="004E13CA" w:rsidRDefault="004E13CA" w:rsidP="004E13CA">
      <w:pPr>
        <w:pStyle w:val="StandardWeb"/>
      </w:pPr>
      <w:r>
        <w:t>Weißt du, o Seele auch, was gottgelassen heißt?</w:t>
      </w:r>
      <w:r>
        <w:br/>
        <w:t xml:space="preserve">Das ist ein stiller Mut, das ist ein </w:t>
      </w:r>
      <w:proofErr w:type="spellStart"/>
      <w:r>
        <w:t>freudger</w:t>
      </w:r>
      <w:proofErr w:type="spellEnd"/>
      <w:r>
        <w:t xml:space="preserve"> Geist,</w:t>
      </w:r>
      <w:r>
        <w:br/>
        <w:t xml:space="preserve">Der </w:t>
      </w:r>
      <w:proofErr w:type="spellStart"/>
      <w:r>
        <w:t>lässet</w:t>
      </w:r>
      <w:proofErr w:type="spellEnd"/>
      <w:r>
        <w:t xml:space="preserve"> alle Lust, die Gott nicht wohlgefällt,</w:t>
      </w:r>
      <w:r>
        <w:br/>
        <w:t xml:space="preserve">Der </w:t>
      </w:r>
      <w:proofErr w:type="spellStart"/>
      <w:r>
        <w:t>lässet</w:t>
      </w:r>
      <w:proofErr w:type="spellEnd"/>
      <w:r>
        <w:t xml:space="preserve"> alles Leid und Traurigkeit der Welt,</w:t>
      </w:r>
      <w:r>
        <w:br/>
        <w:t>Ja selbst die eitle Neu, die stets nur an sich klebt</w:t>
      </w:r>
      <w:r>
        <w:br/>
        <w:t>Und weder Blick noch Herz zum Kreuz des Herrn erhebt,</w:t>
      </w:r>
      <w:r>
        <w:br/>
        <w:t>Die murrt, indem sie nur sich selbst zu richten glaubt</w:t>
      </w:r>
      <w:r>
        <w:br/>
        <w:t xml:space="preserve">Und sich den süßen Trost der </w:t>
      </w:r>
      <w:proofErr w:type="spellStart"/>
      <w:r>
        <w:t>ewgen</w:t>
      </w:r>
      <w:proofErr w:type="spellEnd"/>
      <w:r>
        <w:t xml:space="preserve"> Gnade raubt.</w:t>
      </w:r>
      <w:r>
        <w:br/>
        <w:t>Die Gottgelassenheit, das höchste Pilgergut,</w:t>
      </w:r>
      <w:r>
        <w:br/>
        <w:t>Auf der der Segen hier und die Verheißung ruht,</w:t>
      </w:r>
      <w:r>
        <w:br/>
        <w:t xml:space="preserve">Sie </w:t>
      </w:r>
      <w:proofErr w:type="spellStart"/>
      <w:r>
        <w:t>werd</w:t>
      </w:r>
      <w:proofErr w:type="spellEnd"/>
      <w:r>
        <w:t xml:space="preserve"> und bleibe stets dein liebstes Eigentum</w:t>
      </w:r>
      <w:r>
        <w:br/>
        <w:t xml:space="preserve">Zu deiner Seligkeit und deines Gottes Ruhm! </w:t>
      </w:r>
    </w:p>
    <w:p w14:paraId="13B807A9" w14:textId="77777777" w:rsidR="004E13CA" w:rsidRDefault="004E13CA" w:rsidP="004E13CA">
      <w:pPr>
        <w:pStyle w:val="berschrift1"/>
      </w:pPr>
      <w:r w:rsidRPr="004E13CA">
        <w:t>Wenn sich zwei Freunde von einander scheiden,</w:t>
      </w:r>
    </w:p>
    <w:p w14:paraId="160A9E29" w14:textId="77777777" w:rsidR="004E13CA" w:rsidRDefault="004E13CA" w:rsidP="004E13CA">
      <w:pPr>
        <w:pStyle w:val="StandardWeb"/>
      </w:pPr>
      <w:r>
        <w:t>Wenn sich zwei Freunde von einander scheiden,</w:t>
      </w:r>
      <w:r>
        <w:br/>
        <w:t>So sagen sie sich wohl ein gutes Wort,</w:t>
      </w:r>
      <w:r>
        <w:br/>
        <w:t xml:space="preserve">Das sie als stiller Segen </w:t>
      </w:r>
      <w:proofErr w:type="spellStart"/>
      <w:r>
        <w:t>mög</w:t>
      </w:r>
      <w:proofErr w:type="spellEnd"/>
      <w:r>
        <w:t xml:space="preserve"> begleiten;</w:t>
      </w:r>
      <w:r>
        <w:br/>
        <w:t>Jedweden freundlich hin an seinen Ort.</w:t>
      </w:r>
      <w:r>
        <w:br/>
        <w:t>Du gehst von dannen manche ernste Stunde</w:t>
      </w:r>
      <w:r>
        <w:br/>
        <w:t>Hat unsern Geist, hat unser Herz bewegt</w:t>
      </w:r>
      <w:r>
        <w:br/>
        <w:t>Die große Frage und die große Kunde,</w:t>
      </w:r>
      <w:r>
        <w:br/>
        <w:t>Was unser Sein im tiefsten Grunde hegt;</w:t>
      </w:r>
      <w:r>
        <w:br/>
        <w:t>Und eh ein Kreis des Forschens war geschlossen,</w:t>
      </w:r>
      <w:r>
        <w:br/>
        <w:t xml:space="preserve">War uns die Frist als wie im Nu verflossen. </w:t>
      </w:r>
    </w:p>
    <w:p w14:paraId="3062547A" w14:textId="77777777" w:rsidR="004E13CA" w:rsidRDefault="004E13CA" w:rsidP="004E13CA">
      <w:pPr>
        <w:pStyle w:val="StandardWeb"/>
      </w:pPr>
      <w:r>
        <w:t>Ein Kleines nur von seiner Weisheit Fülle</w:t>
      </w:r>
      <w:r>
        <w:br/>
        <w:t>Hat uns der Ewige hier anvertraut,</w:t>
      </w:r>
      <w:r>
        <w:br/>
        <w:t>Und unter bunter, tausendfacher Hülle</w:t>
      </w:r>
      <w:r>
        <w:br/>
        <w:t>Die Welt der Wahrheit schonend aufgebaut.</w:t>
      </w:r>
      <w:r>
        <w:br/>
        <w:t>Wie er das Auge schütte vor Erblindung</w:t>
      </w:r>
      <w:r>
        <w:br/>
        <w:t xml:space="preserve">Vor seines </w:t>
      </w:r>
      <w:proofErr w:type="spellStart"/>
      <w:r>
        <w:t>irdschen</w:t>
      </w:r>
      <w:proofErr w:type="spellEnd"/>
      <w:r>
        <w:t xml:space="preserve"> Lichtes Überpracht,</w:t>
      </w:r>
      <w:r>
        <w:br/>
        <w:t>Schirmt er den Geist und jegliche Empfindung</w:t>
      </w:r>
      <w:r>
        <w:br/>
        <w:t>Und löset ihre Binde leicht und sacht,</w:t>
      </w:r>
      <w:r>
        <w:br/>
        <w:t xml:space="preserve">Bis sie erstarkt und </w:t>
      </w:r>
      <w:proofErr w:type="spellStart"/>
      <w:r>
        <w:t>mählig</w:t>
      </w:r>
      <w:proofErr w:type="spellEnd"/>
      <w:r>
        <w:t xml:space="preserve"> sich gewöhnen</w:t>
      </w:r>
      <w:r>
        <w:br/>
        <w:t xml:space="preserve">Ans volle </w:t>
      </w:r>
      <w:proofErr w:type="spellStart"/>
      <w:r>
        <w:t>Anschaun</w:t>
      </w:r>
      <w:proofErr w:type="spellEnd"/>
      <w:r>
        <w:t xml:space="preserve"> alles Wahren, Schönen. </w:t>
      </w:r>
    </w:p>
    <w:p w14:paraId="474F8E08" w14:textId="77777777" w:rsidR="004E13CA" w:rsidRDefault="004E13CA" w:rsidP="004E13CA">
      <w:pPr>
        <w:pStyle w:val="StandardWeb"/>
      </w:pPr>
      <w:r>
        <w:t>Groß im Gewähren, größer im Versagen,</w:t>
      </w:r>
      <w:r>
        <w:br/>
        <w:t>Erzieht er sich sein menschliches Geschlecht,</w:t>
      </w:r>
      <w:r>
        <w:br/>
        <w:t>Und übet trotz der ungestümen Klagen</w:t>
      </w:r>
      <w:r>
        <w:br/>
        <w:t>Fest und gelind sein hohes Vaterrecht,</w:t>
      </w:r>
      <w:r>
        <w:br/>
        <w:t>Erschaffend Jeden für die eigne Weise,</w:t>
      </w:r>
      <w:r>
        <w:br/>
        <w:t xml:space="preserve">Fortbildend, führend nach </w:t>
      </w:r>
      <w:proofErr w:type="spellStart"/>
      <w:r>
        <w:t>besondrem</w:t>
      </w:r>
      <w:proofErr w:type="spellEnd"/>
      <w:r>
        <w:t xml:space="preserve"> Plan,</w:t>
      </w:r>
      <w:r>
        <w:br/>
        <w:t>Auf tausend Wegen bei der einen Reise</w:t>
      </w:r>
      <w:r>
        <w:br/>
        <w:t>Zum gleichen Ziel, zur Seligkeit hinan;</w:t>
      </w:r>
      <w:r>
        <w:br/>
        <w:t>Und jeder Wechsel, jede neue Wendung,</w:t>
      </w:r>
      <w:r>
        <w:br/>
        <w:t xml:space="preserve">Sie dienen nur zu seines Plans Vollendung. </w:t>
      </w:r>
    </w:p>
    <w:p w14:paraId="5208AE35" w14:textId="77777777" w:rsidR="004E13CA" w:rsidRDefault="004E13CA" w:rsidP="004E13CA">
      <w:pPr>
        <w:pStyle w:val="StandardWeb"/>
      </w:pPr>
      <w:r>
        <w:t>So nimm auch du dein Teil aus seinen Händen</w:t>
      </w:r>
      <w:r>
        <w:br/>
        <w:t>Mit frohem Sinn und mit Genügen hin!</w:t>
      </w:r>
      <w:r>
        <w:br/>
        <w:t>Reich ist der Herr an Liebe und an Spenden,</w:t>
      </w:r>
      <w:r>
        <w:br/>
        <w:t>Und wer sich freut, der mehret den Gewinn,</w:t>
      </w:r>
      <w:r>
        <w:br/>
        <w:t>Arbeitet mit am großen Gotteswerke,</w:t>
      </w:r>
      <w:r>
        <w:br/>
        <w:t>Und seine Arbeit ist sein höchster Lohn,</w:t>
      </w:r>
      <w:r>
        <w:br/>
        <w:t>Die Schwachheit selbst wird ihm zur neuen Stärke</w:t>
      </w:r>
      <w:r>
        <w:br/>
        <w:t xml:space="preserve">Und alle bösen Zweifel sind </w:t>
      </w:r>
      <w:proofErr w:type="spellStart"/>
      <w:r>
        <w:t>entflohn</w:t>
      </w:r>
      <w:proofErr w:type="spellEnd"/>
      <w:r>
        <w:t>:</w:t>
      </w:r>
      <w:r>
        <w:br/>
        <w:t>Er wirkt, er ruht, in seinem Gott gegründet,</w:t>
      </w:r>
      <w:r>
        <w:br/>
        <w:t>Im Einklang mit der ganzen Welt verbündet.</w:t>
      </w:r>
    </w:p>
    <w:p w14:paraId="699ED7B1" w14:textId="77777777" w:rsidR="004E13CA" w:rsidRDefault="004E13CA" w:rsidP="004E13CA">
      <w:pPr>
        <w:pStyle w:val="berschrift1"/>
      </w:pPr>
      <w:r w:rsidRPr="004E13CA">
        <w:t>Wenn wir nur dir gefallen</w:t>
      </w:r>
    </w:p>
    <w:p w14:paraId="0DC59F09" w14:textId="77777777" w:rsidR="004E13CA" w:rsidRDefault="004E13CA" w:rsidP="004E13CA">
      <w:pPr>
        <w:pStyle w:val="StandardWeb"/>
      </w:pPr>
      <w:r>
        <w:t>Wenn wir nur dir gefallen,</w:t>
      </w:r>
      <w:r>
        <w:br/>
        <w:t>Gilt alles Andre gleich,</w:t>
      </w:r>
      <w:r>
        <w:br/>
        <w:t>Wir sterben oder wallen</w:t>
      </w:r>
      <w:r>
        <w:br/>
        <w:t xml:space="preserve">Noch in der Sonne Reich. </w:t>
      </w:r>
    </w:p>
    <w:p w14:paraId="7172C7CD" w14:textId="77777777" w:rsidR="004E13CA" w:rsidRDefault="004E13CA" w:rsidP="004E13CA">
      <w:pPr>
        <w:pStyle w:val="StandardWeb"/>
      </w:pPr>
      <w:r>
        <w:t>Wohl mir, dass ich dich kenne,</w:t>
      </w:r>
      <w:r>
        <w:br/>
        <w:t>Dass du das Leben bist,</w:t>
      </w:r>
      <w:r>
        <w:br/>
        <w:t>Dass ich dich Heiland nenne</w:t>
      </w:r>
      <w:r>
        <w:br/>
        <w:t xml:space="preserve">Und meinen Jesum Christ. </w:t>
      </w:r>
    </w:p>
    <w:p w14:paraId="5B67F1C4" w14:textId="77777777" w:rsidR="004E13CA" w:rsidRDefault="004E13CA" w:rsidP="004E13CA">
      <w:pPr>
        <w:pStyle w:val="StandardWeb"/>
      </w:pPr>
      <w:r>
        <w:t>Ob uns ein kurzer Schlummer,</w:t>
      </w:r>
      <w:r>
        <w:br/>
        <w:t>Ob Todesschlaf befällt,</w:t>
      </w:r>
      <w:r>
        <w:br/>
        <w:t>Das macht uns keinen Kummer</w:t>
      </w:r>
      <w:r>
        <w:br/>
        <w:t xml:space="preserve">Vor dir, du Herr der Welt. </w:t>
      </w:r>
    </w:p>
    <w:p w14:paraId="3DB2D46E" w14:textId="77777777" w:rsidR="004E13CA" w:rsidRDefault="004E13CA" w:rsidP="004E13CA">
      <w:pPr>
        <w:pStyle w:val="StandardWeb"/>
      </w:pPr>
      <w:r>
        <w:t>Wir bleiben ja dein eigen,</w:t>
      </w:r>
      <w:r>
        <w:br/>
        <w:t>Du hältst des Lebens Bund,</w:t>
      </w:r>
      <w:r>
        <w:br/>
        <w:t>Und brichst gewiss das Schweigen</w:t>
      </w:r>
      <w:r>
        <w:br/>
        <w:t xml:space="preserve">Für uns zu rechter </w:t>
      </w:r>
      <w:proofErr w:type="spellStart"/>
      <w:r>
        <w:t>Stund</w:t>
      </w:r>
      <w:proofErr w:type="spellEnd"/>
      <w:r>
        <w:t xml:space="preserve">. </w:t>
      </w:r>
    </w:p>
    <w:p w14:paraId="108C4CD7" w14:textId="77777777" w:rsidR="004E13CA" w:rsidRDefault="004E13CA" w:rsidP="004E13CA">
      <w:pPr>
        <w:pStyle w:val="StandardWeb"/>
      </w:pPr>
      <w:r>
        <w:t>Schön ists, dieweil ich wohne</w:t>
      </w:r>
      <w:r>
        <w:br/>
        <w:t>In diesem Bau der Zeit;</w:t>
      </w:r>
      <w:r>
        <w:br/>
        <w:t>Noch schöner vor dem Throne</w:t>
      </w:r>
      <w:r>
        <w:br/>
        <w:t xml:space="preserve">Der </w:t>
      </w:r>
      <w:proofErr w:type="spellStart"/>
      <w:r>
        <w:t>ewgen</w:t>
      </w:r>
      <w:proofErr w:type="spellEnd"/>
      <w:r>
        <w:t xml:space="preserve"> Herrlichkeit.</w:t>
      </w:r>
    </w:p>
    <w:p w14:paraId="716C9584" w14:textId="77777777" w:rsidR="004E13CA" w:rsidRDefault="004E13CA" w:rsidP="004E13CA">
      <w:pPr>
        <w:pStyle w:val="StandardWeb"/>
      </w:pPr>
      <w:r>
        <w:t>So lass uns fröhlich wachen</w:t>
      </w:r>
      <w:r>
        <w:br/>
        <w:t>Und ruhig schlafen ein!</w:t>
      </w:r>
      <w:r>
        <w:br/>
        <w:t>Es sind ja deine Sachen;</w:t>
      </w:r>
      <w:r>
        <w:br/>
        <w:t xml:space="preserve">So müssen sie </w:t>
      </w:r>
      <w:proofErr w:type="spellStart"/>
      <w:r>
        <w:t>gedeihn</w:t>
      </w:r>
      <w:proofErr w:type="spellEnd"/>
      <w:r>
        <w:t xml:space="preserve">. </w:t>
      </w:r>
    </w:p>
    <w:p w14:paraId="6DB0D8BE" w14:textId="77777777" w:rsidR="004E13CA" w:rsidRDefault="004E13CA" w:rsidP="004E13CA">
      <w:pPr>
        <w:pStyle w:val="StandardWeb"/>
      </w:pPr>
      <w:r>
        <w:t>Wir sind getrost und heiter</w:t>
      </w:r>
      <w:r>
        <w:br/>
        <w:t>In Lust und in Beschwer,</w:t>
      </w:r>
      <w:r>
        <w:br/>
        <w:t>Wir sind bei dir, und weiter</w:t>
      </w:r>
      <w:r>
        <w:br/>
        <w:t>Begehrt das Herz nicht mehr.</w:t>
      </w:r>
    </w:p>
    <w:p w14:paraId="03296AB6" w14:textId="77777777" w:rsidR="004E13CA" w:rsidRDefault="004E13CA" w:rsidP="004E13CA">
      <w:pPr>
        <w:pStyle w:val="berschrift1"/>
      </w:pPr>
      <w:r w:rsidRPr="004E13CA">
        <w:t>Wer eine Blume sinnend bricht</w:t>
      </w:r>
    </w:p>
    <w:p w14:paraId="66EF76A6" w14:textId="77777777" w:rsidR="004E13CA" w:rsidRDefault="004E13CA" w:rsidP="004E13CA">
      <w:pPr>
        <w:pStyle w:val="StandardWeb"/>
      </w:pPr>
      <w:r>
        <w:t>Wer eine Blume sinnend bricht</w:t>
      </w:r>
      <w:r>
        <w:br/>
        <w:t>Und in ihr liebes Angesicht</w:t>
      </w:r>
      <w:r>
        <w:br/>
        <w:t>Mit klarem Geistesauge schaut</w:t>
      </w:r>
      <w:r>
        <w:br/>
        <w:t>Und all den schönen, stillen Zügen</w:t>
      </w:r>
      <w:r>
        <w:br/>
        <w:t>Folgt mit betrachtendem Genügen,</w:t>
      </w:r>
      <w:r>
        <w:br/>
        <w:t>Dem werden Wunderstimmen laut.</w:t>
      </w:r>
      <w:r>
        <w:br/>
        <w:t>Es ist der Riss zur ganzen Welt</w:t>
      </w:r>
      <w:r>
        <w:br/>
        <w:t>In solchem leichten Blütenzelt</w:t>
      </w:r>
      <w:r>
        <w:br/>
        <w:t>Aufs Zarteste ihm aufgeschlagen,</w:t>
      </w:r>
      <w:r>
        <w:br/>
        <w:t>Und was im innersten Gemüt</w:t>
      </w:r>
      <w:r>
        <w:br/>
        <w:t>Von Träumen und von Bildern blüht,</w:t>
      </w:r>
      <w:r>
        <w:br/>
        <w:t>All unser Jubeln, Sehnen, Klagen</w:t>
      </w:r>
      <w:r>
        <w:br/>
        <w:t xml:space="preserve">Vermag das </w:t>
      </w:r>
      <w:proofErr w:type="spellStart"/>
      <w:r>
        <w:t>Feenvolk</w:t>
      </w:r>
      <w:proofErr w:type="spellEnd"/>
      <w:r>
        <w:t xml:space="preserve"> zu sagen</w:t>
      </w:r>
      <w:r>
        <w:br/>
        <w:t>In allerlieblichsten Gedicht.</w:t>
      </w:r>
      <w:r>
        <w:br/>
        <w:t>Wer wüsste, was es Alles spricht,</w:t>
      </w:r>
      <w:r>
        <w:br/>
        <w:t>Was es im Zauberkreis umfing,</w:t>
      </w:r>
      <w:r>
        <w:br/>
        <w:t>Der trüge Salomonis Ring.</w:t>
      </w:r>
      <w:r>
        <w:br/>
        <w:t>Als sich das Tor geschlossen hat</w:t>
      </w:r>
      <w:r>
        <w:br/>
        <w:t>Vom Paradies und welk und matt</w:t>
      </w:r>
      <w:r>
        <w:br/>
        <w:t>Der Baum des Lebens niederhing,</w:t>
      </w:r>
      <w:r>
        <w:br/>
        <w:t>Sind und die Blumen doch geblieben</w:t>
      </w:r>
      <w:r>
        <w:br/>
        <w:t>Als Album, drin sich Blatt für Blatt</w:t>
      </w:r>
      <w:r>
        <w:br/>
        <w:t xml:space="preserve">Gott selber liebend eingeschrieben. </w:t>
      </w:r>
    </w:p>
    <w:p w14:paraId="0D5885D5" w14:textId="77777777" w:rsidR="00133481" w:rsidRDefault="00133481" w:rsidP="00133481">
      <w:pPr>
        <w:pStyle w:val="berschrift1"/>
      </w:pPr>
      <w:r w:rsidRPr="0099522E">
        <w:t>„Wer ist mein Bruder, meine Mutter, wer?“</w:t>
      </w:r>
    </w:p>
    <w:p w14:paraId="1812EE5C" w14:textId="77777777" w:rsidR="00133481" w:rsidRDefault="00133481" w:rsidP="00133481">
      <w:pPr>
        <w:pStyle w:val="StandardWeb"/>
      </w:pPr>
      <w:r>
        <w:t>„Wer ist mein Bruder, meine Mutter, wer?“</w:t>
      </w:r>
      <w:r>
        <w:br/>
        <w:t>So sprach der Herr, als sie ihn rufen wollten;</w:t>
      </w:r>
      <w:r>
        <w:br/>
        <w:t>Wie fällt dies Wort auf unsre Seele schwer,</w:t>
      </w:r>
      <w:r>
        <w:br/>
        <w:t xml:space="preserve">Wenn wir bedenken, wie wir lieben sollten! </w:t>
      </w:r>
    </w:p>
    <w:p w14:paraId="294EF8D2" w14:textId="77777777" w:rsidR="00133481" w:rsidRDefault="00133481" w:rsidP="00133481">
      <w:pPr>
        <w:pStyle w:val="StandardWeb"/>
      </w:pPr>
      <w:r>
        <w:t>Wir fragen bange, soll denn unsre Hand</w:t>
      </w:r>
      <w:r>
        <w:br/>
        <w:t>Die liebsten Bande wissentlich durchschneiden,</w:t>
      </w:r>
      <w:r>
        <w:br/>
        <w:t>Und, was wir als das Eigenste erkannt,</w:t>
      </w:r>
      <w:r>
        <w:br/>
        <w:t xml:space="preserve">Als Aller Gut </w:t>
      </w:r>
      <w:proofErr w:type="spellStart"/>
      <w:r>
        <w:t>zerstreun</w:t>
      </w:r>
      <w:proofErr w:type="spellEnd"/>
      <w:r>
        <w:t xml:space="preserve"> in alle Weiten? </w:t>
      </w:r>
    </w:p>
    <w:p w14:paraId="55AC4902" w14:textId="77777777" w:rsidR="00133481" w:rsidRDefault="00133481" w:rsidP="00133481">
      <w:pPr>
        <w:pStyle w:val="StandardWeb"/>
      </w:pPr>
      <w:r>
        <w:t>Ist das der Rede schmerzensreicher Sinn,</w:t>
      </w:r>
      <w:r>
        <w:br/>
        <w:t>Und gilt es nur Verleugnen und Entsagen,</w:t>
      </w:r>
      <w:r>
        <w:br/>
        <w:t>Und unsres Herzens süßesten Gewinn</w:t>
      </w:r>
      <w:r>
        <w:br/>
        <w:t xml:space="preserve">In tausend kleine Stücke zu zerschlagen? </w:t>
      </w:r>
    </w:p>
    <w:p w14:paraId="4D79BED2" w14:textId="77777777" w:rsidR="00133481" w:rsidRDefault="00133481" w:rsidP="00133481">
      <w:pPr>
        <w:pStyle w:val="StandardWeb"/>
      </w:pPr>
      <w:r>
        <w:t>Sieh, was der Herr auf Erden selbst getan,</w:t>
      </w:r>
      <w:r>
        <w:br/>
        <w:t>Der Alle liebte, Allen kam zu helfen,</w:t>
      </w:r>
      <w:r>
        <w:br/>
        <w:t xml:space="preserve">Dem Jeder sich vertrauend durfte </w:t>
      </w:r>
      <w:proofErr w:type="spellStart"/>
      <w:r>
        <w:t>nahn</w:t>
      </w:r>
      <w:proofErr w:type="spellEnd"/>
      <w:r>
        <w:t>,</w:t>
      </w:r>
      <w:r>
        <w:br/>
        <w:t xml:space="preserve">Erkor er sich nicht einen Kreis von Zwölfen? </w:t>
      </w:r>
    </w:p>
    <w:p w14:paraId="529A6A1C" w14:textId="77777777" w:rsidR="00133481" w:rsidRDefault="00133481" w:rsidP="00133481">
      <w:pPr>
        <w:pStyle w:val="StandardWeb"/>
      </w:pPr>
      <w:r>
        <w:t>Und als er saß am letzten Abendmahl,</w:t>
      </w:r>
      <w:r>
        <w:br/>
        <w:t>Und gab sein Testament der Welt zum Segen,</w:t>
      </w:r>
      <w:r>
        <w:br/>
        <w:t>Da ist von seiner ganzen Jüngerzahl</w:t>
      </w:r>
      <w:r>
        <w:br/>
        <w:t xml:space="preserve">Der Eine nur an seiner Brust gelegen. </w:t>
      </w:r>
    </w:p>
    <w:p w14:paraId="08E59CA0" w14:textId="77777777" w:rsidR="00133481" w:rsidRDefault="00133481" w:rsidP="00133481">
      <w:pPr>
        <w:pStyle w:val="StandardWeb"/>
      </w:pPr>
      <w:r>
        <w:t>Und als er hing am Kreuz zu Spott und Hohn,</w:t>
      </w:r>
      <w:r>
        <w:br/>
        <w:t>Und sich begann sein blutend Haupt zu neigen,</w:t>
      </w:r>
      <w:r>
        <w:br/>
        <w:t>Da gab er seiner Mutter ihn zum Sohn,</w:t>
      </w:r>
      <w:r>
        <w:br/>
        <w:t xml:space="preserve">Und seiner Mutter diesen Sohn zu eigen. </w:t>
      </w:r>
    </w:p>
    <w:p w14:paraId="0109A6F7" w14:textId="77777777" w:rsidR="00133481" w:rsidRDefault="00133481" w:rsidP="00133481">
      <w:pPr>
        <w:pStyle w:val="berschrift1"/>
      </w:pPr>
      <w:r w:rsidRPr="0099522E">
        <w:t>Wer von den tiefsten Wunden</w:t>
      </w:r>
    </w:p>
    <w:p w14:paraId="6A5714B7" w14:textId="77777777" w:rsidR="00133481" w:rsidRDefault="00133481" w:rsidP="00133481">
      <w:pPr>
        <w:pStyle w:val="StandardWeb"/>
      </w:pPr>
      <w:r>
        <w:t>Wer von den tiefsten Wunden,</w:t>
      </w:r>
      <w:r>
        <w:br/>
        <w:t>Die bis zum Herzen gehn,</w:t>
      </w:r>
      <w:r>
        <w:br/>
        <w:t>Will wiederum gesunden,</w:t>
      </w:r>
      <w:r>
        <w:br/>
        <w:t>Darf keine Freunde sehn,</w:t>
      </w:r>
      <w:r>
        <w:br/>
        <w:t>Darf keine Silbe sprechen,</w:t>
      </w:r>
      <w:r>
        <w:br/>
        <w:t>Wie ihn auch drängt sein Sinn:</w:t>
      </w:r>
      <w:r>
        <w:br/>
        <w:t>Sonst strömt sein Blut in Bächen,</w:t>
      </w:r>
      <w:r>
        <w:br/>
        <w:t>Sein Leben rasch dahin.</w:t>
      </w:r>
      <w:r>
        <w:br/>
        <w:t>Ein Fremder mag sich nahen,</w:t>
      </w:r>
      <w:r>
        <w:br/>
        <w:t>Da wallt sein Herz nicht auf;</w:t>
      </w:r>
      <w:r>
        <w:br/>
        <w:t>Darf Gruß und Wort empfahen,</w:t>
      </w:r>
      <w:r>
        <w:br/>
        <w:t>Und ruhig bleibt sein Lauf.</w:t>
      </w:r>
      <w:r>
        <w:br/>
        <w:t>Er weiß, die Liebsten teilen</w:t>
      </w:r>
      <w:r>
        <w:br/>
        <w:t>Still und gefasst sein Leid</w:t>
      </w:r>
      <w:r>
        <w:br/>
        <w:t>Das lässt die Wunden heilen</w:t>
      </w:r>
      <w:r>
        <w:br/>
        <w:t xml:space="preserve">In einer </w:t>
      </w:r>
      <w:proofErr w:type="spellStart"/>
      <w:r>
        <w:t>kürzern</w:t>
      </w:r>
      <w:proofErr w:type="spellEnd"/>
      <w:r>
        <w:t xml:space="preserve"> Zeit;</w:t>
      </w:r>
      <w:r>
        <w:br/>
        <w:t>Und was er hat empfunden,</w:t>
      </w:r>
      <w:r>
        <w:br/>
        <w:t>In allem Leid und Graus,</w:t>
      </w:r>
      <w:r>
        <w:br/>
        <w:t>Das spricht in guten Stunden</w:t>
      </w:r>
      <w:r>
        <w:br/>
        <w:t xml:space="preserve">Er laut und dankbar aus. </w:t>
      </w:r>
    </w:p>
    <w:p w14:paraId="062AE171" w14:textId="77777777" w:rsidR="00CE3FB5" w:rsidRDefault="00CE3FB5" w:rsidP="00CE3FB5">
      <w:pPr>
        <w:pStyle w:val="berschrift1"/>
        <w:rPr>
          <w:sz w:val="48"/>
        </w:rPr>
      </w:pPr>
      <w:r w:rsidRPr="0099522E">
        <w:t>Wer wälzt den Stein mir von dem Grab</w:t>
      </w:r>
    </w:p>
    <w:p w14:paraId="36176C1E" w14:textId="77777777" w:rsidR="00CE3FB5" w:rsidRDefault="00CE3FB5" w:rsidP="00CE3FB5">
      <w:pPr>
        <w:pStyle w:val="StandardWeb"/>
      </w:pPr>
      <w:r>
        <w:t>Wer wälzt den Stein mir von dem Grab,</w:t>
      </w:r>
      <w:r>
        <w:br/>
        <w:t>Darin mein Heiland liegt?</w:t>
      </w:r>
      <w:r>
        <w:br/>
        <w:t xml:space="preserve">Den ich so heiß </w:t>
      </w:r>
      <w:proofErr w:type="spellStart"/>
      <w:r>
        <w:t>geliebet</w:t>
      </w:r>
      <w:proofErr w:type="spellEnd"/>
      <w:r>
        <w:t xml:space="preserve"> hab,</w:t>
      </w:r>
      <w:r>
        <w:br/>
        <w:t>Der liegt vom Tod besiegt.</w:t>
      </w:r>
      <w:r>
        <w:br/>
        <w:t>Nur noch ein Einzig, Einzigmal</w:t>
      </w:r>
      <w:r>
        <w:br/>
        <w:t>Möcht ich sein Antlitz sehn,</w:t>
      </w:r>
      <w:r>
        <w:br/>
        <w:t>Und dann in aller meiner Qual</w:t>
      </w:r>
      <w:r>
        <w:br/>
        <w:t>Getrost von hinnen gehn.</w:t>
      </w:r>
      <w:r>
        <w:br/>
        <w:t>Es steigt in alter Herrlichkeit</w:t>
      </w:r>
      <w:r>
        <w:br/>
        <w:t>Die Sonn auch heut empor,</w:t>
      </w:r>
      <w:r>
        <w:br/>
        <w:t>Ach dass sie nur die kurze Zeit</w:t>
      </w:r>
      <w:r>
        <w:br/>
        <w:t>Den hellen Schein verlor!</w:t>
      </w:r>
      <w:r>
        <w:br/>
        <w:t>Und wie ein Garten Gottes steht</w:t>
      </w:r>
      <w:r>
        <w:br/>
        <w:t>Die Welt auch heute da,</w:t>
      </w:r>
      <w:r>
        <w:br/>
        <w:t>Mit Duft und Blüten übersät,</w:t>
      </w:r>
      <w:r>
        <w:br/>
        <w:t>Und leuchtet fern und nah.</w:t>
      </w:r>
      <w:r>
        <w:br/>
        <w:t>Nun mutig, Herz, nun tritt hinzu</w:t>
      </w:r>
      <w:r>
        <w:br/>
        <w:t>Zu diesem Felsenstein,</w:t>
      </w:r>
      <w:r>
        <w:br/>
        <w:t>Der in der tiefen Grabesruh</w:t>
      </w:r>
      <w:r>
        <w:br/>
        <w:t>Den Meister schließet ein!</w:t>
      </w:r>
      <w:r>
        <w:br/>
        <w:t>Das Grab ist leer, o großer Gott!</w:t>
      </w:r>
      <w:r>
        <w:br/>
        <w:t>Was ist das für ein Trug?</w:t>
      </w:r>
      <w:r>
        <w:br/>
        <w:t>Treibt ihr noch mit dem Toten Spott?</w:t>
      </w:r>
      <w:r>
        <w:br/>
        <w:t>Wars nicht des Hohns genug?</w:t>
      </w:r>
      <w:r>
        <w:br/>
        <w:t>Sag an, sag an, du fremder Mann,</w:t>
      </w:r>
      <w:r>
        <w:br/>
        <w:t>Wo habt ihr meinen Herrn?</w:t>
      </w:r>
      <w:r>
        <w:br/>
        <w:t>Wo habt ihr ihn denn hingetan?</w:t>
      </w:r>
      <w:r>
        <w:br/>
        <w:t xml:space="preserve">O wollt ihn mir nicht </w:t>
      </w:r>
      <w:proofErr w:type="spellStart"/>
      <w:r>
        <w:t>wehrn</w:t>
      </w:r>
      <w:proofErr w:type="spellEnd"/>
      <w:r>
        <w:t>!</w:t>
      </w:r>
      <w:r>
        <w:br/>
        <w:t>„Maria“ spricht der Gottessohn;</w:t>
      </w:r>
      <w:r>
        <w:br/>
        <w:t>O wie das selig klingt!</w:t>
      </w:r>
      <w:r>
        <w:br/>
        <w:t>Das ist der alte Liebeston,</w:t>
      </w:r>
      <w:r>
        <w:br/>
        <w:t>Der Mark und Bein durchdringt!</w:t>
      </w:r>
      <w:r>
        <w:br/>
        <w:t xml:space="preserve">Du </w:t>
      </w:r>
      <w:proofErr w:type="spellStart"/>
      <w:r>
        <w:t>bists</w:t>
      </w:r>
      <w:proofErr w:type="spellEnd"/>
      <w:r>
        <w:t xml:space="preserve">, du </w:t>
      </w:r>
      <w:proofErr w:type="spellStart"/>
      <w:r>
        <w:t>bists</w:t>
      </w:r>
      <w:proofErr w:type="spellEnd"/>
      <w:r>
        <w:t>, du selber ja:</w:t>
      </w:r>
      <w:r>
        <w:br/>
        <w:t>Brich nicht vor Wonne, Herz!</w:t>
      </w:r>
      <w:r>
        <w:br/>
        <w:t>Ein seliges Hallelujah</w:t>
      </w:r>
      <w:r>
        <w:br/>
        <w:t>Wird nun der Trennungsschmerz.</w:t>
      </w:r>
      <w:r>
        <w:br/>
        <w:t>„Zu meinem Vater, eurem klar</w:t>
      </w:r>
      <w:r>
        <w:br/>
        <w:t>Geht nun mein Siegeslauf,</w:t>
      </w:r>
      <w:r>
        <w:br/>
        <w:t>Zu meinem Gott, zu eurem fahr</w:t>
      </w:r>
      <w:r>
        <w:br/>
        <w:t>Ich triumphierend auf.“</w:t>
      </w:r>
      <w:r>
        <w:br/>
        <w:t>Und meinen Schwestern, Brüdern sag</w:t>
      </w:r>
      <w:r>
        <w:br/>
        <w:t>Ich, was er selbst gesagt,</w:t>
      </w:r>
      <w:r>
        <w:br/>
        <w:t>Und preise Gott, wie ich vermag,</w:t>
      </w:r>
      <w:r>
        <w:br/>
        <w:t xml:space="preserve">Ich benedeite Magd. </w:t>
      </w:r>
    </w:p>
    <w:p w14:paraId="42DE6085" w14:textId="77777777" w:rsidR="00CE3FB5" w:rsidRDefault="00CE3FB5" w:rsidP="00CE3FB5">
      <w:pPr>
        <w:pStyle w:val="berschrift1"/>
      </w:pPr>
      <w:r w:rsidRPr="0099522E">
        <w:t>Wie bang hab ich das Haus verlassen</w:t>
      </w:r>
    </w:p>
    <w:p w14:paraId="6829A2AF" w14:textId="77777777" w:rsidR="00CE3FB5" w:rsidRDefault="00CE3FB5" w:rsidP="00CE3FB5">
      <w:pPr>
        <w:pStyle w:val="StandardWeb"/>
      </w:pPr>
      <w:r>
        <w:t>Wie bang hab ich das Haus verlassen,</w:t>
      </w:r>
      <w:r>
        <w:br/>
        <w:t>So lang, Geliebte, du gelebt;</w:t>
      </w:r>
      <w:r>
        <w:br/>
        <w:t>Nun zieh ich freudig meine Straßen</w:t>
      </w:r>
      <w:r>
        <w:br/>
        <w:t xml:space="preserve">Von deinem Bilde stets umschwebt. </w:t>
      </w:r>
    </w:p>
    <w:p w14:paraId="205301A5" w14:textId="77777777" w:rsidR="00CE3FB5" w:rsidRDefault="00CE3FB5" w:rsidP="00CE3FB5">
      <w:pPr>
        <w:pStyle w:val="StandardWeb"/>
      </w:pPr>
      <w:r>
        <w:t>Jetzt bist du mir allgegenwärtig;</w:t>
      </w:r>
      <w:r>
        <w:br/>
        <w:t xml:space="preserve">Sonst </w:t>
      </w:r>
      <w:proofErr w:type="spellStart"/>
      <w:r>
        <w:t>warest</w:t>
      </w:r>
      <w:proofErr w:type="spellEnd"/>
      <w:r>
        <w:t xml:space="preserve"> du nur hier und dort;</w:t>
      </w:r>
      <w:r>
        <w:br/>
        <w:t>Das macht zu jedem Werk mich fertig</w:t>
      </w:r>
      <w:r>
        <w:br/>
        <w:t>Und lieb und teuer jeden Ort.</w:t>
      </w:r>
    </w:p>
    <w:p w14:paraId="2B72EA43" w14:textId="77777777" w:rsidR="00CE3FB5" w:rsidRDefault="00CE3FB5" w:rsidP="00CE3FB5">
      <w:pPr>
        <w:pStyle w:val="StandardWeb"/>
      </w:pPr>
      <w:r>
        <w:t>Wo könnt ich hin, wo du nicht weiltest,</w:t>
      </w:r>
      <w:r>
        <w:br/>
        <w:t>Und mit dem Besten, was du warst?</w:t>
      </w:r>
      <w:r>
        <w:br/>
        <w:t>Seit du für immer von mir eiltest,</w:t>
      </w:r>
      <w:r>
        <w:br/>
        <w:t xml:space="preserve">Die letzte Scheidewand zerbarst. </w:t>
      </w:r>
    </w:p>
    <w:p w14:paraId="7291E594" w14:textId="77777777" w:rsidR="00CE3FB5" w:rsidRDefault="00CE3FB5" w:rsidP="00CE3FB5">
      <w:pPr>
        <w:pStyle w:val="StandardWeb"/>
      </w:pPr>
      <w:r>
        <w:t>Und wie einst Leib und Seel umschlungen,</w:t>
      </w:r>
      <w:r>
        <w:br/>
        <w:t>Ein unaussprechlich süßer Bund,</w:t>
      </w:r>
      <w:r>
        <w:br/>
        <w:t>So gibt von Gottes Kraft durchdrungen</w:t>
      </w:r>
      <w:r>
        <w:br/>
        <w:t xml:space="preserve">Sich nun der Geist dem Geiste kund. </w:t>
      </w:r>
    </w:p>
    <w:p w14:paraId="3F420272" w14:textId="30636EFC" w:rsidR="00225F63" w:rsidRDefault="00225F63" w:rsidP="00225F63">
      <w:pPr>
        <w:pStyle w:val="berschrift1"/>
        <w:rPr>
          <w:sz w:val="48"/>
        </w:rPr>
      </w:pPr>
      <w:r w:rsidRPr="00225F63">
        <w:t>Wie gerne möcht ich Hütten bauen,</w:t>
      </w:r>
    </w:p>
    <w:p w14:paraId="6264A402" w14:textId="77777777" w:rsidR="00225F63" w:rsidRDefault="00225F63" w:rsidP="00225F63">
      <w:pPr>
        <w:pStyle w:val="StandardWeb"/>
      </w:pPr>
      <w:r>
        <w:t>Wie gerne möcht ich Hütten bauen,</w:t>
      </w:r>
      <w:r>
        <w:br/>
        <w:t>Wo die Verklärung dich umstrahlt,</w:t>
      </w:r>
      <w:r>
        <w:br/>
        <w:t>Und in dein Gottesantlitz schauen,</w:t>
      </w:r>
      <w:r>
        <w:br/>
        <w:t>Wie es kein Wort, kein Zeuge malt,</w:t>
      </w:r>
      <w:r>
        <w:br/>
        <w:t xml:space="preserve">Wo deine </w:t>
      </w:r>
      <w:proofErr w:type="spellStart"/>
      <w:r>
        <w:t>Heilgen</w:t>
      </w:r>
      <w:proofErr w:type="spellEnd"/>
      <w:r>
        <w:t xml:space="preserve"> aus den Toten</w:t>
      </w:r>
      <w:r>
        <w:br/>
        <w:t xml:space="preserve">Anbetend feiernd um dich </w:t>
      </w:r>
      <w:proofErr w:type="spellStart"/>
      <w:r>
        <w:t>stehn</w:t>
      </w:r>
      <w:proofErr w:type="spellEnd"/>
      <w:r>
        <w:t>,</w:t>
      </w:r>
      <w:r>
        <w:br/>
        <w:t>Der nahenden Vollendung Boten,</w:t>
      </w:r>
      <w:r>
        <w:br/>
        <w:t xml:space="preserve">Entzückt den Glanz die Jünger sehn! </w:t>
      </w:r>
    </w:p>
    <w:p w14:paraId="49F4BD56" w14:textId="77777777" w:rsidR="00225F63" w:rsidRDefault="00225F63" w:rsidP="00225F63">
      <w:pPr>
        <w:pStyle w:val="StandardWeb"/>
      </w:pPr>
      <w:r>
        <w:t xml:space="preserve">Kurz war die Pracht, und eh </w:t>
      </w:r>
      <w:proofErr w:type="spellStart"/>
      <w:r>
        <w:t>sies</w:t>
      </w:r>
      <w:proofErr w:type="spellEnd"/>
      <w:r>
        <w:t xml:space="preserve"> dachten,</w:t>
      </w:r>
      <w:r>
        <w:br/>
        <w:t>Schloss sich ihr Aug der Herrlichkeit</w:t>
      </w:r>
      <w:r>
        <w:br/>
        <w:t>In schwachen menschlichen Umnachten,</w:t>
      </w:r>
      <w:r>
        <w:br/>
        <w:t>Und wieder wallte weit und breit</w:t>
      </w:r>
      <w:r>
        <w:br/>
        <w:t xml:space="preserve">Des </w:t>
      </w:r>
      <w:proofErr w:type="spellStart"/>
      <w:r>
        <w:t>irdschen</w:t>
      </w:r>
      <w:proofErr w:type="spellEnd"/>
      <w:r>
        <w:t xml:space="preserve"> Tages Sonnenflimmern</w:t>
      </w:r>
      <w:r>
        <w:br/>
        <w:t>Um Fels und Wald, um Thal und Flur:</w:t>
      </w:r>
      <w:r>
        <w:br/>
        <w:t>Von der Verklärung hohem Schimmern</w:t>
      </w:r>
      <w:r>
        <w:br/>
        <w:t xml:space="preserve">Dahin die letzte lichte Spur. </w:t>
      </w:r>
    </w:p>
    <w:p w14:paraId="4D107990" w14:textId="77777777" w:rsidR="00225F63" w:rsidRDefault="00225F63" w:rsidP="00225F63">
      <w:pPr>
        <w:pStyle w:val="StandardWeb"/>
      </w:pPr>
      <w:r>
        <w:t xml:space="preserve">Wie ist das Reich der </w:t>
      </w:r>
      <w:proofErr w:type="spellStart"/>
      <w:r>
        <w:t>selgen</w:t>
      </w:r>
      <w:proofErr w:type="spellEnd"/>
      <w:r>
        <w:t xml:space="preserve"> Geister</w:t>
      </w:r>
      <w:r>
        <w:br/>
        <w:t>Dem Staubgeborenen so nah!</w:t>
      </w:r>
      <w:r>
        <w:br/>
        <w:t>Sie sind bei dir, dem Herrn und Meister,</w:t>
      </w:r>
      <w:r>
        <w:br/>
        <w:t>Und du bist heut und immer da;</w:t>
      </w:r>
      <w:r>
        <w:br/>
        <w:t xml:space="preserve">Doch wenn in </w:t>
      </w:r>
      <w:proofErr w:type="spellStart"/>
      <w:r>
        <w:t>selgen</w:t>
      </w:r>
      <w:proofErr w:type="spellEnd"/>
      <w:r>
        <w:t xml:space="preserve"> Augenblicken</w:t>
      </w:r>
      <w:r>
        <w:br/>
        <w:t>Der Vorhang unsichtbar sich hebt,</w:t>
      </w:r>
      <w:r>
        <w:br/>
        <w:t xml:space="preserve">Und sich das Herz zum </w:t>
      </w:r>
      <w:proofErr w:type="spellStart"/>
      <w:r>
        <w:t>Schaun</w:t>
      </w:r>
      <w:proofErr w:type="spellEnd"/>
      <w:r>
        <w:t xml:space="preserve"> will schicken,</w:t>
      </w:r>
      <w:r>
        <w:br/>
        <w:t xml:space="preserve">Sind wir von Wolken schnell umschwebt. </w:t>
      </w:r>
    </w:p>
    <w:p w14:paraId="0C1463AE" w14:textId="77777777" w:rsidR="00225F63" w:rsidRDefault="00225F63" w:rsidP="00225F63">
      <w:pPr>
        <w:pStyle w:val="StandardWeb"/>
      </w:pPr>
      <w:r>
        <w:t>In solchem Fluten, solchem Schwanken,</w:t>
      </w:r>
      <w:r>
        <w:br/>
        <w:t>Von Licht zu Nacht, von Nacht zu licht,</w:t>
      </w:r>
      <w:r>
        <w:br/>
      </w:r>
      <w:proofErr w:type="spellStart"/>
      <w:r>
        <w:t>Erglühn</w:t>
      </w:r>
      <w:proofErr w:type="spellEnd"/>
      <w:r>
        <w:t xml:space="preserve"> und dunkeln die Gedanken,</w:t>
      </w:r>
      <w:r>
        <w:br/>
        <w:t>Die lichtesten ein Traumgesicht;</w:t>
      </w:r>
      <w:r>
        <w:br/>
        <w:t>Da fasst den Kühnsten Angst und Grauen:</w:t>
      </w:r>
      <w:r>
        <w:br/>
        <w:t>Wer sind wir, Herr? und wo bist du?</w:t>
      </w:r>
      <w:r>
        <w:br/>
        <w:t>Wann lässt du uns dein Antlitz schauen,</w:t>
      </w:r>
      <w:r>
        <w:br/>
        <w:t xml:space="preserve">Und schenkst für immer Fried und Ruh? </w:t>
      </w:r>
    </w:p>
    <w:p w14:paraId="0540BFF0" w14:textId="77777777" w:rsidR="00225F63" w:rsidRDefault="00225F63" w:rsidP="00225F63">
      <w:pPr>
        <w:pStyle w:val="StandardWeb"/>
      </w:pPr>
      <w:r>
        <w:t>Wir möchten reden, müssen schweigen,</w:t>
      </w:r>
      <w:r>
        <w:br/>
        <w:t xml:space="preserve">Kaum wissend, was wir selbst </w:t>
      </w:r>
      <w:proofErr w:type="spellStart"/>
      <w:r>
        <w:t>gesehn</w:t>
      </w:r>
      <w:proofErr w:type="spellEnd"/>
      <w:r>
        <w:t>,</w:t>
      </w:r>
      <w:r>
        <w:br/>
        <w:t>Und von den Bergen niedersteigen</w:t>
      </w:r>
      <w:r>
        <w:br/>
        <w:t>Und in des Lebens Täler gehn.</w:t>
      </w:r>
      <w:r>
        <w:br/>
        <w:t>Nicht feiern dürfen wir da droben</w:t>
      </w:r>
      <w:r>
        <w:br/>
        <w:t xml:space="preserve">Im </w:t>
      </w:r>
      <w:proofErr w:type="spellStart"/>
      <w:r>
        <w:t>Anschaun</w:t>
      </w:r>
      <w:proofErr w:type="spellEnd"/>
      <w:r>
        <w:t xml:space="preserve"> solcher Herrlichkeit;</w:t>
      </w:r>
      <w:r>
        <w:br/>
        <w:t>Hier unten müssen wir erproben,</w:t>
      </w:r>
      <w:r>
        <w:br/>
        <w:t xml:space="preserve">Ob wir dir wirklich uns geweiht. </w:t>
      </w:r>
    </w:p>
    <w:p w14:paraId="201016BB" w14:textId="77777777" w:rsidR="00225F63" w:rsidRDefault="00225F63" w:rsidP="00225F63">
      <w:pPr>
        <w:pStyle w:val="StandardWeb"/>
      </w:pPr>
      <w:r>
        <w:t xml:space="preserve">So willst </w:t>
      </w:r>
      <w:proofErr w:type="spellStart"/>
      <w:r>
        <w:t>dus</w:t>
      </w:r>
      <w:proofErr w:type="spellEnd"/>
      <w:r>
        <w:t xml:space="preserve"> Herr, der uns erschaffen,</w:t>
      </w:r>
      <w:r>
        <w:br/>
        <w:t>Von Höhen uns zu Tiefen führt;</w:t>
      </w:r>
      <w:r>
        <w:br/>
        <w:t>Uns übst in deines Lichtes Waffen,</w:t>
      </w:r>
      <w:r>
        <w:br/>
        <w:t xml:space="preserve">In treuem Dienst, wie </w:t>
      </w:r>
      <w:proofErr w:type="spellStart"/>
      <w:r>
        <w:t>sichs</w:t>
      </w:r>
      <w:proofErr w:type="spellEnd"/>
      <w:r>
        <w:t xml:space="preserve"> gebührt;</w:t>
      </w:r>
      <w:r>
        <w:br/>
        <w:t>Und, wenn die Dunkel uns umwallen,</w:t>
      </w:r>
      <w:r>
        <w:br/>
        <w:t>Und uns entgeht der letzte Hort,</w:t>
      </w:r>
      <w:r>
        <w:br/>
        <w:t>Aus lichten Wolken lässt erschallen</w:t>
      </w:r>
      <w:r>
        <w:br/>
        <w:t xml:space="preserve">Dein trost- und friedereiches Wort. </w:t>
      </w:r>
    </w:p>
    <w:p w14:paraId="2444D4C9" w14:textId="77777777" w:rsidR="00225F63" w:rsidRDefault="00225F63" w:rsidP="00225F63">
      <w:pPr>
        <w:pStyle w:val="StandardWeb"/>
      </w:pPr>
      <w:r>
        <w:t xml:space="preserve">Was uns in jenen </w:t>
      </w:r>
      <w:proofErr w:type="spellStart"/>
      <w:r>
        <w:t>selgen</w:t>
      </w:r>
      <w:proofErr w:type="spellEnd"/>
      <w:r>
        <w:t xml:space="preserve"> Stunden</w:t>
      </w:r>
      <w:r>
        <w:br/>
        <w:t>Kam Unaussprechliches zu gut,</w:t>
      </w:r>
      <w:r>
        <w:br/>
        <w:t>Im eignen Kampf, in Kreuz und Wunden</w:t>
      </w:r>
      <w:r>
        <w:br/>
        <w:t>Wird es uns erst zu Fleisch und Blut:</w:t>
      </w:r>
      <w:r>
        <w:br/>
        <w:t>Da wird die Ahnung zur Erkenntnis,</w:t>
      </w:r>
      <w:r>
        <w:br/>
        <w:t>Dein Wort zur grünen Lebenssaat,</w:t>
      </w:r>
      <w:r>
        <w:br/>
        <w:t>Frei, klar und offen das Bekenntnis,</w:t>
      </w:r>
      <w:r>
        <w:br/>
        <w:t>Und aus der Sehnsucht Kraft und Tat.</w:t>
      </w:r>
    </w:p>
    <w:p w14:paraId="085D509E" w14:textId="77777777" w:rsidR="00CE3FB5" w:rsidRDefault="00CE3FB5" w:rsidP="00CE3FB5">
      <w:pPr>
        <w:pStyle w:val="berschrift1"/>
      </w:pPr>
      <w:r w:rsidRPr="0099522E">
        <w:t>Wie lang wir leben werden</w:t>
      </w:r>
    </w:p>
    <w:p w14:paraId="7EEA7105" w14:textId="77777777" w:rsidR="00CE3FB5" w:rsidRDefault="00CE3FB5" w:rsidP="00CE3FB5">
      <w:pPr>
        <w:pStyle w:val="StandardWeb"/>
      </w:pPr>
      <w:r>
        <w:t>Wie lang wir leben werden,</w:t>
      </w:r>
      <w:r>
        <w:br/>
        <w:t>Weiß nur der liebe Gott;</w:t>
      </w:r>
      <w:r>
        <w:br/>
        <w:t>Wir Erdenkinder welken</w:t>
      </w:r>
      <w:r>
        <w:br/>
        <w:t>Und sind der Zeit ein Spott.</w:t>
      </w:r>
      <w:r>
        <w:br/>
        <w:t xml:space="preserve">Es </w:t>
      </w:r>
      <w:proofErr w:type="spellStart"/>
      <w:r>
        <w:t>schläget</w:t>
      </w:r>
      <w:proofErr w:type="spellEnd"/>
      <w:r>
        <w:t xml:space="preserve"> Well an Welle</w:t>
      </w:r>
      <w:r>
        <w:br/>
        <w:t>Zum alten Felsen an,</w:t>
      </w:r>
      <w:r>
        <w:br/>
        <w:t>Viel tausend sind hinunter,</w:t>
      </w:r>
      <w:r>
        <w:br/>
        <w:t xml:space="preserve">Die einst den Strudel sahn. </w:t>
      </w:r>
    </w:p>
    <w:p w14:paraId="02FED2CB" w14:textId="77777777" w:rsidR="00CE3FB5" w:rsidRDefault="00CE3FB5" w:rsidP="00CE3FB5">
      <w:pPr>
        <w:pStyle w:val="StandardWeb"/>
      </w:pPr>
      <w:r>
        <w:t>Noch stehen wir am Ufer</w:t>
      </w:r>
      <w:r>
        <w:br/>
        <w:t>Und schauen weit und breit,</w:t>
      </w:r>
      <w:r>
        <w:br/>
        <w:t>Und messen in Gedanken</w:t>
      </w:r>
      <w:r>
        <w:br/>
        <w:t>Den schönen Sturz der Zeit;</w:t>
      </w:r>
      <w:r>
        <w:br/>
        <w:t>Wie sich die Wasser drängen</w:t>
      </w:r>
      <w:r>
        <w:br/>
        <w:t>Hinunter und hinauf;</w:t>
      </w:r>
      <w:r>
        <w:br/>
        <w:t>Wie sie sich teilen, mengen</w:t>
      </w:r>
      <w:r>
        <w:br/>
        <w:t xml:space="preserve">In stets </w:t>
      </w:r>
      <w:proofErr w:type="spellStart"/>
      <w:r>
        <w:t>gebrochnem</w:t>
      </w:r>
      <w:proofErr w:type="spellEnd"/>
      <w:r>
        <w:t xml:space="preserve"> Lauf. </w:t>
      </w:r>
    </w:p>
    <w:p w14:paraId="04E96089" w14:textId="77777777" w:rsidR="00CE3FB5" w:rsidRDefault="00CE3FB5" w:rsidP="00CE3FB5">
      <w:pPr>
        <w:pStyle w:val="StandardWeb"/>
      </w:pPr>
      <w:r>
        <w:t>Woher ihr Wasser alle?</w:t>
      </w:r>
      <w:r>
        <w:br/>
        <w:t xml:space="preserve">Hoch von des Himmels </w:t>
      </w:r>
      <w:proofErr w:type="spellStart"/>
      <w:r>
        <w:t>Höh</w:t>
      </w:r>
      <w:proofErr w:type="spellEnd"/>
      <w:r>
        <w:t>!</w:t>
      </w:r>
      <w:r>
        <w:br/>
        <w:t>Wohin ihr Wasser alle?</w:t>
      </w:r>
      <w:r>
        <w:br/>
        <w:t>Hinab zur tiefen See!</w:t>
      </w:r>
      <w:r>
        <w:br/>
        <w:t xml:space="preserve">In leichten Staub </w:t>
      </w:r>
      <w:proofErr w:type="spellStart"/>
      <w:r>
        <w:t>zerflieget</w:t>
      </w:r>
      <w:proofErr w:type="spellEnd"/>
      <w:r>
        <w:br/>
        <w:t>Der raschen Welle Schaum,</w:t>
      </w:r>
      <w:r>
        <w:br/>
        <w:t>Ein Regenbogen lieget</w:t>
      </w:r>
      <w:r>
        <w:br/>
        <w:t xml:space="preserve">Darüber wie ein Traum. </w:t>
      </w:r>
    </w:p>
    <w:p w14:paraId="08291063" w14:textId="77777777" w:rsidR="00CE3FB5" w:rsidRDefault="00CE3FB5" w:rsidP="00CE3FB5">
      <w:pPr>
        <w:pStyle w:val="StandardWeb"/>
      </w:pPr>
      <w:r>
        <w:t>Es bleibet, wie es wechselt,</w:t>
      </w:r>
      <w:r>
        <w:br/>
        <w:t>Das Eine Element,</w:t>
      </w:r>
      <w:r>
        <w:br/>
        <w:t>Das keine Macht zernichtet</w:t>
      </w:r>
      <w:r>
        <w:br/>
        <w:t>Und von sich selber trennt;</w:t>
      </w:r>
      <w:r>
        <w:br/>
        <w:t>Ist auch das Menschenleben</w:t>
      </w:r>
      <w:r>
        <w:br/>
        <w:t xml:space="preserve">Ein Fall nur von der </w:t>
      </w:r>
      <w:proofErr w:type="spellStart"/>
      <w:r>
        <w:t>Höh</w:t>
      </w:r>
      <w:proofErr w:type="spellEnd"/>
      <w:r>
        <w:t>,</w:t>
      </w:r>
      <w:r>
        <w:br/>
        <w:t>Und keine Ruh zu finden</w:t>
      </w:r>
      <w:r>
        <w:br/>
        <w:t xml:space="preserve">Als in der tiefen See? </w:t>
      </w:r>
    </w:p>
    <w:p w14:paraId="2A665B4E" w14:textId="77777777" w:rsidR="00CE3FB5" w:rsidRDefault="00CE3FB5" w:rsidP="00CE3FB5">
      <w:pPr>
        <w:pStyle w:val="StandardWeb"/>
      </w:pPr>
      <w:r>
        <w:t>Und wie wir sind geboren</w:t>
      </w:r>
      <w:r>
        <w:br/>
        <w:t>Erst aus dem Strom der Zeit,</w:t>
      </w:r>
      <w:r>
        <w:br/>
        <w:t>Gehn wir einst still verloren</w:t>
      </w:r>
      <w:r>
        <w:br/>
        <w:t>Im Meer der Ewigkeit?</w:t>
      </w:r>
      <w:r>
        <w:br/>
        <w:t>Ist doch dem Tropfen Wasser</w:t>
      </w:r>
      <w:r>
        <w:br/>
        <w:t>Unsterblichkeit gewährt,</w:t>
      </w:r>
      <w:r>
        <w:br/>
        <w:t>Dass nichts ihn kann verderben</w:t>
      </w:r>
      <w:r>
        <w:br/>
        <w:t xml:space="preserve">Und seine Kraft zerstört! </w:t>
      </w:r>
    </w:p>
    <w:p w14:paraId="33C99682" w14:textId="77777777" w:rsidR="00CE3FB5" w:rsidRDefault="00CE3FB5" w:rsidP="00CE3FB5">
      <w:pPr>
        <w:pStyle w:val="StandardWeb"/>
      </w:pPr>
      <w:r>
        <w:t>Er, der aus seinem Lichte</w:t>
      </w:r>
      <w:r>
        <w:br/>
        <w:t>Die schönsten Strahlen band,</w:t>
      </w:r>
      <w:r>
        <w:br/>
        <w:t>Und jedem Geiste anders</w:t>
      </w:r>
      <w:r>
        <w:br/>
        <w:t>Den Lebensgürtel wand;</w:t>
      </w:r>
      <w:r>
        <w:br/>
        <w:t>Der uns zu uns geschaffen</w:t>
      </w:r>
      <w:r>
        <w:br/>
        <w:t>In göttlichem Verstand,</w:t>
      </w:r>
      <w:r>
        <w:br/>
        <w:t>Und unser Ich gezeichnet</w:t>
      </w:r>
      <w:r>
        <w:br/>
        <w:t xml:space="preserve">Auf Stirne, Blick und Hand; </w:t>
      </w:r>
    </w:p>
    <w:p w14:paraId="579FBDA3" w14:textId="77777777" w:rsidR="00CE3FB5" w:rsidRDefault="00CE3FB5" w:rsidP="00CE3FB5">
      <w:pPr>
        <w:pStyle w:val="StandardWeb"/>
      </w:pPr>
      <w:r>
        <w:t>In jeglichen Gedanken</w:t>
      </w:r>
      <w:r>
        <w:br/>
        <w:t>Die Ewigkeit gesenkt;</w:t>
      </w:r>
      <w:r>
        <w:br/>
        <w:t>Mit jeder Lebensregung</w:t>
      </w:r>
      <w:r>
        <w:br/>
        <w:t xml:space="preserve">Uns auf ein </w:t>
      </w:r>
      <w:proofErr w:type="spellStart"/>
      <w:r>
        <w:t>Ewges</w:t>
      </w:r>
      <w:proofErr w:type="spellEnd"/>
      <w:r>
        <w:t xml:space="preserve"> lenkt;</w:t>
      </w:r>
      <w:r>
        <w:br/>
        <w:t>Er, der den Seufzer stillet</w:t>
      </w:r>
      <w:r>
        <w:br/>
        <w:t xml:space="preserve">Der </w:t>
      </w:r>
      <w:proofErr w:type="spellStart"/>
      <w:r>
        <w:t>knechtschen</w:t>
      </w:r>
      <w:proofErr w:type="spellEnd"/>
      <w:r>
        <w:t xml:space="preserve"> Kreatur,</w:t>
      </w:r>
      <w:r>
        <w:br/>
      </w:r>
      <w:proofErr w:type="spellStart"/>
      <w:r>
        <w:t>Vergäß</w:t>
      </w:r>
      <w:proofErr w:type="spellEnd"/>
      <w:r>
        <w:t xml:space="preserve"> in seiner Liebe</w:t>
      </w:r>
      <w:r>
        <w:br/>
        <w:t xml:space="preserve">Den Sohn des Hauses nur? </w:t>
      </w:r>
    </w:p>
    <w:p w14:paraId="263AE9D6" w14:textId="77777777" w:rsidR="00CE3FB5" w:rsidRDefault="00CE3FB5" w:rsidP="00CE3FB5">
      <w:pPr>
        <w:pStyle w:val="StandardWeb"/>
      </w:pPr>
      <w:r>
        <w:t>Wir selber sind geworden</w:t>
      </w:r>
      <w:r>
        <w:br/>
        <w:t>Ein Teil der Ewigkeit,</w:t>
      </w:r>
      <w:r>
        <w:br/>
        <w:t>Und in der Geister Orden</w:t>
      </w:r>
      <w:r>
        <w:br/>
        <w:t>Auf immer eingeweiht;</w:t>
      </w:r>
      <w:r>
        <w:br/>
        <w:t>Wir sind Gedanken Gottes,</w:t>
      </w:r>
      <w:r>
        <w:br/>
        <w:t>Und was er einmal denkt,</w:t>
      </w:r>
      <w:r>
        <w:br/>
        <w:t>Dem ist unsterblich Leben</w:t>
      </w:r>
      <w:r>
        <w:br/>
        <w:t xml:space="preserve">Und Seligkeit geschenkt. </w:t>
      </w:r>
    </w:p>
    <w:p w14:paraId="3D29857E" w14:textId="77777777" w:rsidR="00CE3FB5" w:rsidRDefault="00CE3FB5" w:rsidP="00CE3FB5">
      <w:pPr>
        <w:pStyle w:val="StandardWeb"/>
      </w:pPr>
      <w:r>
        <w:t>Zwei Wesen hat zusammen</w:t>
      </w:r>
      <w:r>
        <w:br/>
        <w:t>Der Schöpfer sich erdacht!</w:t>
      </w:r>
      <w:r>
        <w:br/>
        <w:t>Drum trennt sie von einander</w:t>
      </w:r>
      <w:r>
        <w:br/>
        <w:t>Auch keine Erdenmacht:</w:t>
      </w:r>
      <w:r>
        <w:br/>
        <w:t>Das ist der Zug gewesen</w:t>
      </w:r>
      <w:r>
        <w:br/>
        <w:t>Von unsrer Herzen Drang;</w:t>
      </w:r>
      <w:r>
        <w:br/>
        <w:t>Das war aus Gottes Tiefen</w:t>
      </w:r>
      <w:r>
        <w:br/>
        <w:t xml:space="preserve">Der </w:t>
      </w:r>
      <w:proofErr w:type="spellStart"/>
      <w:r>
        <w:t>selge</w:t>
      </w:r>
      <w:proofErr w:type="spellEnd"/>
      <w:r>
        <w:t xml:space="preserve"> Wiederklang. </w:t>
      </w:r>
    </w:p>
    <w:p w14:paraId="7CF308F0" w14:textId="77777777" w:rsidR="00CE3FB5" w:rsidRDefault="00CE3FB5" w:rsidP="00CE3FB5">
      <w:pPr>
        <w:pStyle w:val="StandardWeb"/>
      </w:pPr>
      <w:r>
        <w:t>Drum schlage Recht‘ in Rechte</w:t>
      </w:r>
      <w:r>
        <w:br/>
        <w:t xml:space="preserve">Zum </w:t>
      </w:r>
      <w:proofErr w:type="spellStart"/>
      <w:r>
        <w:t>ewgen</w:t>
      </w:r>
      <w:proofErr w:type="spellEnd"/>
      <w:r>
        <w:t xml:space="preserve"> Bunde ein!</w:t>
      </w:r>
      <w:r>
        <w:br/>
        <w:t>Drum soll ein still Frohlocken</w:t>
      </w:r>
      <w:r>
        <w:br/>
        <w:t xml:space="preserve">Bei </w:t>
      </w:r>
      <w:proofErr w:type="spellStart"/>
      <w:r>
        <w:t>Nah’n</w:t>
      </w:r>
      <w:proofErr w:type="spellEnd"/>
      <w:r>
        <w:t xml:space="preserve"> und Fernen sein!</w:t>
      </w:r>
      <w:r>
        <w:br/>
        <w:t>Drum glänz in jedem Auge</w:t>
      </w:r>
      <w:r>
        <w:br/>
        <w:t xml:space="preserve">Das </w:t>
      </w:r>
      <w:proofErr w:type="spellStart"/>
      <w:r>
        <w:t>ewge</w:t>
      </w:r>
      <w:proofErr w:type="spellEnd"/>
      <w:r>
        <w:t xml:space="preserve"> Sonnenlicht:</w:t>
      </w:r>
      <w:r>
        <w:br/>
        <w:t>Was Gott auf Erden bindet,</w:t>
      </w:r>
      <w:r>
        <w:br/>
        <w:t xml:space="preserve">Löst er im Himmel nicht. </w:t>
      </w:r>
    </w:p>
    <w:p w14:paraId="0A1D694D" w14:textId="77777777" w:rsidR="00133481" w:rsidRDefault="00133481" w:rsidP="00133481">
      <w:pPr>
        <w:pStyle w:val="berschrift1"/>
      </w:pPr>
      <w:r w:rsidRPr="0099522E">
        <w:t>Wie sicher wird der wohnen</w:t>
      </w:r>
    </w:p>
    <w:p w14:paraId="255D6AC4" w14:textId="77777777" w:rsidR="00133481" w:rsidRDefault="00133481" w:rsidP="00133481">
      <w:pPr>
        <w:pStyle w:val="StandardWeb"/>
      </w:pPr>
      <w:r>
        <w:t>Wie sicher wird der wohnen,</w:t>
      </w:r>
      <w:r>
        <w:br/>
        <w:t>Der Gott, den Höchsten, liebt!</w:t>
      </w:r>
      <w:r>
        <w:br/>
        <w:t>Der Herr wird ob ihm thronen;</w:t>
      </w:r>
      <w:r>
        <w:br/>
        <w:t>Und ihre Fülle gibt</w:t>
      </w:r>
      <w:r>
        <w:br/>
        <w:t xml:space="preserve">Die </w:t>
      </w:r>
      <w:proofErr w:type="spellStart"/>
      <w:r>
        <w:t>Erd</w:t>
      </w:r>
      <w:proofErr w:type="spellEnd"/>
      <w:r>
        <w:t xml:space="preserve"> aus ihren Tiefen,</w:t>
      </w:r>
      <w:r>
        <w:br/>
        <w:t>Weit über Feld und Au;</w:t>
      </w:r>
      <w:r>
        <w:br/>
        <w:t>Die edlen Früchte triefen</w:t>
      </w:r>
      <w:r>
        <w:br/>
        <w:t xml:space="preserve">Von süßem Himmelstau. </w:t>
      </w:r>
    </w:p>
    <w:p w14:paraId="0BD5B919" w14:textId="77777777" w:rsidR="00133481" w:rsidRDefault="00133481" w:rsidP="00133481">
      <w:pPr>
        <w:pStyle w:val="StandardWeb"/>
      </w:pPr>
      <w:r>
        <w:t>Ein lichter Blumengarten</w:t>
      </w:r>
      <w:r>
        <w:br/>
      </w:r>
      <w:proofErr w:type="spellStart"/>
      <w:r>
        <w:t>Umgrünet</w:t>
      </w:r>
      <w:proofErr w:type="spellEnd"/>
      <w:r>
        <w:t xml:space="preserve"> ihn das Land;</w:t>
      </w:r>
      <w:r>
        <w:br/>
        <w:t>Rings milder Berge Warten</w:t>
      </w:r>
      <w:r>
        <w:br/>
        <w:t xml:space="preserve">Mit </w:t>
      </w:r>
      <w:proofErr w:type="spellStart"/>
      <w:r>
        <w:t>dunkelm</w:t>
      </w:r>
      <w:proofErr w:type="spellEnd"/>
      <w:r>
        <w:t xml:space="preserve"> Waldesrand.</w:t>
      </w:r>
      <w:r>
        <w:br/>
        <w:t>An allen Ort und Enden</w:t>
      </w:r>
      <w:r>
        <w:br/>
        <w:t xml:space="preserve">Ein fröhliches </w:t>
      </w:r>
      <w:proofErr w:type="spellStart"/>
      <w:r>
        <w:t>Gedeihn</w:t>
      </w:r>
      <w:proofErr w:type="spellEnd"/>
      <w:r>
        <w:t>;</w:t>
      </w:r>
      <w:r>
        <w:br/>
        <w:t>Aus allen Elementen</w:t>
      </w:r>
      <w:r>
        <w:br/>
        <w:t xml:space="preserve">Des Höchsten Wiederschein. </w:t>
      </w:r>
    </w:p>
    <w:p w14:paraId="212AAA08" w14:textId="77777777" w:rsidR="00133481" w:rsidRDefault="00133481" w:rsidP="00133481">
      <w:pPr>
        <w:pStyle w:val="StandardWeb"/>
      </w:pPr>
      <w:r>
        <w:t>Ob seinen Häupten schließet</w:t>
      </w:r>
      <w:r>
        <w:br/>
        <w:t>Der Himmel sich zum Dom:</w:t>
      </w:r>
      <w:r>
        <w:br/>
        <w:t>Vor seinen Augen fließet</w:t>
      </w:r>
      <w:r>
        <w:br/>
        <w:t>Der Quell in klarem Strom;</w:t>
      </w:r>
      <w:r>
        <w:br/>
        <w:t>Und auf den Wassern schweben</w:t>
      </w:r>
      <w:r>
        <w:br/>
        <w:t>Sieht er den Geist des Herrn;</w:t>
      </w:r>
      <w:r>
        <w:br/>
        <w:t>Ein wundervolles Weben</w:t>
      </w:r>
      <w:r>
        <w:br/>
        <w:t xml:space="preserve">Von Wolke, Licht und Stern. </w:t>
      </w:r>
    </w:p>
    <w:p w14:paraId="7CC9C65A" w14:textId="77777777" w:rsidR="00133481" w:rsidRDefault="00133481" w:rsidP="00133481">
      <w:pPr>
        <w:pStyle w:val="StandardWeb"/>
      </w:pPr>
      <w:r>
        <w:t>Wie sich die Zukunft türme</w:t>
      </w:r>
      <w:r>
        <w:br/>
        <w:t>Und wie die Sachen gehn,</w:t>
      </w:r>
      <w:r>
        <w:br/>
        <w:t>Und wenn die rauen Stürme</w:t>
      </w:r>
      <w:r>
        <w:br/>
        <w:t xml:space="preserve">Schon über Stoppeln </w:t>
      </w:r>
      <w:proofErr w:type="spellStart"/>
      <w:r>
        <w:t>wehn</w:t>
      </w:r>
      <w:proofErr w:type="spellEnd"/>
      <w:r>
        <w:t>;</w:t>
      </w:r>
      <w:r>
        <w:br/>
        <w:t>Er wird die Harfe schlagen</w:t>
      </w:r>
      <w:r>
        <w:br/>
        <w:t>In alter Freudigkeit,</w:t>
      </w:r>
      <w:r>
        <w:br/>
        <w:t>Wie in der Jugend Tagen,</w:t>
      </w:r>
      <w:r>
        <w:br/>
        <w:t xml:space="preserve">Wie in der Maienzeit. </w:t>
      </w:r>
    </w:p>
    <w:p w14:paraId="63CB558B" w14:textId="77777777" w:rsidR="00133481" w:rsidRDefault="00133481" w:rsidP="00133481">
      <w:pPr>
        <w:pStyle w:val="StandardWeb"/>
      </w:pPr>
      <w:proofErr w:type="spellStart"/>
      <w:r>
        <w:t>Ruhn</w:t>
      </w:r>
      <w:proofErr w:type="spellEnd"/>
      <w:r>
        <w:t xml:space="preserve"> auch die </w:t>
      </w:r>
      <w:proofErr w:type="spellStart"/>
      <w:r>
        <w:t>fleiß’gen</w:t>
      </w:r>
      <w:proofErr w:type="spellEnd"/>
      <w:r>
        <w:t xml:space="preserve"> Hände</w:t>
      </w:r>
      <w:r>
        <w:br/>
        <w:t>Zuweilen von dem Pflug,</w:t>
      </w:r>
      <w:r>
        <w:br/>
        <w:t>Zum Leben und zur Spende</w:t>
      </w:r>
      <w:r>
        <w:br/>
        <w:t>Bleibt immer noch genug;</w:t>
      </w:r>
      <w:r>
        <w:br/>
        <w:t>Geborgen sind die Garben,</w:t>
      </w:r>
      <w:r>
        <w:br/>
        <w:t>Geschirmt die edle Frucht,</w:t>
      </w:r>
      <w:r>
        <w:br/>
        <w:t>Und Keinen lässt er darben,</w:t>
      </w:r>
      <w:r>
        <w:br/>
        <w:t xml:space="preserve">Der Hilfe bei ihm sucht. </w:t>
      </w:r>
    </w:p>
    <w:p w14:paraId="0A9D903D" w14:textId="77777777" w:rsidR="00133481" w:rsidRDefault="00133481" w:rsidP="00133481">
      <w:pPr>
        <w:pStyle w:val="StandardWeb"/>
      </w:pPr>
      <w:r>
        <w:t>Was sollt er ängstlich zittern,</w:t>
      </w:r>
      <w:r>
        <w:br/>
        <w:t>Wenn rings die Erde bebt,</w:t>
      </w:r>
      <w:r>
        <w:br/>
        <w:t>Als wollte sie zersplittern,</w:t>
      </w:r>
      <w:r>
        <w:br/>
        <w:t>Sich aus den Angeln hebt?</w:t>
      </w:r>
      <w:r>
        <w:br/>
        <w:t>Er kennt den großen Meister,</w:t>
      </w:r>
      <w:r>
        <w:br/>
        <w:t>Der seine Welt erschuf,</w:t>
      </w:r>
      <w:r>
        <w:br/>
        <w:t>Dem Erd- und Himmelsgeister</w:t>
      </w:r>
      <w:r>
        <w:br/>
        <w:t xml:space="preserve">Gehorchen auf den Ruf. </w:t>
      </w:r>
    </w:p>
    <w:p w14:paraId="59B3265C" w14:textId="77777777" w:rsidR="00133481" w:rsidRDefault="00133481" w:rsidP="00133481">
      <w:pPr>
        <w:pStyle w:val="StandardWeb"/>
      </w:pPr>
      <w:r>
        <w:t>Am Vaterherz geborgen</w:t>
      </w:r>
      <w:r>
        <w:br/>
        <w:t>Verschmerzt er jede Not,</w:t>
      </w:r>
      <w:r>
        <w:br/>
        <w:t>Und gilts heut oder morgen</w:t>
      </w:r>
      <w:r>
        <w:br/>
        <w:t xml:space="preserve">Auch selbst den </w:t>
      </w:r>
      <w:proofErr w:type="spellStart"/>
      <w:r>
        <w:t>bittern</w:t>
      </w:r>
      <w:proofErr w:type="spellEnd"/>
      <w:r>
        <w:t xml:space="preserve"> Tod,</w:t>
      </w:r>
      <w:r>
        <w:br/>
        <w:t xml:space="preserve">In immer </w:t>
      </w:r>
      <w:proofErr w:type="spellStart"/>
      <w:r>
        <w:t>tiefern</w:t>
      </w:r>
      <w:proofErr w:type="spellEnd"/>
      <w:r>
        <w:t xml:space="preserve"> Wunden,</w:t>
      </w:r>
      <w:r>
        <w:br/>
        <w:t>Im allerherbsten Streit:</w:t>
      </w:r>
      <w:r>
        <w:br/>
        <w:t>Wer so mit ihm verbunden,</w:t>
      </w:r>
      <w:r>
        <w:br/>
        <w:t xml:space="preserve">Der hat zu ihm nicht weit. </w:t>
      </w:r>
    </w:p>
    <w:p w14:paraId="1A9BCF40" w14:textId="77777777" w:rsidR="004E13CA" w:rsidRDefault="004E13CA" w:rsidP="004E13CA">
      <w:pPr>
        <w:pStyle w:val="berschrift1"/>
      </w:pPr>
      <w:r w:rsidRPr="004E13CA">
        <w:t>Wie Vieles hofft das Herz in seinem Wahn</w:t>
      </w:r>
    </w:p>
    <w:p w14:paraId="666A9BD8" w14:textId="77777777" w:rsidR="004E13CA" w:rsidRDefault="004E13CA" w:rsidP="004E13CA">
      <w:pPr>
        <w:pStyle w:val="StandardWeb"/>
      </w:pPr>
      <w:r>
        <w:t>Wie Vieles hofft das Herz in seinem Wahn,</w:t>
      </w:r>
      <w:r>
        <w:br/>
        <w:t xml:space="preserve">Was es darf nun und nimmermehr </w:t>
      </w:r>
      <w:proofErr w:type="spellStart"/>
      <w:r>
        <w:t>empfahn</w:t>
      </w:r>
      <w:hyperlink r:id="rId11" w:history="1">
        <w:r>
          <w:rPr>
            <w:rStyle w:val="Hyperlink"/>
            <w:vertAlign w:val="superscript"/>
          </w:rPr>
          <w:t>1</w:t>
        </w:r>
        <w:proofErr w:type="spellEnd"/>
      </w:hyperlink>
      <w:r>
        <w:t>!</w:t>
      </w:r>
      <w:r>
        <w:br/>
        <w:t>Wie viel, was es zu hoffen nie gewagt,</w:t>
      </w:r>
      <w:r>
        <w:br/>
        <w:t>Wird ihm zu Teil, noch eh es drum gefragt!</w:t>
      </w:r>
      <w:r>
        <w:br/>
        <w:t>So anders geht es immer als sein Sinn,</w:t>
      </w:r>
      <w:r>
        <w:br/>
        <w:t>Und zum Verlust wird selber der Gewinn:</w:t>
      </w:r>
      <w:r>
        <w:br/>
        <w:t>Es hofft so gut und hat so gründlich schlecht,</w:t>
      </w:r>
      <w:r>
        <w:br/>
        <w:t>Wird Tag für Tag ums beste Gut geschwächt,</w:t>
      </w:r>
      <w:r>
        <w:br/>
        <w:t>Bis mans, von Wunsch und Reu‘ stets neu bewegt,</w:t>
      </w:r>
      <w:r>
        <w:br/>
        <w:t>Am Ende still und tot zu Grabe trägt.</w:t>
      </w:r>
      <w:r>
        <w:br/>
        <w:t>Und ist das weise, arme Seele? sprich!</w:t>
      </w:r>
      <w:r>
        <w:br/>
        <w:t>Meint es der Herr mit dir so jämmerlich?</w:t>
      </w:r>
      <w:r>
        <w:br/>
        <w:t>Hoff gut, hab gut, mach gut, und leide still,</w:t>
      </w:r>
      <w:r>
        <w:br/>
        <w:t>Was seine Gnade dir bescheren will,</w:t>
      </w:r>
      <w:r>
        <w:br/>
        <w:t xml:space="preserve">Und nach der Erde schnell </w:t>
      </w:r>
      <w:proofErr w:type="spellStart"/>
      <w:r>
        <w:t>durchmess‘nem</w:t>
      </w:r>
      <w:proofErr w:type="spellEnd"/>
      <w:r>
        <w:t xml:space="preserve"> Lauf</w:t>
      </w:r>
      <w:r>
        <w:br/>
        <w:t xml:space="preserve">Geht dir der Himmel überherrlich auf. </w:t>
      </w:r>
    </w:p>
    <w:p w14:paraId="18CE0BF7" w14:textId="77777777" w:rsidR="004E13CA" w:rsidRDefault="004E13CA" w:rsidP="004E13CA">
      <w:pPr>
        <w:pStyle w:val="berschrift1"/>
      </w:pPr>
      <w:r w:rsidRPr="00225F63">
        <w:t>Wie von jedem Wellenschlage</w:t>
      </w:r>
    </w:p>
    <w:p w14:paraId="33ADD348" w14:textId="77777777" w:rsidR="004E13CA" w:rsidRDefault="004E13CA" w:rsidP="004E13CA">
      <w:pPr>
        <w:pStyle w:val="StandardWeb"/>
      </w:pPr>
      <w:r>
        <w:t>Wie von jedem Wellenschlage</w:t>
      </w:r>
      <w:r>
        <w:br/>
        <w:t>Wird des Ufers Saum berührt</w:t>
      </w:r>
      <w:r>
        <w:br/>
        <w:t>Und von Tage wird zu Tage</w:t>
      </w:r>
      <w:r>
        <w:br/>
        <w:t>Guter Grund hinweggeführt,</w:t>
      </w:r>
      <w:r>
        <w:br/>
        <w:t>Also nimmt von unsrer Seele</w:t>
      </w:r>
      <w:r>
        <w:br/>
        <w:t>Jeder Wellenschlag der Zeit,</w:t>
      </w:r>
      <w:r>
        <w:br/>
        <w:t>Wie das Herz es sich verhehle,</w:t>
      </w:r>
      <w:r>
        <w:br/>
        <w:t xml:space="preserve">Auch ein Stück Vergangenheit. </w:t>
      </w:r>
    </w:p>
    <w:p w14:paraId="2E8F3A40" w14:textId="77777777" w:rsidR="004E13CA" w:rsidRDefault="004E13CA" w:rsidP="004E13CA">
      <w:pPr>
        <w:pStyle w:val="StandardWeb"/>
      </w:pPr>
      <w:r>
        <w:t>Und so morgen, wie auch heute</w:t>
      </w:r>
      <w:r>
        <w:br/>
        <w:t>Geht ein Teil von uns dahin,</w:t>
      </w:r>
      <w:r>
        <w:br/>
        <w:t>Eine willenlose Beute,</w:t>
      </w:r>
      <w:r>
        <w:br/>
        <w:t xml:space="preserve">Wie die Wellen selbst </w:t>
      </w:r>
      <w:proofErr w:type="spellStart"/>
      <w:r>
        <w:t>entfliehn</w:t>
      </w:r>
      <w:proofErr w:type="spellEnd"/>
      <w:r>
        <w:t>.</w:t>
      </w:r>
      <w:r>
        <w:br/>
        <w:t>Soll es also immer bleiben?</w:t>
      </w:r>
      <w:r>
        <w:br/>
        <w:t>Ist das Schönste Schaum und Spiel?</w:t>
      </w:r>
      <w:r>
        <w:br/>
        <w:t>Setzt denn Nichts dem eitlen Treiben</w:t>
      </w:r>
      <w:r>
        <w:br/>
        <w:t xml:space="preserve">Ein gewisses, festes Ziel? </w:t>
      </w:r>
    </w:p>
    <w:p w14:paraId="47BA7736" w14:textId="77777777" w:rsidR="004E13CA" w:rsidRDefault="004E13CA" w:rsidP="004E13CA">
      <w:pPr>
        <w:pStyle w:val="StandardWeb"/>
      </w:pPr>
      <w:r>
        <w:t>Lieben, Hassen, Suchen, Meiden,</w:t>
      </w:r>
      <w:r>
        <w:br/>
        <w:t xml:space="preserve">Finden und </w:t>
      </w:r>
      <w:proofErr w:type="spellStart"/>
      <w:r>
        <w:t>Verlorengehn</w:t>
      </w:r>
      <w:proofErr w:type="spellEnd"/>
      <w:r>
        <w:br/>
        <w:t>Drängen sich von allen Seiten</w:t>
      </w:r>
      <w:r>
        <w:br/>
        <w:t xml:space="preserve">Ohne Halt und </w:t>
      </w:r>
      <w:proofErr w:type="spellStart"/>
      <w:r>
        <w:t>Stillestehn</w:t>
      </w:r>
      <w:proofErr w:type="spellEnd"/>
      <w:r>
        <w:t>,</w:t>
      </w:r>
      <w:r>
        <w:br/>
        <w:t>Wie vom Wirbelwind getrieben</w:t>
      </w:r>
      <w:r>
        <w:br/>
        <w:t>Fallend Laub im Herbst sich dreht.</w:t>
      </w:r>
      <w:r>
        <w:br/>
        <w:t>Sind auf immer wir verschrieben</w:t>
      </w:r>
      <w:r>
        <w:br/>
        <w:t xml:space="preserve">Dem zu Frühe, dem zu Spät? </w:t>
      </w:r>
    </w:p>
    <w:p w14:paraId="577C3F86" w14:textId="77777777" w:rsidR="004E13CA" w:rsidRDefault="004E13CA" w:rsidP="004E13CA">
      <w:pPr>
        <w:pStyle w:val="StandardWeb"/>
      </w:pPr>
      <w:r>
        <w:t>Ärmer als das ärmste Wesen</w:t>
      </w:r>
      <w:r>
        <w:br/>
        <w:t>In der Schöpfung reichem Kreis,</w:t>
      </w:r>
      <w:r>
        <w:br/>
        <w:t>Wären wir zur Qual erlesen,</w:t>
      </w:r>
      <w:r>
        <w:br/>
      </w:r>
      <w:proofErr w:type="spellStart"/>
      <w:r>
        <w:t>Bänd</w:t>
      </w:r>
      <w:proofErr w:type="spellEnd"/>
      <w:r>
        <w:t xml:space="preserve"> uns solch ein Machtgeheiß;</w:t>
      </w:r>
      <w:r>
        <w:br/>
        <w:t>Doch der Geist, der uns verliehen,</w:t>
      </w:r>
      <w:r>
        <w:br/>
        <w:t>Nimmt es auf mit einer Welt,</w:t>
      </w:r>
      <w:r>
        <w:br/>
        <w:t>Wenn im Wechsel und Entfliehen</w:t>
      </w:r>
      <w:r>
        <w:br/>
        <w:t xml:space="preserve">Alles um ihn welkt und fällt. </w:t>
      </w:r>
    </w:p>
    <w:p w14:paraId="549DE539" w14:textId="77777777" w:rsidR="004E13CA" w:rsidRDefault="004E13CA" w:rsidP="004E13CA">
      <w:pPr>
        <w:pStyle w:val="StandardWeb"/>
      </w:pPr>
      <w:r>
        <w:t>Wohl dem, welcher der Verheißung</w:t>
      </w:r>
      <w:r>
        <w:br/>
        <w:t>Und des Himmels Kraft vertraut,</w:t>
      </w:r>
      <w:r>
        <w:br/>
        <w:t xml:space="preserve">Und nach ihrer </w:t>
      </w:r>
      <w:proofErr w:type="spellStart"/>
      <w:r>
        <w:t>heilgen</w:t>
      </w:r>
      <w:proofErr w:type="spellEnd"/>
      <w:r>
        <w:t xml:space="preserve"> Weisung</w:t>
      </w:r>
      <w:r>
        <w:br/>
        <w:t xml:space="preserve">Treu sein </w:t>
      </w:r>
      <w:proofErr w:type="spellStart"/>
      <w:r>
        <w:t>innres</w:t>
      </w:r>
      <w:proofErr w:type="spellEnd"/>
      <w:r>
        <w:t xml:space="preserve"> Leben baut!</w:t>
      </w:r>
      <w:r>
        <w:br/>
        <w:t>Frei nach Außen und nach Innen</w:t>
      </w:r>
      <w:r>
        <w:br/>
        <w:t>Wirkt und ruhet, nimmt und gibt!</w:t>
      </w:r>
      <w:r>
        <w:br/>
        <w:t>Mag Vergängliches zerrinnen,</w:t>
      </w:r>
      <w:r>
        <w:br/>
      </w:r>
      <w:proofErr w:type="spellStart"/>
      <w:r>
        <w:t>Ewges</w:t>
      </w:r>
      <w:proofErr w:type="spellEnd"/>
      <w:r>
        <w:t xml:space="preserve"> hat er nur geliebt. </w:t>
      </w:r>
    </w:p>
    <w:p w14:paraId="486FAAFA" w14:textId="77777777" w:rsidR="004E13CA" w:rsidRDefault="004E13CA" w:rsidP="004E13CA">
      <w:pPr>
        <w:pStyle w:val="StandardWeb"/>
      </w:pPr>
      <w:r>
        <w:t>Wie ein Palmbaum steigt sein Leben</w:t>
      </w:r>
      <w:r>
        <w:br/>
        <w:t>An des Stromes Ufer auf,</w:t>
      </w:r>
      <w:r>
        <w:br/>
        <w:t>Segen muss ihm Alles geben</w:t>
      </w:r>
      <w:r>
        <w:br/>
        <w:t>In der Dinge Wechsellauf,</w:t>
      </w:r>
      <w:r>
        <w:br/>
        <w:t>Wie er selber Lust und Segen</w:t>
      </w:r>
      <w:r>
        <w:br/>
        <w:t xml:space="preserve">Allen dienend freudig </w:t>
      </w:r>
      <w:proofErr w:type="spellStart"/>
      <w:r>
        <w:t>beut</w:t>
      </w:r>
      <w:proofErr w:type="spellEnd"/>
      <w:r>
        <w:t>,</w:t>
      </w:r>
      <w:r>
        <w:br/>
        <w:t>Und im liebevollen Regen</w:t>
      </w:r>
      <w:r>
        <w:br/>
        <w:t xml:space="preserve">Jugendlich sich selbst erneut. </w:t>
      </w:r>
    </w:p>
    <w:p w14:paraId="20865ED9" w14:textId="77777777" w:rsidR="00225F63" w:rsidRDefault="00225F63" w:rsidP="00225F63">
      <w:pPr>
        <w:pStyle w:val="berschrift1"/>
      </w:pPr>
      <w:r w:rsidRPr="00225F63">
        <w:t>Wie wunderbar ist Gottes Welt</w:t>
      </w:r>
    </w:p>
    <w:p w14:paraId="5DF1614E" w14:textId="77777777" w:rsidR="00225F63" w:rsidRDefault="00225F63" w:rsidP="00225F63">
      <w:pPr>
        <w:pStyle w:val="StandardWeb"/>
      </w:pPr>
      <w:r>
        <w:t>Wie wunderbar ist Gottes Welt</w:t>
      </w:r>
      <w:r>
        <w:br/>
        <w:t xml:space="preserve">An </w:t>
      </w:r>
      <w:proofErr w:type="spellStart"/>
      <w:r>
        <w:t>Erd</w:t>
      </w:r>
      <w:proofErr w:type="spellEnd"/>
      <w:r>
        <w:t xml:space="preserve"> und Himmel doch bestellt!</w:t>
      </w:r>
      <w:r>
        <w:br/>
        <w:t>Der Mond, die Sterne und der Tag,</w:t>
      </w:r>
      <w:r>
        <w:br/>
        <w:t>Was unser Aug nur schauen mag,</w:t>
      </w:r>
      <w:r>
        <w:br/>
        <w:t>Der Seen und Berge Herrlichkeit,</w:t>
      </w:r>
      <w:r>
        <w:br/>
        <w:t>Die grünen Täler weit und breit,</w:t>
      </w:r>
      <w:r>
        <w:br/>
        <w:t>Ein Leben, Tauschen, Wieder dein,</w:t>
      </w:r>
      <w:r>
        <w:br/>
        <w:t>Ein Liebesgruß ins Herz hinein!</w:t>
      </w:r>
      <w:r>
        <w:br/>
        <w:t>Und mitten in der Herrlichkeit</w:t>
      </w:r>
      <w:r>
        <w:br/>
        <w:t>So tiefer Schmerz, so herbes leicht</w:t>
      </w:r>
      <w:r>
        <w:br/>
        <w:t>Dass wir mit jedem Schritte sehn,</w:t>
      </w:r>
      <w:r>
        <w:br/>
        <w:t>Dass wir hier nur als Pilger gehn,</w:t>
      </w:r>
      <w:r>
        <w:br/>
        <w:t xml:space="preserve">Und unser Herz, wie </w:t>
      </w:r>
      <w:proofErr w:type="spellStart"/>
      <w:r>
        <w:t>schöns</w:t>
      </w:r>
      <w:proofErr w:type="spellEnd"/>
      <w:r>
        <w:t xml:space="preserve"> hier ist,</w:t>
      </w:r>
      <w:r>
        <w:br/>
        <w:t xml:space="preserve">Der </w:t>
      </w:r>
      <w:proofErr w:type="spellStart"/>
      <w:r>
        <w:t>schönren</w:t>
      </w:r>
      <w:proofErr w:type="spellEnd"/>
      <w:r>
        <w:t xml:space="preserve"> Heimat nie vergisst. </w:t>
      </w:r>
    </w:p>
    <w:p w14:paraId="044E583E" w14:textId="1E5A48CF" w:rsidR="00225F63" w:rsidRDefault="00225F63" w:rsidP="00225F63">
      <w:pPr>
        <w:pStyle w:val="berschrift1"/>
      </w:pPr>
      <w:r w:rsidRPr="00225F63">
        <w:t>Wie wundersam gewoben</w:t>
      </w:r>
    </w:p>
    <w:p w14:paraId="4C9BF58D" w14:textId="77777777" w:rsidR="00225F63" w:rsidRDefault="00225F63" w:rsidP="00225F63">
      <w:pPr>
        <w:pStyle w:val="StandardWeb"/>
      </w:pPr>
      <w:r>
        <w:t>Wie wundersam gewoben</w:t>
      </w:r>
      <w:r>
        <w:br/>
        <w:t>Ist Menschenglück und Leid!</w:t>
      </w:r>
      <w:r>
        <w:br/>
        <w:t>Wie bald in Nichts verstoben</w:t>
      </w:r>
      <w:r>
        <w:br/>
        <w:t>All unsre Herrlichkeit!</w:t>
      </w:r>
      <w:r>
        <w:br/>
        <w:t>Doch während noch in Kummer</w:t>
      </w:r>
      <w:r>
        <w:br/>
        <w:t>Ein Herz verloren sinnt,</w:t>
      </w:r>
      <w:r>
        <w:br/>
        <w:t xml:space="preserve">Aus tief </w:t>
      </w:r>
      <w:proofErr w:type="spellStart"/>
      <w:r>
        <w:t>verborgnem</w:t>
      </w:r>
      <w:proofErr w:type="spellEnd"/>
      <w:r>
        <w:t xml:space="preserve"> Schlummer</w:t>
      </w:r>
      <w:r>
        <w:br/>
        <w:t xml:space="preserve">Ein neuer Trost beginnt. </w:t>
      </w:r>
    </w:p>
    <w:p w14:paraId="1627F073" w14:textId="77777777" w:rsidR="00225F63" w:rsidRDefault="00225F63" w:rsidP="00225F63">
      <w:pPr>
        <w:pStyle w:val="StandardWeb"/>
      </w:pPr>
      <w:r>
        <w:t>Kaum ist die Sonn gesunken</w:t>
      </w:r>
      <w:r>
        <w:br/>
        <w:t>Hinunter in das Meer,</w:t>
      </w:r>
      <w:r>
        <w:br/>
        <w:t>So sprühts in tausend Funken</w:t>
      </w:r>
      <w:r>
        <w:br/>
        <w:t xml:space="preserve">Vom </w:t>
      </w:r>
      <w:proofErr w:type="spellStart"/>
      <w:r>
        <w:t>mächtgen</w:t>
      </w:r>
      <w:proofErr w:type="spellEnd"/>
      <w:r>
        <w:t xml:space="preserve"> Himmel her,</w:t>
      </w:r>
      <w:r>
        <w:br/>
        <w:t>Und wenn die Stern erbleichen</w:t>
      </w:r>
      <w:r>
        <w:br/>
        <w:t>Und nur der Morgenstern</w:t>
      </w:r>
      <w:r>
        <w:br/>
        <w:t>Noch glänzt vor Seinesgleichen,</w:t>
      </w:r>
      <w:r>
        <w:br/>
        <w:t xml:space="preserve">Ist auch der Tag nicht fern. </w:t>
      </w:r>
    </w:p>
    <w:p w14:paraId="15403788" w14:textId="77777777" w:rsidR="00225F63" w:rsidRDefault="00225F63" w:rsidP="00225F63">
      <w:pPr>
        <w:pStyle w:val="StandardWeb"/>
      </w:pPr>
      <w:r>
        <w:t>Durch alle Klagelieder</w:t>
      </w:r>
      <w:r>
        <w:br/>
        <w:t>Tönt noch ein Jubelton,</w:t>
      </w:r>
      <w:r>
        <w:br/>
        <w:t>Der bringt geheim uns wieder,</w:t>
      </w:r>
      <w:r>
        <w:br/>
        <w:t xml:space="preserve">Was offenbar </w:t>
      </w:r>
      <w:proofErr w:type="spellStart"/>
      <w:r>
        <w:t>entflohn</w:t>
      </w:r>
      <w:proofErr w:type="spellEnd"/>
      <w:r>
        <w:t>:</w:t>
      </w:r>
      <w:r>
        <w:br/>
        <w:t>Wer wollt zumal es sagen,</w:t>
      </w:r>
      <w:r>
        <w:br/>
        <w:t>Was ihn betrübt, erfreut,</w:t>
      </w:r>
      <w:r>
        <w:br/>
        <w:t>Der müsste Rosen tragen</w:t>
      </w:r>
      <w:r>
        <w:br/>
        <w:t xml:space="preserve">Zum schwarzen Trauerkleid. </w:t>
      </w:r>
    </w:p>
    <w:p w14:paraId="5B9F2862" w14:textId="77777777" w:rsidR="00225F63" w:rsidRDefault="00225F63" w:rsidP="00225F63">
      <w:pPr>
        <w:pStyle w:val="StandardWeb"/>
      </w:pPr>
      <w:r>
        <w:t>Und wo sich Zwei in Treue</w:t>
      </w:r>
      <w:r>
        <w:br/>
        <w:t>Für Ewig angefasst,</w:t>
      </w:r>
      <w:r>
        <w:br/>
        <w:t>Wohl trennt sie stets aufs Neue</w:t>
      </w:r>
      <w:r>
        <w:br/>
        <w:t>Der alte böse Gast;</w:t>
      </w:r>
      <w:r>
        <w:br/>
        <w:t>Ist wirklich drum vergangen,</w:t>
      </w:r>
      <w:r>
        <w:br/>
        <w:t>Was deinem Aug vergeht,</w:t>
      </w:r>
      <w:r>
        <w:br/>
        <w:t>Wenn es in lichtem Prangen</w:t>
      </w:r>
      <w:r>
        <w:br/>
        <w:t xml:space="preserve">Fest in dem Herzen steht? </w:t>
      </w:r>
    </w:p>
    <w:p w14:paraId="03DD187D" w14:textId="77777777" w:rsidR="00225F63" w:rsidRDefault="00225F63" w:rsidP="00225F63">
      <w:pPr>
        <w:pStyle w:val="StandardWeb"/>
      </w:pPr>
      <w:r>
        <w:t>Doch wenn auch Menschenherzen</w:t>
      </w:r>
      <w:r>
        <w:br/>
        <w:t>Voll Lieb und Treue sind,</w:t>
      </w:r>
      <w:r>
        <w:br/>
        <w:t>Wie wechseln Leid und Scherzen</w:t>
      </w:r>
      <w:r>
        <w:br/>
        <w:t>Bei ihnen so geschwind!</w:t>
      </w:r>
      <w:r>
        <w:br/>
        <w:t>Nur Einer liebet immer,</w:t>
      </w:r>
      <w:r>
        <w:br/>
        <w:t>Der uns geboren ist,</w:t>
      </w:r>
      <w:r>
        <w:br/>
        <w:t>Nur Einer wechselt nimmer,</w:t>
      </w:r>
      <w:r>
        <w:br/>
        <w:t xml:space="preserve">Das ist der Jesus Christ. </w:t>
      </w:r>
    </w:p>
    <w:p w14:paraId="54012191" w14:textId="77777777" w:rsidR="00225F63" w:rsidRDefault="00225F63" w:rsidP="00225F63">
      <w:pPr>
        <w:pStyle w:val="StandardWeb"/>
      </w:pPr>
      <w:r>
        <w:t>Das Herz, das Er berühret</w:t>
      </w:r>
      <w:r>
        <w:br/>
        <w:t>Mit seiner Gotteshand,</w:t>
      </w:r>
      <w:r>
        <w:br/>
        <w:t>Das Er geweiht und zieret,</w:t>
      </w:r>
      <w:r>
        <w:br/>
        <w:t>Gewinnt allein Bestand.</w:t>
      </w:r>
      <w:r>
        <w:br/>
        <w:t>Nun weiß es erst, was Lieben</w:t>
      </w:r>
      <w:r>
        <w:br/>
        <w:t xml:space="preserve">Und </w:t>
      </w:r>
      <w:proofErr w:type="spellStart"/>
      <w:r>
        <w:t>ewge</w:t>
      </w:r>
      <w:proofErr w:type="spellEnd"/>
      <w:r>
        <w:t xml:space="preserve"> Treue heißt,</w:t>
      </w:r>
      <w:r>
        <w:br/>
        <w:t>Von seiner Kraft getrieben</w:t>
      </w:r>
      <w:r>
        <w:br/>
        <w:t xml:space="preserve">Und seinem </w:t>
      </w:r>
      <w:proofErr w:type="spellStart"/>
      <w:r>
        <w:t>heilgen</w:t>
      </w:r>
      <w:proofErr w:type="spellEnd"/>
      <w:r>
        <w:t xml:space="preserve"> Geist. </w:t>
      </w:r>
    </w:p>
    <w:p w14:paraId="4A718D52" w14:textId="77777777" w:rsidR="00225F63" w:rsidRDefault="00225F63" w:rsidP="00225F63">
      <w:pPr>
        <w:pStyle w:val="StandardWeb"/>
      </w:pPr>
      <w:r>
        <w:t>Es lachet und es weinet</w:t>
      </w:r>
      <w:r>
        <w:br/>
        <w:t>Wohl auch ein Christenkind,</w:t>
      </w:r>
      <w:r>
        <w:br/>
        <w:t xml:space="preserve">Doch anders ists </w:t>
      </w:r>
      <w:proofErr w:type="spellStart"/>
      <w:r>
        <w:t>gemeinet</w:t>
      </w:r>
      <w:proofErr w:type="spellEnd"/>
      <w:r>
        <w:br/>
        <w:t>Mit dem, was es beginnt.</w:t>
      </w:r>
      <w:r>
        <w:br/>
        <w:t>Was es auch hat betroffen,</w:t>
      </w:r>
      <w:r>
        <w:br/>
        <w:t>Gott hat es wohl gemacht:</w:t>
      </w:r>
      <w:r>
        <w:br/>
        <w:t>Es sieht den Himmel offen,</w:t>
      </w:r>
      <w:r>
        <w:br/>
        <w:t xml:space="preserve">Geweiht die Erdennacht. </w:t>
      </w:r>
    </w:p>
    <w:p w14:paraId="7EA0059C" w14:textId="77777777" w:rsidR="00CE3FB5" w:rsidRDefault="00CE3FB5" w:rsidP="00CE3FB5">
      <w:pPr>
        <w:pStyle w:val="berschrift1"/>
      </w:pPr>
      <w:r w:rsidRPr="0099522E">
        <w:t>Wie zieht ein Wandrer leicht dahin</w:t>
      </w:r>
    </w:p>
    <w:p w14:paraId="5C041CE5" w14:textId="77777777" w:rsidR="00CE3FB5" w:rsidRDefault="00CE3FB5" w:rsidP="00CE3FB5">
      <w:pPr>
        <w:pStyle w:val="StandardWeb"/>
      </w:pPr>
      <w:r>
        <w:t>Wie zieht ein Wandrer leicht dahin,</w:t>
      </w:r>
      <w:r>
        <w:br/>
        <w:t>Der seinen Schatz geborgen weiß!</w:t>
      </w:r>
      <w:r>
        <w:br/>
        <w:t>Was kümmert und was ängstet ihn,</w:t>
      </w:r>
      <w:r>
        <w:br/>
        <w:t>Was Andern machet bang und heiß?</w:t>
      </w:r>
      <w:r>
        <w:br/>
        <w:t>Er zieht durch Schrecken und durch Grauen</w:t>
      </w:r>
      <w:r>
        <w:br/>
        <w:t xml:space="preserve">Wie über lichte Frühlingsauten. </w:t>
      </w:r>
    </w:p>
    <w:p w14:paraId="24D55456" w14:textId="77777777" w:rsidR="00CE3FB5" w:rsidRDefault="00CE3FB5" w:rsidP="00CE3FB5">
      <w:pPr>
        <w:pStyle w:val="StandardWeb"/>
      </w:pPr>
      <w:r>
        <w:t>Im Himmel ist das hohe Gut;</w:t>
      </w:r>
      <w:r>
        <w:br/>
        <w:t>Ihr tragt das Herz in Geisterhänden;</w:t>
      </w:r>
      <w:r>
        <w:br/>
        <w:t>Wer hat die Kraft, wer hat den Mut,</w:t>
      </w:r>
      <w:r>
        <w:br/>
        <w:t>Das teure Kleinod zu entwenden?</w:t>
      </w:r>
      <w:r>
        <w:br/>
        <w:t>Es soll uns unsern frohen Glauben</w:t>
      </w:r>
      <w:r>
        <w:br/>
        <w:t xml:space="preserve">Nichts Hohes und nichts Tiefes rauben. </w:t>
      </w:r>
    </w:p>
    <w:p w14:paraId="2711243C" w14:textId="77777777" w:rsidR="00CE3FB5" w:rsidRDefault="00CE3FB5" w:rsidP="00CE3FB5">
      <w:pPr>
        <w:pStyle w:val="StandardWeb"/>
      </w:pPr>
      <w:r>
        <w:t>Wir sind allhier im fremden Land,</w:t>
      </w:r>
      <w:r>
        <w:br/>
        <w:t>Wer möchte sich da nicht bequemen,</w:t>
      </w:r>
      <w:r>
        <w:br/>
        <w:t xml:space="preserve">In diesem </w:t>
      </w:r>
      <w:proofErr w:type="spellStart"/>
      <w:r>
        <w:t>flüchtgen</w:t>
      </w:r>
      <w:proofErr w:type="spellEnd"/>
      <w:r>
        <w:t xml:space="preserve"> Reisestand</w:t>
      </w:r>
      <w:r>
        <w:br/>
        <w:t>Mit Allem gern vorlieb zu nehmen?</w:t>
      </w:r>
      <w:r>
        <w:br/>
        <w:t>Und wird es trüb und immer trüber,</w:t>
      </w:r>
      <w:r>
        <w:br/>
        <w:t xml:space="preserve">Wir sprechen froh: es geht vorüber! </w:t>
      </w:r>
    </w:p>
    <w:p w14:paraId="57A7E617" w14:textId="77777777" w:rsidR="00CE3FB5" w:rsidRDefault="00CE3FB5" w:rsidP="00CE3FB5">
      <w:pPr>
        <w:pStyle w:val="StandardWeb"/>
      </w:pPr>
      <w:r>
        <w:t>Es geht der lieben Heimat zu,</w:t>
      </w:r>
      <w:r>
        <w:br/>
        <w:t>Wohin wir unsre Schritte wenden,</w:t>
      </w:r>
      <w:r>
        <w:br/>
        <w:t xml:space="preserve">Und in der </w:t>
      </w:r>
      <w:proofErr w:type="spellStart"/>
      <w:r>
        <w:t>ewgen</w:t>
      </w:r>
      <w:proofErr w:type="spellEnd"/>
      <w:r>
        <w:t xml:space="preserve"> Gottesruh</w:t>
      </w:r>
      <w:r>
        <w:br/>
        <w:t>Muss dieses wilde Jagen enden;</w:t>
      </w:r>
      <w:r>
        <w:br/>
        <w:t>Das Beste ist daheim geblieben:</w:t>
      </w:r>
      <w:r>
        <w:br/>
        <w:t xml:space="preserve">Daheim, daheim sind unsre Lieben. </w:t>
      </w:r>
    </w:p>
    <w:p w14:paraId="5F32E775" w14:textId="77777777" w:rsidR="00CE3FB5" w:rsidRDefault="00CE3FB5" w:rsidP="00CE3FB5">
      <w:pPr>
        <w:pStyle w:val="StandardWeb"/>
      </w:pPr>
      <w:r>
        <w:t>Sie breiten ihre Arme aus,</w:t>
      </w:r>
      <w:r>
        <w:br/>
        <w:t>Die müden Wandrer zu empfangen;</w:t>
      </w:r>
      <w:r>
        <w:br/>
        <w:t>Du liebes teures Vaterhaus,</w:t>
      </w:r>
      <w:r>
        <w:br/>
        <w:t>Nach dir steht unser ganz Verlangen,</w:t>
      </w:r>
      <w:r>
        <w:br/>
        <w:t>Und tausend frohe Zeichen winken,</w:t>
      </w:r>
      <w:r>
        <w:br/>
        <w:t xml:space="preserve">Der Liebe bald ans Herz zu sinken. </w:t>
      </w:r>
    </w:p>
    <w:p w14:paraId="1F4F68AC" w14:textId="77777777" w:rsidR="004E13CA" w:rsidRDefault="004E13CA" w:rsidP="004E13CA">
      <w:pPr>
        <w:pStyle w:val="berschrift1"/>
      </w:pPr>
      <w:r w:rsidRPr="004E13CA">
        <w:t>Willst du des Friedens Frucht genießen,</w:t>
      </w:r>
    </w:p>
    <w:p w14:paraId="446F4AE0" w14:textId="77777777" w:rsidR="004E13CA" w:rsidRDefault="004E13CA" w:rsidP="004E13CA">
      <w:pPr>
        <w:pStyle w:val="StandardWeb"/>
      </w:pPr>
      <w:r>
        <w:t>Willst du des Friedens Frucht genießen,</w:t>
      </w:r>
      <w:r>
        <w:br/>
        <w:t>So trachte nach Zufriedenheit:</w:t>
      </w:r>
      <w:r>
        <w:br/>
        <w:t>Nur sie allein kann uns versüßen</w:t>
      </w:r>
      <w:r>
        <w:br/>
        <w:t>Des Lebens herbe Wirklichkeit.</w:t>
      </w:r>
      <w:r>
        <w:br/>
        <w:t>Der Friede wächst aus ihrem Keime</w:t>
      </w:r>
      <w:r>
        <w:br/>
        <w:t>Und steigt allmählig auf zum Licht,</w:t>
      </w:r>
      <w:r>
        <w:br/>
        <w:t>Wie aus des Liedes erstem Reime</w:t>
      </w:r>
      <w:r>
        <w:br/>
        <w:t xml:space="preserve">Des Sängers herrlichstes Gedicht. </w:t>
      </w:r>
    </w:p>
    <w:p w14:paraId="7C985CA5" w14:textId="77777777" w:rsidR="004E13CA" w:rsidRDefault="004E13CA" w:rsidP="004E13CA">
      <w:pPr>
        <w:pStyle w:val="StandardWeb"/>
      </w:pPr>
      <w:r>
        <w:t>Nimm hin, was dir dein Gott gegeben,</w:t>
      </w:r>
      <w:r>
        <w:br/>
        <w:t>Was er dir nahm, in gleichem Sinn!</w:t>
      </w:r>
      <w:r>
        <w:br/>
        <w:t>So schafft dein Dulden und dein Streben</w:t>
      </w:r>
      <w:r>
        <w:br/>
        <w:t>Dir gleichen himmlischen Gewinn:</w:t>
      </w:r>
      <w:r>
        <w:br/>
        <w:t>So lang wir fordern oder rechten</w:t>
      </w:r>
      <w:r>
        <w:br/>
        <w:t>Mit Menschen oder Schicksalsgunst,</w:t>
      </w:r>
      <w:r>
        <w:br/>
        <w:t>Ist unser Wollen Spiegelfechten</w:t>
      </w:r>
      <w:r>
        <w:br/>
        <w:t xml:space="preserve">Und schwerer Träume eitler Dunst. </w:t>
      </w:r>
    </w:p>
    <w:p w14:paraId="7C272E02" w14:textId="77777777" w:rsidR="004E13CA" w:rsidRDefault="004E13CA" w:rsidP="004E13CA">
      <w:pPr>
        <w:pStyle w:val="StandardWeb"/>
      </w:pPr>
      <w:r>
        <w:t>Frei will die höchste Liebe schalten,</w:t>
      </w:r>
      <w:r>
        <w:br/>
        <w:t>Bleibt doch nur Liebe stets ihr Tun;</w:t>
      </w:r>
      <w:r>
        <w:br/>
        <w:t>Wie sie dein Leben mag gestalten,</w:t>
      </w:r>
      <w:r>
        <w:br/>
        <w:t xml:space="preserve">Du darfst in ihrem Schatten </w:t>
      </w:r>
      <w:proofErr w:type="spellStart"/>
      <w:r>
        <w:t>ruhn</w:t>
      </w:r>
      <w:proofErr w:type="spellEnd"/>
      <w:r>
        <w:t>;</w:t>
      </w:r>
      <w:r>
        <w:br/>
        <w:t>Sie strömt aus einem Vaterherzen,</w:t>
      </w:r>
      <w:r>
        <w:br/>
        <w:t>Wie hier auf Erden keines schlägt;</w:t>
      </w:r>
      <w:r>
        <w:br/>
        <w:t>Sie bleibt sich gleich in allen Schmerzen,</w:t>
      </w:r>
      <w:r>
        <w:br/>
        <w:t xml:space="preserve">In Allem, was dein Herz bewegt. </w:t>
      </w:r>
    </w:p>
    <w:p w14:paraId="061CFD8A" w14:textId="77777777" w:rsidR="004E13CA" w:rsidRDefault="004E13CA" w:rsidP="004E13CA">
      <w:pPr>
        <w:pStyle w:val="StandardWeb"/>
      </w:pPr>
      <w:r>
        <w:t>Nur frei empfangen, frei erwidern,</w:t>
      </w:r>
      <w:r>
        <w:br/>
        <w:t>Das ist ihr einziges Gebot,</w:t>
      </w:r>
      <w:r>
        <w:br/>
        <w:t xml:space="preserve">Wie sie sich selber wollt </w:t>
      </w:r>
      <w:proofErr w:type="spellStart"/>
      <w:r>
        <w:t>erniedern</w:t>
      </w:r>
      <w:proofErr w:type="spellEnd"/>
      <w:r>
        <w:br/>
        <w:t>Zu jedem Dienste bis zum Tod:</w:t>
      </w:r>
      <w:r>
        <w:br/>
        <w:t>So wird das ganze Leben lieben</w:t>
      </w:r>
      <w:r>
        <w:br/>
        <w:t xml:space="preserve">Und </w:t>
      </w:r>
      <w:proofErr w:type="spellStart"/>
      <w:r>
        <w:t>ausgesüßet</w:t>
      </w:r>
      <w:proofErr w:type="spellEnd"/>
      <w:r>
        <w:t xml:space="preserve"> jedes Leid;</w:t>
      </w:r>
      <w:r>
        <w:br/>
        <w:t>Was ist vom Leiden dann geblieben,</w:t>
      </w:r>
      <w:r>
        <w:br/>
        <w:t xml:space="preserve">Als in dem Herren Fried und Freud? </w:t>
      </w:r>
    </w:p>
    <w:p w14:paraId="63C02E79" w14:textId="77777777" w:rsidR="00133481" w:rsidRDefault="00133481" w:rsidP="00133481">
      <w:pPr>
        <w:pStyle w:val="berschrift1"/>
      </w:pPr>
      <w:r w:rsidRPr="0099522E">
        <w:t>Wir sind zu früh vom Vaterhaus gegangen</w:t>
      </w:r>
    </w:p>
    <w:p w14:paraId="5EC3B28B" w14:textId="77777777" w:rsidR="00133481" w:rsidRDefault="00133481" w:rsidP="00133481">
      <w:pPr>
        <w:pStyle w:val="StandardWeb"/>
      </w:pPr>
      <w:r>
        <w:t>Wir sind zu früh vom Vaterhaus gegangen,</w:t>
      </w:r>
      <w:r>
        <w:br/>
        <w:t>Und kennen nun das teure Antlitz nicht;</w:t>
      </w:r>
      <w:r>
        <w:br/>
        <w:t>Wir suchen und wir fragen mit Verlangen</w:t>
      </w:r>
      <w:r>
        <w:br/>
        <w:t>Die Erde und die Sonne und das Licht;</w:t>
      </w:r>
      <w:r>
        <w:br/>
        <w:t>Die Blume soll uns das Geheimnis sagen,</w:t>
      </w:r>
      <w:r>
        <w:br/>
        <w:t>Verkünden soll es uns Kristall und Stein;</w:t>
      </w:r>
      <w:r>
        <w:br/>
        <w:t>Der Adler in den Lüften soll es tragen,</w:t>
      </w:r>
      <w:r>
        <w:br/>
        <w:t>Und rauschen es die Quelle und der Hain;</w:t>
      </w:r>
      <w:r>
        <w:br/>
        <w:t>Doch was sie uns auch immer lehren kennen,</w:t>
      </w:r>
      <w:r>
        <w:br/>
        <w:t xml:space="preserve">Sie wissen uns das Beste nicht zu nennen. </w:t>
      </w:r>
    </w:p>
    <w:p w14:paraId="14A56F7E" w14:textId="77777777" w:rsidR="00133481" w:rsidRDefault="00133481" w:rsidP="00133481">
      <w:pPr>
        <w:pStyle w:val="StandardWeb"/>
      </w:pPr>
      <w:r>
        <w:t>Und jeder Wandrer, dem wir hier begegnen,</w:t>
      </w:r>
      <w:r>
        <w:br/>
        <w:t>Wir fragen ihn mit Blicken und mit Mund,</w:t>
      </w:r>
      <w:r>
        <w:br/>
        <w:t>Und möchten ihn mit tausend Gaben segnen,</w:t>
      </w:r>
      <w:r>
        <w:br/>
        <w:t>Tät er uns dieses höchste Rätsel kund.</w:t>
      </w:r>
      <w:r>
        <w:br/>
        <w:t>Ein Menschenantlitz mit des Gottes Siegel,</w:t>
      </w:r>
      <w:r>
        <w:br/>
        <w:t xml:space="preserve">Trägt es denn nicht des </w:t>
      </w:r>
      <w:proofErr w:type="spellStart"/>
      <w:r>
        <w:t>ewgen</w:t>
      </w:r>
      <w:proofErr w:type="spellEnd"/>
      <w:r>
        <w:t xml:space="preserve"> Vaters Bild?</w:t>
      </w:r>
      <w:r>
        <w:br/>
        <w:t xml:space="preserve">Glänzt nicht auch jetzt noch im </w:t>
      </w:r>
      <w:proofErr w:type="spellStart"/>
      <w:r>
        <w:t>zerbrochnen</w:t>
      </w:r>
      <w:proofErr w:type="spellEnd"/>
      <w:r>
        <w:t xml:space="preserve"> Spiegel</w:t>
      </w:r>
      <w:r>
        <w:br/>
        <w:t>Ein Strahl von oben aus dem Auge mild?</w:t>
      </w:r>
      <w:r>
        <w:br/>
        <w:t>Doch heißer nur entflammt er unser Sehnen,</w:t>
      </w:r>
      <w:r>
        <w:br/>
        <w:t xml:space="preserve">Mit unsern mischen sich der Brüder Tränen. </w:t>
      </w:r>
    </w:p>
    <w:p w14:paraId="29B2E4F4" w14:textId="77777777" w:rsidR="00133481" w:rsidRDefault="00133481" w:rsidP="00133481">
      <w:pPr>
        <w:pStyle w:val="StandardWeb"/>
      </w:pPr>
      <w:r>
        <w:t xml:space="preserve">Oft ringt, von hoher, </w:t>
      </w:r>
      <w:proofErr w:type="spellStart"/>
      <w:r>
        <w:t>selger</w:t>
      </w:r>
      <w:proofErr w:type="spellEnd"/>
      <w:r>
        <w:t xml:space="preserve"> Andacht trunken,</w:t>
      </w:r>
      <w:r>
        <w:br/>
        <w:t>Der Geist gewaltsam mit Erinnerung;</w:t>
      </w:r>
      <w:r>
        <w:br/>
        <w:t>Nah scheint das Glück, der Schleier fast gesunken,</w:t>
      </w:r>
      <w:r>
        <w:br/>
        <w:t xml:space="preserve">Zum Himmel trägt uns </w:t>
      </w:r>
      <w:proofErr w:type="spellStart"/>
      <w:r>
        <w:t>heilger</w:t>
      </w:r>
      <w:proofErr w:type="spellEnd"/>
      <w:r>
        <w:t xml:space="preserve"> Ahnung Schwung;</w:t>
      </w:r>
      <w:r>
        <w:br/>
        <w:t>Gott ist uns nah, und schauernd schon berühren</w:t>
      </w:r>
      <w:r>
        <w:br/>
        <w:t xml:space="preserve">Den Saum wir seiner </w:t>
      </w:r>
      <w:proofErr w:type="spellStart"/>
      <w:r>
        <w:t>ewgen</w:t>
      </w:r>
      <w:proofErr w:type="spellEnd"/>
      <w:r>
        <w:t xml:space="preserve"> Herrlichkeit,</w:t>
      </w:r>
      <w:r>
        <w:br/>
        <w:t>Und göttliche Gedanken adlergleich entführen</w:t>
      </w:r>
      <w:r>
        <w:br/>
        <w:t>Uns weit hinweg von allem Raum und Zeit;</w:t>
      </w:r>
      <w:r>
        <w:br/>
        <w:t xml:space="preserve">Ein </w:t>
      </w:r>
      <w:proofErr w:type="spellStart"/>
      <w:r>
        <w:t>Lüftlein</w:t>
      </w:r>
      <w:proofErr w:type="spellEnd"/>
      <w:r>
        <w:t xml:space="preserve"> fällt uns, und im Staube liegen,</w:t>
      </w:r>
      <w:r>
        <w:br/>
        <w:t xml:space="preserve">Die sich vermaßen erst, so hoch zu fliegen! </w:t>
      </w:r>
    </w:p>
    <w:p w14:paraId="4F06369D" w14:textId="77777777" w:rsidR="00133481" w:rsidRDefault="00133481" w:rsidP="00133481">
      <w:pPr>
        <w:pStyle w:val="StandardWeb"/>
      </w:pPr>
      <w:r>
        <w:t>Nicht Waisen sind wir in dem fremden Lande;</w:t>
      </w:r>
      <w:r>
        <w:br/>
        <w:t>Des Vaters Güte grüßt uns allerwärts;</w:t>
      </w:r>
      <w:r>
        <w:br/>
        <w:t>Es weben heimisch süße Liebesbande</w:t>
      </w:r>
      <w:r>
        <w:br/>
        <w:t>Um unser Leben sich und unser Herz;</w:t>
      </w:r>
      <w:r>
        <w:br/>
        <w:t>Es lagern sich um uns des Himmels Mächte</w:t>
      </w:r>
      <w:r>
        <w:br/>
        <w:t>In tausend von Gestalten weit und breit;</w:t>
      </w:r>
      <w:r>
        <w:br/>
        <w:t>Doch in den Jubel unsrer Erdennächte</w:t>
      </w:r>
      <w:r>
        <w:br/>
        <w:t>Ertönt das Alphorn aus der Ewigkeit;</w:t>
      </w:r>
      <w:r>
        <w:br/>
        <w:t>Auf fahren wir vom lauten Freudenmahle</w:t>
      </w:r>
      <w:r>
        <w:br/>
        <w:t xml:space="preserve">Als wie getroffen von des Blitzes Strahle. </w:t>
      </w:r>
    </w:p>
    <w:p w14:paraId="3C69F3EF" w14:textId="77777777" w:rsidR="00133481" w:rsidRDefault="00133481" w:rsidP="00133481">
      <w:pPr>
        <w:pStyle w:val="StandardWeb"/>
      </w:pPr>
      <w:r>
        <w:t>Hier stürzt ein Freund, dort sinkt ein andrer nieder,</w:t>
      </w:r>
      <w:r>
        <w:br/>
        <w:t>Und immer weiter geht der Wanderzug;</w:t>
      </w:r>
      <w:r>
        <w:br/>
        <w:t>Es lichten sich je mehr und mehr die Glieder,</w:t>
      </w:r>
      <w:r>
        <w:br/>
        <w:t>Und immer ist des Jammers nicht genug;</w:t>
      </w:r>
      <w:r>
        <w:br/>
        <w:t>Die Mühe will, die Sünde will nicht enden;</w:t>
      </w:r>
      <w:r>
        <w:br/>
        <w:t>Doch näher sind wir schon der Gottesstadt,</w:t>
      </w:r>
      <w:r>
        <w:br/>
        <w:t>Und immer stiller, immer froher wenden</w:t>
      </w:r>
      <w:r>
        <w:br/>
        <w:t>Wir uns zu ihr, die Er verheißen hat.</w:t>
      </w:r>
      <w:r>
        <w:br/>
        <w:t>Bald tönt auch uns der Freudenruf der Frommen:</w:t>
      </w:r>
      <w:r>
        <w:br/>
        <w:t xml:space="preserve">„Wir Menschenkinder dürfen wieder kommen!“ </w:t>
      </w:r>
    </w:p>
    <w:p w14:paraId="293760AB" w14:textId="77777777" w:rsidR="0099522E" w:rsidRDefault="0099522E" w:rsidP="0099522E">
      <w:pPr>
        <w:pStyle w:val="berschrift1"/>
      </w:pPr>
      <w:r w:rsidRPr="0099522E">
        <w:t>Wo anders als zu Jesu Füßen</w:t>
      </w:r>
    </w:p>
    <w:p w14:paraId="4C843EF3" w14:textId="77777777" w:rsidR="0099522E" w:rsidRDefault="0099522E" w:rsidP="0099522E">
      <w:pPr>
        <w:pStyle w:val="StandardWeb"/>
      </w:pPr>
      <w:r>
        <w:t>Wo anders als zu Jesu Füßen,</w:t>
      </w:r>
      <w:r>
        <w:br/>
        <w:t>Wo anders als in seiner Schar</w:t>
      </w:r>
      <w:r>
        <w:br/>
        <w:t>Sucht dich mein Sehnen und mein Grüßen,</w:t>
      </w:r>
      <w:r>
        <w:br/>
        <w:t xml:space="preserve">Find ich es wieder wie es war? </w:t>
      </w:r>
    </w:p>
    <w:p w14:paraId="086FC2AA" w14:textId="77777777" w:rsidR="0099522E" w:rsidRDefault="0099522E" w:rsidP="0099522E">
      <w:pPr>
        <w:pStyle w:val="StandardWeb"/>
      </w:pPr>
      <w:r>
        <w:t>Ich kenn dich nicht mehr nach dem Fleische</w:t>
      </w:r>
      <w:r>
        <w:br/>
        <w:t>Und nach der irdischen Gestalt,</w:t>
      </w:r>
      <w:r>
        <w:br/>
        <w:t>Und was ich hoffe, was ich Heische,</w:t>
      </w:r>
      <w:r>
        <w:br/>
        <w:t xml:space="preserve">Dient einer himmlischen Gewalt. </w:t>
      </w:r>
    </w:p>
    <w:p w14:paraId="428BAF67" w14:textId="77777777" w:rsidR="0099522E" w:rsidRDefault="0099522E" w:rsidP="0099522E">
      <w:pPr>
        <w:pStyle w:val="StandardWeb"/>
      </w:pPr>
      <w:r>
        <w:t>Ich sah dich blühen und vergehen,</w:t>
      </w:r>
      <w:r>
        <w:br/>
        <w:t>Und in die dunkle Gruft gesenkt;</w:t>
      </w:r>
      <w:r>
        <w:br/>
        <w:t>Und wie du solltest auferstehen,</w:t>
      </w:r>
      <w:r>
        <w:br/>
        <w:t xml:space="preserve">Zu ahnen ist </w:t>
      </w:r>
      <w:proofErr w:type="spellStart"/>
      <w:r>
        <w:t>mirs</w:t>
      </w:r>
      <w:proofErr w:type="spellEnd"/>
      <w:r>
        <w:t xml:space="preserve"> nicht geschenkt. </w:t>
      </w:r>
    </w:p>
    <w:p w14:paraId="03D4CC60" w14:textId="77777777" w:rsidR="0099522E" w:rsidRDefault="0099522E" w:rsidP="0099522E">
      <w:pPr>
        <w:pStyle w:val="StandardWeb"/>
      </w:pPr>
      <w:r>
        <w:t>Das Weizenkorn fällt in die Erde,</w:t>
      </w:r>
      <w:r>
        <w:br/>
        <w:t>Der Leib verwest, wie ihm gehört;</w:t>
      </w:r>
      <w:r>
        <w:br/>
        <w:t>Mehr als ich ahnte und begehrte,</w:t>
      </w:r>
      <w:r>
        <w:br/>
        <w:t xml:space="preserve">Wird dennoch dir und mir beschert. </w:t>
      </w:r>
    </w:p>
    <w:p w14:paraId="15B13D12" w14:textId="77777777" w:rsidR="0099522E" w:rsidRDefault="0099522E" w:rsidP="0099522E">
      <w:pPr>
        <w:pStyle w:val="StandardWeb"/>
      </w:pPr>
      <w:r>
        <w:t>Es ist der Leib der Offenbarung,</w:t>
      </w:r>
      <w:r>
        <w:br/>
        <w:t>Wenn Gottes Ratschluss sich erfüllt,</w:t>
      </w:r>
      <w:r>
        <w:br/>
        <w:t xml:space="preserve">Der deinen Geist zu </w:t>
      </w:r>
      <w:proofErr w:type="spellStart"/>
      <w:r>
        <w:t>heilger</w:t>
      </w:r>
      <w:proofErr w:type="spellEnd"/>
      <w:r>
        <w:t xml:space="preserve"> Wahrung</w:t>
      </w:r>
      <w:r>
        <w:br/>
        <w:t xml:space="preserve">Mit Kraft durchdringt, mit Licht umhüllt. </w:t>
      </w:r>
    </w:p>
    <w:p w14:paraId="4B8085E0" w14:textId="77777777" w:rsidR="0099522E" w:rsidRDefault="0099522E" w:rsidP="0099522E">
      <w:pPr>
        <w:pStyle w:val="StandardWeb"/>
      </w:pPr>
      <w:r>
        <w:t>„Noch heute,“ sprach im Tod der Meister,</w:t>
      </w:r>
      <w:r>
        <w:br/>
        <w:t>„Sollst du im Paradiese sein;“</w:t>
      </w:r>
      <w:r>
        <w:br/>
        <w:t>Wir kennen nicht die Zeit der Geister,</w:t>
      </w:r>
      <w:r>
        <w:br/>
        <w:t>Und dringen nur im Glauben ein.</w:t>
      </w:r>
    </w:p>
    <w:p w14:paraId="1C9CADE8" w14:textId="77777777" w:rsidR="0099522E" w:rsidRDefault="0099522E" w:rsidP="0099522E">
      <w:pPr>
        <w:pStyle w:val="StandardWeb"/>
      </w:pPr>
      <w:r>
        <w:t>Das aber dürfen wir erfahren,</w:t>
      </w:r>
      <w:r>
        <w:br/>
        <w:t>Dass unser Herr und Heiland lebt,</w:t>
      </w:r>
      <w:r>
        <w:br/>
        <w:t>Und über unsern Totenbahren</w:t>
      </w:r>
      <w:r>
        <w:br/>
        <w:t xml:space="preserve">Sein Auferstehungsbanner schwebt; </w:t>
      </w:r>
    </w:p>
    <w:p w14:paraId="41C8545B" w14:textId="77777777" w:rsidR="0099522E" w:rsidRDefault="0099522E" w:rsidP="0099522E">
      <w:pPr>
        <w:pStyle w:val="StandardWeb"/>
      </w:pPr>
      <w:r>
        <w:t>Dass er vor uns mit Geistesschritten</w:t>
      </w:r>
      <w:r>
        <w:br/>
        <w:t>In tausend Liebesweisen geht,</w:t>
      </w:r>
      <w:r>
        <w:br/>
        <w:t>Und in dem Bund der Treuen mitten</w:t>
      </w:r>
      <w:r>
        <w:br/>
        <w:t xml:space="preserve">Als König der Versieglung steht. </w:t>
      </w:r>
    </w:p>
    <w:p w14:paraId="3D58EDF1" w14:textId="77777777" w:rsidR="0099522E" w:rsidRDefault="0099522E" w:rsidP="0099522E">
      <w:pPr>
        <w:pStyle w:val="StandardWeb"/>
      </w:pPr>
      <w:r>
        <w:t>Und wie am reichsten Gottes Segen</w:t>
      </w:r>
      <w:r>
        <w:br/>
        <w:t>Schon hier aus Menschenherzen quillt,</w:t>
      </w:r>
      <w:r>
        <w:br/>
        <w:t xml:space="preserve">Und seine Liebe </w:t>
      </w:r>
      <w:proofErr w:type="spellStart"/>
      <w:r>
        <w:t>allerwegen</w:t>
      </w:r>
      <w:proofErr w:type="spellEnd"/>
      <w:r>
        <w:br/>
        <w:t xml:space="preserve">Durch Brüder unser Sehnen stillt: </w:t>
      </w:r>
    </w:p>
    <w:p w14:paraId="17AD09F3" w14:textId="77777777" w:rsidR="0099522E" w:rsidRDefault="0099522E" w:rsidP="0099522E">
      <w:pPr>
        <w:pStyle w:val="StandardWeb"/>
      </w:pPr>
      <w:r>
        <w:t>So hat er vor des Thrones Stufen</w:t>
      </w:r>
      <w:r>
        <w:br/>
        <w:t xml:space="preserve">Zu </w:t>
      </w:r>
      <w:proofErr w:type="spellStart"/>
      <w:r>
        <w:t>höhrem</w:t>
      </w:r>
      <w:proofErr w:type="spellEnd"/>
      <w:r>
        <w:t xml:space="preserve"> Werke sie geweiht,</w:t>
      </w:r>
      <w:r>
        <w:br/>
        <w:t>Und seine Seligen berufen</w:t>
      </w:r>
      <w:r>
        <w:br/>
        <w:t xml:space="preserve">Zu Dienern seiner Seligkeit. </w:t>
      </w:r>
    </w:p>
    <w:p w14:paraId="6463691F" w14:textId="77777777" w:rsidR="0099522E" w:rsidRDefault="0099522E" w:rsidP="0099522E">
      <w:pPr>
        <w:pStyle w:val="StandardWeb"/>
      </w:pPr>
      <w:r>
        <w:t>Dein Kommen war so sanft und leise,</w:t>
      </w:r>
      <w:r>
        <w:br/>
        <w:t xml:space="preserve">So </w:t>
      </w:r>
      <w:proofErr w:type="spellStart"/>
      <w:r>
        <w:t>ungesehn</w:t>
      </w:r>
      <w:proofErr w:type="spellEnd"/>
      <w:r>
        <w:t xml:space="preserve"> und wunderbar;</w:t>
      </w:r>
      <w:r>
        <w:br/>
        <w:t xml:space="preserve">So recht nach </w:t>
      </w:r>
      <w:proofErr w:type="spellStart"/>
      <w:r>
        <w:t>selger</w:t>
      </w:r>
      <w:proofErr w:type="spellEnd"/>
      <w:r>
        <w:t xml:space="preserve"> Geister Weise,</w:t>
      </w:r>
      <w:r>
        <w:br/>
        <w:t xml:space="preserve">Und meinem Herzen dennoch klar. </w:t>
      </w:r>
    </w:p>
    <w:p w14:paraId="54C4ACCB" w14:textId="77777777" w:rsidR="0099522E" w:rsidRDefault="0099522E" w:rsidP="0099522E">
      <w:pPr>
        <w:pStyle w:val="StandardWeb"/>
      </w:pPr>
      <w:r>
        <w:t>Möcht ich nur immer stiller, freier</w:t>
      </w:r>
      <w:r>
        <w:br/>
        <w:t>Dich lieben, wie du jetzt mich liebst, .</w:t>
      </w:r>
      <w:r>
        <w:br/>
        <w:t>Und schon in der Vollendung Feier</w:t>
      </w:r>
      <w:r>
        <w:br/>
        <w:t xml:space="preserve">Dich selber mir zu lieben gibst! </w:t>
      </w:r>
    </w:p>
    <w:p w14:paraId="1825BC1E" w14:textId="77777777" w:rsidR="0099522E" w:rsidRDefault="0099522E" w:rsidP="0099522E">
      <w:pPr>
        <w:pStyle w:val="StandardWeb"/>
      </w:pPr>
      <w:r>
        <w:t>Dass ich mit dir mich froh bereite,</w:t>
      </w:r>
      <w:r>
        <w:br/>
        <w:t>Wie du mich jetzt schon weihst und zierst,</w:t>
      </w:r>
      <w:r>
        <w:br/>
        <w:t>Bis du mich einst mit Himmelsfreude</w:t>
      </w:r>
      <w:r>
        <w:br/>
        <w:t xml:space="preserve">In deine </w:t>
      </w:r>
      <w:proofErr w:type="spellStart"/>
      <w:r>
        <w:t>ewge</w:t>
      </w:r>
      <w:proofErr w:type="spellEnd"/>
      <w:r>
        <w:t xml:space="preserve"> Hütte führst. </w:t>
      </w:r>
    </w:p>
    <w:p w14:paraId="5B3183DC" w14:textId="77777777" w:rsidR="0099522E" w:rsidRDefault="0099522E" w:rsidP="0099522E">
      <w:pPr>
        <w:pStyle w:val="berschrift1"/>
      </w:pPr>
      <w:r w:rsidRPr="0099522E">
        <w:t>Wohin ich greif und hasche</w:t>
      </w:r>
    </w:p>
    <w:p w14:paraId="159C6D09" w14:textId="77777777" w:rsidR="0099522E" w:rsidRDefault="0099522E" w:rsidP="0099522E">
      <w:pPr>
        <w:pStyle w:val="StandardWeb"/>
      </w:pPr>
      <w:r>
        <w:t>Wohin ich greif und hasche,</w:t>
      </w:r>
      <w:r>
        <w:br/>
        <w:t>Treff ich auf Sterblichkeit;</w:t>
      </w:r>
      <w:r>
        <w:br/>
        <w:t>Du gibst mir Schmuck für Asche</w:t>
      </w:r>
      <w:r>
        <w:br/>
        <w:t>Und Freudenöl für Leid</w:t>
      </w:r>
      <w:r>
        <w:br/>
        <w:t>Du machst den Mund voll Lachen,</w:t>
      </w:r>
      <w:r>
        <w:br/>
        <w:t>Der erst voll Weinen war,</w:t>
      </w:r>
      <w:r>
        <w:br/>
        <w:t>Und nimmst in allen Sachen</w:t>
      </w:r>
      <w:r>
        <w:br/>
        <w:t xml:space="preserve">Mein Allerbestes wahr. </w:t>
      </w:r>
    </w:p>
    <w:p w14:paraId="2D0FAB24" w14:textId="77777777" w:rsidR="0099522E" w:rsidRDefault="0099522E" w:rsidP="0099522E">
      <w:pPr>
        <w:pStyle w:val="StandardWeb"/>
      </w:pPr>
      <w:r>
        <w:t>Manch Unheil zog hernieder</w:t>
      </w:r>
      <w:r>
        <w:br/>
        <w:t>Und manche Wetternacht;</w:t>
      </w:r>
      <w:r>
        <w:br/>
        <w:t>Doch immer hat mir wieder</w:t>
      </w:r>
      <w:r>
        <w:br/>
        <w:t>Der helle Tag gelacht;</w:t>
      </w:r>
      <w:r>
        <w:br/>
        <w:t>Wie eine frische Blume</w:t>
      </w:r>
      <w:r>
        <w:br/>
        <w:t>Erschien die Welt aufs Neu,</w:t>
      </w:r>
      <w:r>
        <w:br/>
        <w:t>Und sprach von deinem Ruhme</w:t>
      </w:r>
      <w:r>
        <w:br/>
        <w:t xml:space="preserve">Und deiner </w:t>
      </w:r>
      <w:proofErr w:type="spellStart"/>
      <w:r>
        <w:t>ewgen</w:t>
      </w:r>
      <w:proofErr w:type="spellEnd"/>
      <w:r>
        <w:t xml:space="preserve"> Treu. </w:t>
      </w:r>
    </w:p>
    <w:p w14:paraId="4D2558BF" w14:textId="77777777" w:rsidR="0099522E" w:rsidRDefault="0099522E" w:rsidP="0099522E">
      <w:pPr>
        <w:pStyle w:val="StandardWeb"/>
      </w:pPr>
      <w:r>
        <w:t>Als ich an Babels Bächen</w:t>
      </w:r>
      <w:r>
        <w:br/>
        <w:t>Still unter Weiden saß,</w:t>
      </w:r>
      <w:r>
        <w:br/>
        <w:t>Vor Gram nicht konnte sprechen,</w:t>
      </w:r>
      <w:r>
        <w:br/>
        <w:t>Mein Leid mit Tränen nass,</w:t>
      </w:r>
      <w:r>
        <w:br/>
        <w:t>Da gabst du mir die Harfe</w:t>
      </w:r>
      <w:r>
        <w:br/>
        <w:t>Zum Trost in meine Hand:</w:t>
      </w:r>
      <w:r>
        <w:br/>
        <w:t>Weg floss der Schmerz, der scharfe,</w:t>
      </w:r>
      <w:r>
        <w:br/>
        <w:t xml:space="preserve">Hernieder in den Sand. </w:t>
      </w:r>
    </w:p>
    <w:p w14:paraId="2CCA7AF8" w14:textId="77777777" w:rsidR="0099522E" w:rsidRDefault="0099522E" w:rsidP="0099522E">
      <w:pPr>
        <w:pStyle w:val="StandardWeb"/>
      </w:pPr>
      <w:r>
        <w:t>Von Zion will ich singen</w:t>
      </w:r>
      <w:r>
        <w:br/>
        <w:t>Au all mein Leben lang;</w:t>
      </w:r>
      <w:r>
        <w:br/>
        <w:t>Nach Zion soll sich schwingen</w:t>
      </w:r>
      <w:r>
        <w:br/>
        <w:t>Mein Herz und Harfenklang!</w:t>
      </w:r>
      <w:r>
        <w:br/>
        <w:t>Gern will ich länger weilen</w:t>
      </w:r>
      <w:r>
        <w:br/>
        <w:t xml:space="preserve">In meiner </w:t>
      </w:r>
      <w:proofErr w:type="spellStart"/>
      <w:r>
        <w:t>Fremdlingschaft</w:t>
      </w:r>
      <w:proofErr w:type="spellEnd"/>
      <w:r>
        <w:t>,</w:t>
      </w:r>
      <w:r>
        <w:br/>
        <w:t>Willst du mir fort erteilen</w:t>
      </w:r>
      <w:r>
        <w:br/>
        <w:t xml:space="preserve">So frische Glaubenskraft. </w:t>
      </w:r>
    </w:p>
    <w:p w14:paraId="6EDC3EED" w14:textId="77777777" w:rsidR="0099522E" w:rsidRDefault="0099522E" w:rsidP="0099522E">
      <w:pPr>
        <w:pStyle w:val="StandardWeb"/>
      </w:pPr>
      <w:r>
        <w:t>O süßer Gottesfrieden,</w:t>
      </w:r>
      <w:r>
        <w:br/>
        <w:t>Im Werk die Sabbatruh,</w:t>
      </w:r>
      <w:r>
        <w:br/>
        <w:t>Bleibst du mir nur hienieden,</w:t>
      </w:r>
      <w:r>
        <w:br/>
        <w:t>So schreit ich rüstig zu.</w:t>
      </w:r>
      <w:r>
        <w:br/>
        <w:t xml:space="preserve">Ich will der </w:t>
      </w:r>
      <w:proofErr w:type="spellStart"/>
      <w:r>
        <w:t>vorgen</w:t>
      </w:r>
      <w:proofErr w:type="spellEnd"/>
      <w:r>
        <w:t xml:space="preserve"> Zeiten</w:t>
      </w:r>
      <w:r>
        <w:br/>
        <w:t xml:space="preserve">Seit allzeit </w:t>
      </w:r>
      <w:proofErr w:type="spellStart"/>
      <w:r>
        <w:t>eingebenk</w:t>
      </w:r>
      <w:proofErr w:type="spellEnd"/>
      <w:r>
        <w:t>,</w:t>
      </w:r>
      <w:r>
        <w:br/>
        <w:t>So wird mich auch begleiten</w:t>
      </w:r>
      <w:r>
        <w:br/>
        <w:t xml:space="preserve">Das himmlische Geschenk. </w:t>
      </w:r>
    </w:p>
    <w:p w14:paraId="12670B34" w14:textId="77777777" w:rsidR="0099522E" w:rsidRDefault="0099522E" w:rsidP="0099522E">
      <w:pPr>
        <w:pStyle w:val="StandardWeb"/>
      </w:pPr>
      <w:r>
        <w:t>Ist mir schon hier geschehen,</w:t>
      </w:r>
      <w:r>
        <w:br/>
        <w:t>So wie ich hab geglaubt,</w:t>
      </w:r>
      <w:r>
        <w:br/>
        <w:t>Und über mein Verstehen</w:t>
      </w:r>
      <w:r>
        <w:br/>
        <w:t>Erstattet, was geraubt,</w:t>
      </w:r>
      <w:r>
        <w:br/>
        <w:t>Was wird mir da erst werden,</w:t>
      </w:r>
      <w:r>
        <w:br/>
        <w:t>Wenn ich vollendet bin,</w:t>
      </w:r>
      <w:r>
        <w:br/>
        <w:t>Und du mich von der Erden</w:t>
      </w:r>
      <w:r>
        <w:br/>
        <w:t xml:space="preserve">In Liebe nimmst dahin! </w:t>
      </w:r>
    </w:p>
    <w:p w14:paraId="6AF1B1A3" w14:textId="39CF5ED3" w:rsidR="00225F63" w:rsidRDefault="00225F63" w:rsidP="00225F63">
      <w:pPr>
        <w:pStyle w:val="berschrift1"/>
      </w:pPr>
      <w:r w:rsidRPr="004E13CA">
        <w:t>Wohlauf und lasst uns singen</w:t>
      </w:r>
    </w:p>
    <w:p w14:paraId="5538A97B" w14:textId="77777777" w:rsidR="00225F63" w:rsidRDefault="00225F63" w:rsidP="00225F63">
      <w:pPr>
        <w:pStyle w:val="StandardWeb"/>
      </w:pPr>
      <w:r>
        <w:t>Wohlauf und lasst uns singen</w:t>
      </w:r>
      <w:r>
        <w:br/>
        <w:t>Dem ewig treuen Gott,</w:t>
      </w:r>
      <w:r>
        <w:br/>
        <w:t>Der und aus Satans Schlingen</w:t>
      </w:r>
      <w:r>
        <w:br/>
        <w:t>Und seiner ganzen Rott</w:t>
      </w:r>
      <w:r>
        <w:br/>
        <w:t>Mit starker Hand befreiet</w:t>
      </w:r>
      <w:r>
        <w:br/>
        <w:t>Und nun erlöset hat</w:t>
      </w:r>
      <w:r>
        <w:br/>
        <w:t>Und was verirrt, entzweiet,</w:t>
      </w:r>
      <w:r>
        <w:br/>
        <w:t xml:space="preserve">Bracht in die </w:t>
      </w:r>
      <w:proofErr w:type="spellStart"/>
      <w:r>
        <w:t>ewge</w:t>
      </w:r>
      <w:proofErr w:type="spellEnd"/>
      <w:r>
        <w:t xml:space="preserve"> Stadt. </w:t>
      </w:r>
    </w:p>
    <w:p w14:paraId="79CAC9D8" w14:textId="77777777" w:rsidR="00225F63" w:rsidRDefault="00225F63" w:rsidP="00225F63">
      <w:pPr>
        <w:pStyle w:val="StandardWeb"/>
      </w:pPr>
      <w:r>
        <w:t>Vom Auf- zum Niedergange,</w:t>
      </w:r>
      <w:r>
        <w:br/>
        <w:t>Von Mitternacht zum Meer,</w:t>
      </w:r>
      <w:r>
        <w:br/>
        <w:t>Von Fesseln und vom Zwange</w:t>
      </w:r>
      <w:r>
        <w:br/>
        <w:t>Erlöst ein ganzes Heer;</w:t>
      </w:r>
      <w:r>
        <w:br/>
        <w:t>Das, was da war verschmachtet</w:t>
      </w:r>
      <w:r>
        <w:br/>
        <w:t>In Wüsten voller Brand,</w:t>
      </w:r>
      <w:r>
        <w:br/>
        <w:t>Zertreten und verachtet,</w:t>
      </w:r>
      <w:r>
        <w:br/>
        <w:t xml:space="preserve">Erhöht zu neuem Stand! </w:t>
      </w:r>
    </w:p>
    <w:p w14:paraId="73AE4E77" w14:textId="77777777" w:rsidR="00225F63" w:rsidRDefault="00225F63" w:rsidP="00225F63">
      <w:pPr>
        <w:pStyle w:val="StandardWeb"/>
      </w:pPr>
      <w:r>
        <w:t>Was hinter Eisengitter</w:t>
      </w:r>
      <w:r>
        <w:br/>
        <w:t>Lag tief in Finsternis,</w:t>
      </w:r>
      <w:r>
        <w:br/>
        <w:t>Was Sturm und Ungewitter</w:t>
      </w:r>
      <w:r>
        <w:br/>
        <w:t>Zerschmettert und zerriss,</w:t>
      </w:r>
      <w:r>
        <w:br/>
        <w:t>Dass sie gen Himmel fuhren</w:t>
      </w:r>
      <w:r>
        <w:br/>
        <w:t>Und in des Abgrunds Schlund,</w:t>
      </w:r>
      <w:r>
        <w:br/>
        <w:t>Jauchz auf den Friedensfluren</w:t>
      </w:r>
      <w:r>
        <w:br/>
        <w:t xml:space="preserve">Mit dankerfüllten Mund! </w:t>
      </w:r>
    </w:p>
    <w:p w14:paraId="010513C2" w14:textId="77777777" w:rsidR="00225F63" w:rsidRDefault="00225F63" w:rsidP="00225F63">
      <w:pPr>
        <w:pStyle w:val="StandardWeb"/>
      </w:pPr>
      <w:r>
        <w:t>Was wär aus uns geworden</w:t>
      </w:r>
      <w:r>
        <w:br/>
        <w:t>Und unsrer Missetat?</w:t>
      </w:r>
      <w:r>
        <w:br/>
        <w:t>Wir stunden an den Pforten</w:t>
      </w:r>
      <w:r>
        <w:br/>
        <w:t xml:space="preserve">Des Grabes früh und </w:t>
      </w:r>
      <w:proofErr w:type="spellStart"/>
      <w:r>
        <w:t>spat</w:t>
      </w:r>
      <w:proofErr w:type="spellEnd"/>
      <w:r>
        <w:t>;</w:t>
      </w:r>
      <w:r>
        <w:br/>
        <w:t>Uns ekelte der Speise,</w:t>
      </w:r>
      <w:r>
        <w:br/>
        <w:t>Die uns das Leben bot,</w:t>
      </w:r>
      <w:r>
        <w:br/>
        <w:t>Wir riefen laut und leise</w:t>
      </w:r>
      <w:r>
        <w:br/>
        <w:t xml:space="preserve">Nach dem Befreier Tod. </w:t>
      </w:r>
    </w:p>
    <w:p w14:paraId="3AD3BBF0" w14:textId="77777777" w:rsidR="00225F63" w:rsidRDefault="00225F63" w:rsidP="00225F63">
      <w:pPr>
        <w:pStyle w:val="StandardWeb"/>
      </w:pPr>
      <w:r>
        <w:t>Du kamst und risst die Seele</w:t>
      </w:r>
      <w:r>
        <w:br/>
        <w:t>Erbarmend aus dem Tod,</w:t>
      </w:r>
      <w:r>
        <w:br/>
        <w:t>Gedachtest nicht der Fehle;</w:t>
      </w:r>
      <w:r>
        <w:br/>
        <w:t>Das Aug, von Tränen rot,</w:t>
      </w:r>
      <w:r>
        <w:br/>
      </w:r>
      <w:proofErr w:type="spellStart"/>
      <w:r>
        <w:t>Durft</w:t>
      </w:r>
      <w:proofErr w:type="spellEnd"/>
      <w:r>
        <w:t xml:space="preserve"> wieder aufwärts schauen</w:t>
      </w:r>
      <w:r>
        <w:br/>
        <w:t>zu deinem Angesicht,</w:t>
      </w:r>
      <w:r>
        <w:br/>
        <w:t>Sich weiden an den Auen</w:t>
      </w:r>
      <w:r>
        <w:br/>
        <w:t xml:space="preserve">Des Lebens voller Licht. </w:t>
      </w:r>
    </w:p>
    <w:p w14:paraId="67DDC472" w14:textId="77777777" w:rsidR="00225F63" w:rsidRDefault="00225F63" w:rsidP="00225F63">
      <w:pPr>
        <w:pStyle w:val="StandardWeb"/>
      </w:pPr>
      <w:r>
        <w:t>Wie sollen wir vergelten,</w:t>
      </w:r>
      <w:r>
        <w:br/>
        <w:t>Was du uns wohl getan?</w:t>
      </w:r>
      <w:r>
        <w:br/>
        <w:t>Der Schatz von tausend Welten</w:t>
      </w:r>
      <w:r>
        <w:br/>
        <w:t>Fing nicht zu tilgen an</w:t>
      </w:r>
      <w:r>
        <w:br/>
        <w:t>Die Schulden ohne Maßen,</w:t>
      </w:r>
      <w:r>
        <w:br/>
        <w:t>Und wir so arm und bloß,</w:t>
      </w:r>
      <w:r>
        <w:br/>
        <w:t>Von aller Kraft verlassen,</w:t>
      </w:r>
      <w:r>
        <w:br/>
        <w:t xml:space="preserve">Was wäre unser Los? </w:t>
      </w:r>
    </w:p>
    <w:p w14:paraId="41C6420C" w14:textId="77777777" w:rsidR="00225F63" w:rsidRDefault="00225F63" w:rsidP="00225F63">
      <w:pPr>
        <w:pStyle w:val="StandardWeb"/>
      </w:pPr>
      <w:r>
        <w:t>Doch, du, voll Huld und Gnaden,</w:t>
      </w:r>
      <w:r>
        <w:br/>
        <w:t>Begehrst das Alles nicht,</w:t>
      </w:r>
      <w:r>
        <w:br/>
        <w:t>Du tilgest unsern Schaden</w:t>
      </w:r>
      <w:r>
        <w:br/>
        <w:t>Und aus ist das Gericht;</w:t>
      </w:r>
      <w:r>
        <w:br/>
        <w:t>Willst keine andern Gaben,</w:t>
      </w:r>
      <w:r>
        <w:br/>
        <w:t>Als unser ganzes Herz</w:t>
      </w:r>
      <w:r>
        <w:br/>
        <w:t>Und was wir sind und haben,</w:t>
      </w:r>
      <w:r>
        <w:br/>
        <w:t>Nicht Blut, noch Gold, noch Erz.</w:t>
      </w:r>
    </w:p>
    <w:p w14:paraId="6DE0B121" w14:textId="77777777" w:rsidR="00225F63" w:rsidRDefault="00225F63" w:rsidP="00225F63">
      <w:pPr>
        <w:pStyle w:val="StandardWeb"/>
      </w:pPr>
      <w:r>
        <w:t>Drum auf zum Hochgesange</w:t>
      </w:r>
      <w:r>
        <w:br/>
        <w:t>Du hocherlöstes Heer,</w:t>
      </w:r>
      <w:r>
        <w:br/>
        <w:t>Vom Auf- zum Niedergange</w:t>
      </w:r>
      <w:r>
        <w:br/>
      </w:r>
      <w:proofErr w:type="spellStart"/>
      <w:r>
        <w:t>Erbraus</w:t>
      </w:r>
      <w:proofErr w:type="spellEnd"/>
      <w:r>
        <w:t xml:space="preserve"> es wie ein Meer:</w:t>
      </w:r>
      <w:r>
        <w:br/>
        <w:t>Hosianna in der Höhe</w:t>
      </w:r>
      <w:r>
        <w:br/>
        <w:t>Dem Herrn der Herrlichkeit,</w:t>
      </w:r>
      <w:r>
        <w:br/>
        <w:t>Den Menschen Wohl statt Wehe</w:t>
      </w:r>
      <w:r>
        <w:br/>
        <w:t xml:space="preserve">Und Frieden weit und breit! </w:t>
      </w:r>
    </w:p>
    <w:p w14:paraId="7DE05B51" w14:textId="2E59A11D" w:rsidR="00225F63" w:rsidRDefault="00225F63" w:rsidP="00CE3FB5">
      <w:pPr>
        <w:pStyle w:val="berschrift1"/>
      </w:pPr>
      <w:r w:rsidRPr="004E13CA">
        <w:t xml:space="preserve">Zum </w:t>
      </w:r>
      <w:proofErr w:type="spellStart"/>
      <w:r w:rsidRPr="004E13CA">
        <w:t>letztenmal</w:t>
      </w:r>
      <w:proofErr w:type="spellEnd"/>
      <w:r w:rsidRPr="004E13CA">
        <w:t xml:space="preserve">, zum </w:t>
      </w:r>
      <w:proofErr w:type="spellStart"/>
      <w:r w:rsidRPr="004E13CA">
        <w:t>letztenmal</w:t>
      </w:r>
      <w:proofErr w:type="spellEnd"/>
      <w:r w:rsidRPr="004E13CA">
        <w:t>!</w:t>
      </w:r>
    </w:p>
    <w:p w14:paraId="231C316E" w14:textId="77777777" w:rsidR="00225F63" w:rsidRDefault="00225F63" w:rsidP="00225F63">
      <w:pPr>
        <w:pStyle w:val="StandardWeb"/>
      </w:pPr>
      <w:r>
        <w:t xml:space="preserve">Zum </w:t>
      </w:r>
      <w:proofErr w:type="spellStart"/>
      <w:r>
        <w:t>letztenmal</w:t>
      </w:r>
      <w:proofErr w:type="spellEnd"/>
      <w:r>
        <w:t xml:space="preserve">, zum </w:t>
      </w:r>
      <w:proofErr w:type="spellStart"/>
      <w:r>
        <w:t>letztenmal</w:t>
      </w:r>
      <w:proofErr w:type="spellEnd"/>
      <w:r>
        <w:t>!</w:t>
      </w:r>
      <w:r>
        <w:br/>
        <w:t>Das ist das schwerste Wort,</w:t>
      </w:r>
      <w:r>
        <w:br/>
        <w:t>Das uns in diesem Erdental</w:t>
      </w:r>
      <w:r>
        <w:br/>
        <w:t xml:space="preserve">Begleitet fort und fort. </w:t>
      </w:r>
    </w:p>
    <w:p w14:paraId="0BA11E4F" w14:textId="77777777" w:rsidR="00225F63" w:rsidRDefault="00225F63" w:rsidP="00225F63">
      <w:pPr>
        <w:pStyle w:val="StandardWeb"/>
      </w:pPr>
      <w:r>
        <w:t xml:space="preserve">Zum </w:t>
      </w:r>
      <w:proofErr w:type="spellStart"/>
      <w:r>
        <w:t>letztenmal</w:t>
      </w:r>
      <w:proofErr w:type="spellEnd"/>
      <w:r>
        <w:t xml:space="preserve">, zum </w:t>
      </w:r>
      <w:proofErr w:type="spellStart"/>
      <w:r>
        <w:t>letztenmal</w:t>
      </w:r>
      <w:proofErr w:type="spellEnd"/>
      <w:r>
        <w:t>!</w:t>
      </w:r>
      <w:r>
        <w:br/>
        <w:t>Wer sagt und weint es aus,</w:t>
      </w:r>
      <w:r>
        <w:br/>
        <w:t>Des Herzens ganze Lust und Qual,</w:t>
      </w:r>
      <w:r>
        <w:br/>
        <w:t>Die Wonne und den Graus?</w:t>
      </w:r>
    </w:p>
    <w:p w14:paraId="3F146BE8" w14:textId="77777777" w:rsidR="00225F63" w:rsidRDefault="00225F63" w:rsidP="00225F63">
      <w:pPr>
        <w:pStyle w:val="StandardWeb"/>
      </w:pPr>
      <w:r>
        <w:t xml:space="preserve">Und gibt es denn ein </w:t>
      </w:r>
      <w:proofErr w:type="spellStart"/>
      <w:r>
        <w:t>Letztesmal</w:t>
      </w:r>
      <w:proofErr w:type="spellEnd"/>
      <w:r>
        <w:t>?</w:t>
      </w:r>
      <w:r>
        <w:br/>
        <w:t>Hat lieb und Treu ein End,</w:t>
      </w:r>
      <w:r>
        <w:br/>
        <w:t>Wenn sich der Wege große Zahl</w:t>
      </w:r>
      <w:r>
        <w:br/>
        <w:t xml:space="preserve">Auch auf ein Kleines trennt? </w:t>
      </w:r>
    </w:p>
    <w:p w14:paraId="0D7C6765" w14:textId="77777777" w:rsidR="00225F63" w:rsidRDefault="00225F63" w:rsidP="00225F63">
      <w:pPr>
        <w:pStyle w:val="StandardWeb"/>
      </w:pPr>
      <w:r>
        <w:t>Von Einem her, zu Einem hin,</w:t>
      </w:r>
      <w:r>
        <w:br/>
        <w:t xml:space="preserve">Zu Einem </w:t>
      </w:r>
      <w:proofErr w:type="spellStart"/>
      <w:r>
        <w:t>selgen</w:t>
      </w:r>
      <w:proofErr w:type="spellEnd"/>
      <w:r>
        <w:t xml:space="preserve"> Ziel,</w:t>
      </w:r>
      <w:r>
        <w:br/>
        <w:t xml:space="preserve">Sie scheinen ja sich nur zu </w:t>
      </w:r>
      <w:proofErr w:type="spellStart"/>
      <w:r>
        <w:t>fliehn</w:t>
      </w:r>
      <w:proofErr w:type="spellEnd"/>
      <w:r>
        <w:br/>
        <w:t xml:space="preserve">Und dünken uns nur viel. </w:t>
      </w:r>
    </w:p>
    <w:p w14:paraId="7897456F" w14:textId="77777777" w:rsidR="00225F63" w:rsidRDefault="00225F63" w:rsidP="00225F63">
      <w:pPr>
        <w:pStyle w:val="StandardWeb"/>
      </w:pPr>
      <w:r>
        <w:t>Wir schauen hier im dunkeln Wort,</w:t>
      </w:r>
      <w:r>
        <w:br/>
        <w:t>Was ist und wird und war;</w:t>
      </w:r>
      <w:r>
        <w:br/>
        <w:t>Geduld! Geduld! es wird ja dort</w:t>
      </w:r>
      <w:r>
        <w:br/>
        <w:t xml:space="preserve">Bald Alles offenbar. </w:t>
      </w:r>
    </w:p>
    <w:p w14:paraId="5E4FB8EB" w14:textId="77777777" w:rsidR="00225F63" w:rsidRDefault="00225F63" w:rsidP="00225F63">
      <w:pPr>
        <w:pStyle w:val="StandardWeb"/>
      </w:pPr>
      <w:r>
        <w:t xml:space="preserve">Wir </w:t>
      </w:r>
      <w:proofErr w:type="spellStart"/>
      <w:r>
        <w:t>trügens</w:t>
      </w:r>
      <w:proofErr w:type="spellEnd"/>
      <w:r>
        <w:t xml:space="preserve"> nicht das helle Licht,</w:t>
      </w:r>
      <w:r>
        <w:br/>
        <w:t>Vergingen ganz und gar;</w:t>
      </w:r>
      <w:r>
        <w:br/>
        <w:t>Doch was die Treue selbst verspricht,</w:t>
      </w:r>
      <w:r>
        <w:br/>
        <w:t xml:space="preserve">Bleibt ewig fest und wahr. </w:t>
      </w:r>
    </w:p>
    <w:p w14:paraId="33760A7B" w14:textId="77777777" w:rsidR="00225F63" w:rsidRDefault="00225F63" w:rsidP="00225F63">
      <w:pPr>
        <w:pStyle w:val="StandardWeb"/>
      </w:pPr>
      <w:r>
        <w:t>Der erste Ring, das letzte Ding</w:t>
      </w:r>
      <w:r>
        <w:br/>
        <w:t>Ruht in der gleichen Hand,</w:t>
      </w:r>
      <w:r>
        <w:br/>
        <w:t>Wie Menschenwitz sich auch verfing,</w:t>
      </w:r>
      <w:r>
        <w:br/>
        <w:t xml:space="preserve">In ewigem Bestand. </w:t>
      </w:r>
    </w:p>
    <w:p w14:paraId="527CD4DE" w14:textId="77777777" w:rsidR="00225F63" w:rsidRDefault="00225F63" w:rsidP="00225F63">
      <w:pPr>
        <w:pStyle w:val="StandardWeb"/>
      </w:pPr>
      <w:r>
        <w:t>Wer hier sein Werk am Erdentag</w:t>
      </w:r>
      <w:r>
        <w:br/>
        <w:t>Wie du in Treue schuf,</w:t>
      </w:r>
      <w:r>
        <w:br/>
        <w:t>Hat fest gemacht, was kommen mag,</w:t>
      </w:r>
      <w:r>
        <w:br/>
        <w:t xml:space="preserve">Den himmlischen Beruf. </w:t>
      </w:r>
    </w:p>
    <w:p w14:paraId="19FF2DBB" w14:textId="77777777" w:rsidR="00225F63" w:rsidRDefault="00225F63" w:rsidP="00225F63">
      <w:pPr>
        <w:pStyle w:val="StandardWeb"/>
      </w:pPr>
      <w:r>
        <w:t>Der letzten Dinge letzter Sinn,</w:t>
      </w:r>
      <w:r>
        <w:br/>
        <w:t>Geboren in der Zeit,</w:t>
      </w:r>
      <w:r>
        <w:br/>
        <w:t>Schließt sich im herrlichen Gewinn</w:t>
      </w:r>
      <w:r>
        <w:br/>
        <w:t xml:space="preserve">Der </w:t>
      </w:r>
      <w:proofErr w:type="spellStart"/>
      <w:r>
        <w:t>ewgen</w:t>
      </w:r>
      <w:proofErr w:type="spellEnd"/>
      <w:r>
        <w:t xml:space="preserve"> Seligkeit. </w:t>
      </w:r>
    </w:p>
    <w:p w14:paraId="66C5F2E7" w14:textId="77777777" w:rsidR="00CE3FB5" w:rsidRDefault="00CE3FB5">
      <w:pPr>
        <w:spacing w:after="0" w:line="240" w:lineRule="auto"/>
        <w:rPr>
          <w:rFonts w:eastAsia="Times New Roman"/>
          <w:b/>
          <w:bCs/>
          <w:color w:val="000000"/>
          <w:kern w:val="36"/>
          <w:sz w:val="36"/>
          <w:szCs w:val="48"/>
          <w:lang w:eastAsia="de-DE"/>
        </w:rPr>
      </w:pPr>
      <w:r>
        <w:br w:type="page"/>
      </w:r>
    </w:p>
    <w:p w14:paraId="7001C27D" w14:textId="619D334D" w:rsidR="00D5498D" w:rsidRDefault="00D5498D" w:rsidP="008E63BE">
      <w:pPr>
        <w:pStyle w:val="berschrift1"/>
      </w:pPr>
      <w:r w:rsidRPr="00D5498D">
        <w:t>Quellen:</w:t>
      </w:r>
    </w:p>
    <w:p w14:paraId="26AFE0A6" w14:textId="0F165316" w:rsidR="00225F63" w:rsidRDefault="00225F63" w:rsidP="00225F63">
      <w:pPr>
        <w:rPr>
          <w:lang w:eastAsia="de-DE"/>
        </w:rPr>
      </w:pPr>
      <w:r>
        <w:rPr>
          <w:lang w:eastAsia="de-DE"/>
        </w:rPr>
        <w:t>Lieder des Leids</w:t>
      </w:r>
    </w:p>
    <w:p w14:paraId="109F3AE1" w14:textId="72EB512D" w:rsidR="00225F63" w:rsidRDefault="00225F63" w:rsidP="00225F63">
      <w:pPr>
        <w:rPr>
          <w:lang w:eastAsia="de-DE"/>
        </w:rPr>
      </w:pPr>
      <w:r>
        <w:rPr>
          <w:lang w:eastAsia="de-DE"/>
        </w:rPr>
        <w:t>Von</w:t>
      </w:r>
    </w:p>
    <w:p w14:paraId="3AFC8A81" w14:textId="39CA3808" w:rsidR="00225F63" w:rsidRDefault="00225F63" w:rsidP="00225F63">
      <w:pPr>
        <w:rPr>
          <w:lang w:eastAsia="de-DE"/>
        </w:rPr>
      </w:pPr>
      <w:r>
        <w:rPr>
          <w:lang w:eastAsia="de-DE"/>
        </w:rPr>
        <w:t>Albert Zeller</w:t>
      </w:r>
    </w:p>
    <w:p w14:paraId="79323928" w14:textId="5EB6161C" w:rsidR="00225F63" w:rsidRDefault="00225F63" w:rsidP="00225F63">
      <w:pPr>
        <w:rPr>
          <w:lang w:eastAsia="de-DE"/>
        </w:rPr>
      </w:pPr>
      <w:r>
        <w:rPr>
          <w:lang w:eastAsia="de-DE"/>
        </w:rPr>
        <w:t>Fünfte stark vermehrte Auflage</w:t>
      </w:r>
    </w:p>
    <w:p w14:paraId="2D47663F" w14:textId="74634588" w:rsidR="00225F63" w:rsidRPr="00225F63" w:rsidRDefault="00225F63" w:rsidP="00225F63">
      <w:pPr>
        <w:rPr>
          <w:lang w:eastAsia="de-DE"/>
        </w:rPr>
      </w:pPr>
      <w:r>
        <w:rPr>
          <w:lang w:eastAsia="de-DE"/>
        </w:rPr>
        <w:t>Berlin.</w:t>
      </w:r>
      <w:r>
        <w:rPr>
          <w:lang w:eastAsia="de-DE"/>
        </w:rPr>
        <w:br/>
        <w:t>Druck und Verlag von Georg Reimer.</w:t>
      </w:r>
      <w:r>
        <w:rPr>
          <w:lang w:eastAsia="de-DE"/>
        </w:rPr>
        <w:br/>
        <w:t>1865</w:t>
      </w:r>
    </w:p>
    <w:p w14:paraId="0E8F3A7C" w14:textId="463AFC05"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2"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225F63">
        <w:rPr>
          <w:rFonts w:eastAsia="Times New Roman"/>
          <w:color w:val="000000"/>
          <w:szCs w:val="24"/>
          <w:lang w:eastAsia="de-DE"/>
        </w:rPr>
        <w:t>Dezember</w:t>
      </w:r>
      <w:r w:rsidR="006F3B13">
        <w:rPr>
          <w:rFonts w:eastAsia="Times New Roman"/>
          <w:color w:val="000000"/>
          <w:szCs w:val="24"/>
          <w:lang w:eastAsia="de-DE"/>
        </w:rPr>
        <w:t xml:space="preserve"> 2024</w:t>
      </w:r>
      <w:r w:rsidR="00BD71A4">
        <w:rPr>
          <w:rFonts w:eastAsia="Times New Roman"/>
          <w:color w:val="000000"/>
          <w:szCs w:val="24"/>
          <w:lang w:eastAsia="de-DE"/>
        </w:rPr>
        <w:t xml:space="preserve">, und den dazugehörigen Seiten entnommen. Diese Seiten sind: </w:t>
      </w:r>
    </w:p>
    <w:p w14:paraId="27C3714D"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0FDE710A" w14:textId="77777777" w:rsidR="00BD71A4" w:rsidRDefault="00BD71A4" w:rsidP="00BD71A4">
      <w:pPr>
        <w:spacing w:before="100" w:beforeAutospacing="1" w:after="119" w:line="240" w:lineRule="auto"/>
        <w:rPr>
          <w:rFonts w:eastAsia="Times New Roman"/>
          <w:color w:val="000000"/>
          <w:szCs w:val="24"/>
          <w:lang w:eastAsia="de-DE"/>
        </w:rPr>
      </w:pPr>
      <w:hyperlink r:id="rId14" w:history="1">
        <w:r>
          <w:rPr>
            <w:rFonts w:eastAsia="Times New Roman"/>
            <w:color w:val="0000FF"/>
            <w:szCs w:val="24"/>
            <w:u w:val="single"/>
            <w:lang w:eastAsia="de-DE"/>
          </w:rPr>
          <w:t>Briefe der Reformationszeit</w:t>
        </w:r>
      </w:hyperlink>
    </w:p>
    <w:p w14:paraId="63A34CD8"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5" w:history="1">
        <w:r>
          <w:rPr>
            <w:rFonts w:eastAsia="Times New Roman"/>
            <w:color w:val="0000FF"/>
            <w:szCs w:val="24"/>
            <w:u w:val="single"/>
            <w:lang w:eastAsia="de-DE"/>
          </w:rPr>
          <w:t>Gebete</w:t>
        </w:r>
      </w:hyperlink>
    </w:p>
    <w:p w14:paraId="0AC7EDDD"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6" w:history="1">
        <w:r>
          <w:rPr>
            <w:rFonts w:eastAsia="Times New Roman"/>
            <w:color w:val="0000FF"/>
            <w:szCs w:val="24"/>
            <w:u w:val="single"/>
            <w:lang w:eastAsia="de-DE"/>
          </w:rPr>
          <w:t>Zeugen Christi</w:t>
        </w:r>
      </w:hyperlink>
    </w:p>
    <w:p w14:paraId="32FCE046"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A349E9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FB5EE49"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E400B" w14:textId="77777777" w:rsidR="00434C3E" w:rsidRDefault="00434C3E" w:rsidP="00CA68D9">
      <w:pPr>
        <w:spacing w:after="0" w:line="240" w:lineRule="auto"/>
      </w:pPr>
      <w:r>
        <w:separator/>
      </w:r>
    </w:p>
  </w:endnote>
  <w:endnote w:type="continuationSeparator" w:id="0">
    <w:p w14:paraId="3E4B615F" w14:textId="77777777" w:rsidR="00434C3E" w:rsidRDefault="00434C3E"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F5C7B" w14:textId="77777777" w:rsidR="00434C3E" w:rsidRDefault="00434C3E" w:rsidP="00CA68D9">
      <w:pPr>
        <w:spacing w:after="0" w:line="240" w:lineRule="auto"/>
      </w:pPr>
      <w:r>
        <w:separator/>
      </w:r>
    </w:p>
  </w:footnote>
  <w:footnote w:type="continuationSeparator" w:id="0">
    <w:p w14:paraId="6B3695FD" w14:textId="77777777" w:rsidR="00434C3E" w:rsidRDefault="00434C3E"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F63"/>
    <w:rsid w:val="000700B0"/>
    <w:rsid w:val="00082307"/>
    <w:rsid w:val="000C66E5"/>
    <w:rsid w:val="000D088F"/>
    <w:rsid w:val="00122BD9"/>
    <w:rsid w:val="00133481"/>
    <w:rsid w:val="00196055"/>
    <w:rsid w:val="001D4F1D"/>
    <w:rsid w:val="001F54C4"/>
    <w:rsid w:val="001F558F"/>
    <w:rsid w:val="0022039F"/>
    <w:rsid w:val="00225F63"/>
    <w:rsid w:val="00272484"/>
    <w:rsid w:val="00297F83"/>
    <w:rsid w:val="002B7BD9"/>
    <w:rsid w:val="002E6D11"/>
    <w:rsid w:val="003533C5"/>
    <w:rsid w:val="00363750"/>
    <w:rsid w:val="00377AA1"/>
    <w:rsid w:val="00381C0C"/>
    <w:rsid w:val="00396532"/>
    <w:rsid w:val="003C50EA"/>
    <w:rsid w:val="003E100C"/>
    <w:rsid w:val="003F151C"/>
    <w:rsid w:val="003F2823"/>
    <w:rsid w:val="003F7978"/>
    <w:rsid w:val="00426D7D"/>
    <w:rsid w:val="00434C3E"/>
    <w:rsid w:val="00493B65"/>
    <w:rsid w:val="004E13CA"/>
    <w:rsid w:val="0050276E"/>
    <w:rsid w:val="00537F59"/>
    <w:rsid w:val="00636F93"/>
    <w:rsid w:val="00642C46"/>
    <w:rsid w:val="006E6CAE"/>
    <w:rsid w:val="006F3B13"/>
    <w:rsid w:val="007106F4"/>
    <w:rsid w:val="007166CE"/>
    <w:rsid w:val="00737EF6"/>
    <w:rsid w:val="00760119"/>
    <w:rsid w:val="007E1779"/>
    <w:rsid w:val="0083667B"/>
    <w:rsid w:val="00883D4B"/>
    <w:rsid w:val="008D7463"/>
    <w:rsid w:val="008E2C7C"/>
    <w:rsid w:val="008E417E"/>
    <w:rsid w:val="008E63BE"/>
    <w:rsid w:val="0099522E"/>
    <w:rsid w:val="009A19EB"/>
    <w:rsid w:val="009B322A"/>
    <w:rsid w:val="009F720B"/>
    <w:rsid w:val="00A52FF5"/>
    <w:rsid w:val="00A8716C"/>
    <w:rsid w:val="00B11282"/>
    <w:rsid w:val="00B365E5"/>
    <w:rsid w:val="00B928DD"/>
    <w:rsid w:val="00BD71A4"/>
    <w:rsid w:val="00C35859"/>
    <w:rsid w:val="00CA68D9"/>
    <w:rsid w:val="00CC4EAC"/>
    <w:rsid w:val="00CE1BC3"/>
    <w:rsid w:val="00CE3FB5"/>
    <w:rsid w:val="00CE56D9"/>
    <w:rsid w:val="00D10152"/>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40323"/>
  <w15:chartTrackingRefBased/>
  <w15:docId w15:val="{3C56346A-E75E-4449-86B6-C4B7492F4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posted-on">
    <w:name w:val="posted-on"/>
    <w:basedOn w:val="Absatz-Standardschriftart"/>
    <w:rsid w:val="00225F63"/>
  </w:style>
  <w:style w:type="character" w:customStyle="1" w:styleId="cat-links">
    <w:name w:val="cat-links"/>
    <w:basedOn w:val="Absatz-Standardschriftart"/>
    <w:rsid w:val="00225F63"/>
  </w:style>
  <w:style w:type="character" w:customStyle="1" w:styleId="tags-links">
    <w:name w:val="tags-links"/>
    <w:basedOn w:val="Absatz-Standardschriftart"/>
    <w:rsid w:val="00225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375">
      <w:bodyDiv w:val="1"/>
      <w:marLeft w:val="0"/>
      <w:marRight w:val="0"/>
      <w:marTop w:val="0"/>
      <w:marBottom w:val="0"/>
      <w:divBdr>
        <w:top w:val="none" w:sz="0" w:space="0" w:color="auto"/>
        <w:left w:val="none" w:sz="0" w:space="0" w:color="auto"/>
        <w:bottom w:val="none" w:sz="0" w:space="0" w:color="auto"/>
        <w:right w:val="none" w:sz="0" w:space="0" w:color="auto"/>
      </w:divBdr>
      <w:divsChild>
        <w:div w:id="139349782">
          <w:marLeft w:val="0"/>
          <w:marRight w:val="0"/>
          <w:marTop w:val="0"/>
          <w:marBottom w:val="0"/>
          <w:divBdr>
            <w:top w:val="none" w:sz="0" w:space="0" w:color="auto"/>
            <w:left w:val="none" w:sz="0" w:space="0" w:color="auto"/>
            <w:bottom w:val="none" w:sz="0" w:space="0" w:color="auto"/>
            <w:right w:val="none" w:sz="0" w:space="0" w:color="auto"/>
          </w:divBdr>
        </w:div>
        <w:div w:id="511257810">
          <w:marLeft w:val="0"/>
          <w:marRight w:val="0"/>
          <w:marTop w:val="0"/>
          <w:marBottom w:val="0"/>
          <w:divBdr>
            <w:top w:val="none" w:sz="0" w:space="0" w:color="auto"/>
            <w:left w:val="none" w:sz="0" w:space="0" w:color="auto"/>
            <w:bottom w:val="none" w:sz="0" w:space="0" w:color="auto"/>
            <w:right w:val="none" w:sz="0" w:space="0" w:color="auto"/>
          </w:divBdr>
        </w:div>
        <w:div w:id="188301436">
          <w:marLeft w:val="0"/>
          <w:marRight w:val="0"/>
          <w:marTop w:val="0"/>
          <w:marBottom w:val="0"/>
          <w:divBdr>
            <w:top w:val="none" w:sz="0" w:space="0" w:color="auto"/>
            <w:left w:val="none" w:sz="0" w:space="0" w:color="auto"/>
            <w:bottom w:val="none" w:sz="0" w:space="0" w:color="auto"/>
            <w:right w:val="none" w:sz="0" w:space="0" w:color="auto"/>
          </w:divBdr>
        </w:div>
        <w:div w:id="2083018910">
          <w:marLeft w:val="0"/>
          <w:marRight w:val="0"/>
          <w:marTop w:val="0"/>
          <w:marBottom w:val="0"/>
          <w:divBdr>
            <w:top w:val="none" w:sz="0" w:space="0" w:color="auto"/>
            <w:left w:val="none" w:sz="0" w:space="0" w:color="auto"/>
            <w:bottom w:val="none" w:sz="0" w:space="0" w:color="auto"/>
            <w:right w:val="none" w:sz="0" w:space="0" w:color="auto"/>
          </w:divBdr>
        </w:div>
        <w:div w:id="1511873893">
          <w:marLeft w:val="0"/>
          <w:marRight w:val="0"/>
          <w:marTop w:val="0"/>
          <w:marBottom w:val="0"/>
          <w:divBdr>
            <w:top w:val="none" w:sz="0" w:space="0" w:color="auto"/>
            <w:left w:val="none" w:sz="0" w:space="0" w:color="auto"/>
            <w:bottom w:val="none" w:sz="0" w:space="0" w:color="auto"/>
            <w:right w:val="none" w:sz="0" w:space="0" w:color="auto"/>
          </w:divBdr>
        </w:div>
        <w:div w:id="314378029">
          <w:marLeft w:val="0"/>
          <w:marRight w:val="0"/>
          <w:marTop w:val="0"/>
          <w:marBottom w:val="0"/>
          <w:divBdr>
            <w:top w:val="none" w:sz="0" w:space="0" w:color="auto"/>
            <w:left w:val="none" w:sz="0" w:space="0" w:color="auto"/>
            <w:bottom w:val="none" w:sz="0" w:space="0" w:color="auto"/>
            <w:right w:val="none" w:sz="0" w:space="0" w:color="auto"/>
          </w:divBdr>
        </w:div>
        <w:div w:id="1128013914">
          <w:marLeft w:val="0"/>
          <w:marRight w:val="0"/>
          <w:marTop w:val="0"/>
          <w:marBottom w:val="0"/>
          <w:divBdr>
            <w:top w:val="none" w:sz="0" w:space="0" w:color="auto"/>
            <w:left w:val="none" w:sz="0" w:space="0" w:color="auto"/>
            <w:bottom w:val="none" w:sz="0" w:space="0" w:color="auto"/>
            <w:right w:val="none" w:sz="0" w:space="0" w:color="auto"/>
          </w:divBdr>
        </w:div>
        <w:div w:id="697701646">
          <w:marLeft w:val="0"/>
          <w:marRight w:val="0"/>
          <w:marTop w:val="0"/>
          <w:marBottom w:val="0"/>
          <w:divBdr>
            <w:top w:val="none" w:sz="0" w:space="0" w:color="auto"/>
            <w:left w:val="none" w:sz="0" w:space="0" w:color="auto"/>
            <w:bottom w:val="none" w:sz="0" w:space="0" w:color="auto"/>
            <w:right w:val="none" w:sz="0" w:space="0" w:color="auto"/>
          </w:divBdr>
        </w:div>
        <w:div w:id="1044214470">
          <w:marLeft w:val="0"/>
          <w:marRight w:val="0"/>
          <w:marTop w:val="0"/>
          <w:marBottom w:val="0"/>
          <w:divBdr>
            <w:top w:val="none" w:sz="0" w:space="0" w:color="auto"/>
            <w:left w:val="none" w:sz="0" w:space="0" w:color="auto"/>
            <w:bottom w:val="none" w:sz="0" w:space="0" w:color="auto"/>
            <w:right w:val="none" w:sz="0" w:space="0" w:color="auto"/>
          </w:divBdr>
        </w:div>
        <w:div w:id="104536880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14919798">
      <w:bodyDiv w:val="1"/>
      <w:marLeft w:val="0"/>
      <w:marRight w:val="0"/>
      <w:marTop w:val="0"/>
      <w:marBottom w:val="0"/>
      <w:divBdr>
        <w:top w:val="none" w:sz="0" w:space="0" w:color="auto"/>
        <w:left w:val="none" w:sz="0" w:space="0" w:color="auto"/>
        <w:bottom w:val="none" w:sz="0" w:space="0" w:color="auto"/>
        <w:right w:val="none" w:sz="0" w:space="0" w:color="auto"/>
      </w:divBdr>
      <w:divsChild>
        <w:div w:id="1399940955">
          <w:marLeft w:val="0"/>
          <w:marRight w:val="0"/>
          <w:marTop w:val="0"/>
          <w:marBottom w:val="0"/>
          <w:divBdr>
            <w:top w:val="none" w:sz="0" w:space="0" w:color="auto"/>
            <w:left w:val="none" w:sz="0" w:space="0" w:color="auto"/>
            <w:bottom w:val="none" w:sz="0" w:space="0" w:color="auto"/>
            <w:right w:val="none" w:sz="0" w:space="0" w:color="auto"/>
          </w:divBdr>
        </w:div>
        <w:div w:id="821970890">
          <w:marLeft w:val="0"/>
          <w:marRight w:val="0"/>
          <w:marTop w:val="0"/>
          <w:marBottom w:val="0"/>
          <w:divBdr>
            <w:top w:val="none" w:sz="0" w:space="0" w:color="auto"/>
            <w:left w:val="none" w:sz="0" w:space="0" w:color="auto"/>
            <w:bottom w:val="none" w:sz="0" w:space="0" w:color="auto"/>
            <w:right w:val="none" w:sz="0" w:space="0" w:color="auto"/>
          </w:divBdr>
        </w:div>
        <w:div w:id="1004626712">
          <w:marLeft w:val="0"/>
          <w:marRight w:val="0"/>
          <w:marTop w:val="0"/>
          <w:marBottom w:val="0"/>
          <w:divBdr>
            <w:top w:val="none" w:sz="0" w:space="0" w:color="auto"/>
            <w:left w:val="none" w:sz="0" w:space="0" w:color="auto"/>
            <w:bottom w:val="none" w:sz="0" w:space="0" w:color="auto"/>
            <w:right w:val="none" w:sz="0" w:space="0" w:color="auto"/>
          </w:divBdr>
        </w:div>
        <w:div w:id="910043735">
          <w:marLeft w:val="0"/>
          <w:marRight w:val="0"/>
          <w:marTop w:val="0"/>
          <w:marBottom w:val="0"/>
          <w:divBdr>
            <w:top w:val="none" w:sz="0" w:space="0" w:color="auto"/>
            <w:left w:val="none" w:sz="0" w:space="0" w:color="auto"/>
            <w:bottom w:val="none" w:sz="0" w:space="0" w:color="auto"/>
            <w:right w:val="none" w:sz="0" w:space="0" w:color="auto"/>
          </w:divBdr>
        </w:div>
        <w:div w:id="1719356226">
          <w:marLeft w:val="0"/>
          <w:marRight w:val="0"/>
          <w:marTop w:val="0"/>
          <w:marBottom w:val="0"/>
          <w:divBdr>
            <w:top w:val="none" w:sz="0" w:space="0" w:color="auto"/>
            <w:left w:val="none" w:sz="0" w:space="0" w:color="auto"/>
            <w:bottom w:val="none" w:sz="0" w:space="0" w:color="auto"/>
            <w:right w:val="none" w:sz="0" w:space="0" w:color="auto"/>
          </w:divBdr>
        </w:div>
        <w:div w:id="1098254019">
          <w:marLeft w:val="0"/>
          <w:marRight w:val="0"/>
          <w:marTop w:val="0"/>
          <w:marBottom w:val="0"/>
          <w:divBdr>
            <w:top w:val="none" w:sz="0" w:space="0" w:color="auto"/>
            <w:left w:val="none" w:sz="0" w:space="0" w:color="auto"/>
            <w:bottom w:val="none" w:sz="0" w:space="0" w:color="auto"/>
            <w:right w:val="none" w:sz="0" w:space="0" w:color="auto"/>
          </w:divBdr>
        </w:div>
        <w:div w:id="2118211268">
          <w:marLeft w:val="0"/>
          <w:marRight w:val="0"/>
          <w:marTop w:val="0"/>
          <w:marBottom w:val="0"/>
          <w:divBdr>
            <w:top w:val="none" w:sz="0" w:space="0" w:color="auto"/>
            <w:left w:val="none" w:sz="0" w:space="0" w:color="auto"/>
            <w:bottom w:val="none" w:sz="0" w:space="0" w:color="auto"/>
            <w:right w:val="none" w:sz="0" w:space="0" w:color="auto"/>
          </w:divBdr>
        </w:div>
        <w:div w:id="1339775824">
          <w:marLeft w:val="0"/>
          <w:marRight w:val="0"/>
          <w:marTop w:val="0"/>
          <w:marBottom w:val="0"/>
          <w:divBdr>
            <w:top w:val="none" w:sz="0" w:space="0" w:color="auto"/>
            <w:left w:val="none" w:sz="0" w:space="0" w:color="auto"/>
            <w:bottom w:val="none" w:sz="0" w:space="0" w:color="auto"/>
            <w:right w:val="none" w:sz="0" w:space="0" w:color="auto"/>
          </w:divBdr>
        </w:div>
        <w:div w:id="1115058135">
          <w:marLeft w:val="0"/>
          <w:marRight w:val="0"/>
          <w:marTop w:val="0"/>
          <w:marBottom w:val="0"/>
          <w:divBdr>
            <w:top w:val="none" w:sz="0" w:space="0" w:color="auto"/>
            <w:left w:val="none" w:sz="0" w:space="0" w:color="auto"/>
            <w:bottom w:val="none" w:sz="0" w:space="0" w:color="auto"/>
            <w:right w:val="none" w:sz="0" w:space="0" w:color="auto"/>
          </w:divBdr>
        </w:div>
        <w:div w:id="603810734">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0824417">
      <w:bodyDiv w:val="1"/>
      <w:marLeft w:val="0"/>
      <w:marRight w:val="0"/>
      <w:marTop w:val="0"/>
      <w:marBottom w:val="0"/>
      <w:divBdr>
        <w:top w:val="none" w:sz="0" w:space="0" w:color="auto"/>
        <w:left w:val="none" w:sz="0" w:space="0" w:color="auto"/>
        <w:bottom w:val="none" w:sz="0" w:space="0" w:color="auto"/>
        <w:right w:val="none" w:sz="0" w:space="0" w:color="auto"/>
      </w:divBdr>
      <w:divsChild>
        <w:div w:id="1627081431">
          <w:marLeft w:val="0"/>
          <w:marRight w:val="0"/>
          <w:marTop w:val="0"/>
          <w:marBottom w:val="0"/>
          <w:divBdr>
            <w:top w:val="none" w:sz="0" w:space="0" w:color="auto"/>
            <w:left w:val="none" w:sz="0" w:space="0" w:color="auto"/>
            <w:bottom w:val="none" w:sz="0" w:space="0" w:color="auto"/>
            <w:right w:val="none" w:sz="0" w:space="0" w:color="auto"/>
          </w:divBdr>
        </w:div>
        <w:div w:id="984697384">
          <w:marLeft w:val="0"/>
          <w:marRight w:val="0"/>
          <w:marTop w:val="0"/>
          <w:marBottom w:val="0"/>
          <w:divBdr>
            <w:top w:val="none" w:sz="0" w:space="0" w:color="auto"/>
            <w:left w:val="none" w:sz="0" w:space="0" w:color="auto"/>
            <w:bottom w:val="none" w:sz="0" w:space="0" w:color="auto"/>
            <w:right w:val="none" w:sz="0" w:space="0" w:color="auto"/>
          </w:divBdr>
        </w:div>
        <w:div w:id="2058163478">
          <w:marLeft w:val="0"/>
          <w:marRight w:val="0"/>
          <w:marTop w:val="0"/>
          <w:marBottom w:val="0"/>
          <w:divBdr>
            <w:top w:val="none" w:sz="0" w:space="0" w:color="auto"/>
            <w:left w:val="none" w:sz="0" w:space="0" w:color="auto"/>
            <w:bottom w:val="none" w:sz="0" w:space="0" w:color="auto"/>
            <w:right w:val="none" w:sz="0" w:space="0" w:color="auto"/>
          </w:divBdr>
        </w:div>
        <w:div w:id="1803501617">
          <w:marLeft w:val="0"/>
          <w:marRight w:val="0"/>
          <w:marTop w:val="0"/>
          <w:marBottom w:val="0"/>
          <w:divBdr>
            <w:top w:val="none" w:sz="0" w:space="0" w:color="auto"/>
            <w:left w:val="none" w:sz="0" w:space="0" w:color="auto"/>
            <w:bottom w:val="none" w:sz="0" w:space="0" w:color="auto"/>
            <w:right w:val="none" w:sz="0" w:space="0" w:color="auto"/>
          </w:divBdr>
        </w:div>
        <w:div w:id="786855514">
          <w:marLeft w:val="0"/>
          <w:marRight w:val="0"/>
          <w:marTop w:val="0"/>
          <w:marBottom w:val="0"/>
          <w:divBdr>
            <w:top w:val="none" w:sz="0" w:space="0" w:color="auto"/>
            <w:left w:val="none" w:sz="0" w:space="0" w:color="auto"/>
            <w:bottom w:val="none" w:sz="0" w:space="0" w:color="auto"/>
            <w:right w:val="none" w:sz="0" w:space="0" w:color="auto"/>
          </w:divBdr>
        </w:div>
        <w:div w:id="2143961833">
          <w:marLeft w:val="0"/>
          <w:marRight w:val="0"/>
          <w:marTop w:val="0"/>
          <w:marBottom w:val="0"/>
          <w:divBdr>
            <w:top w:val="none" w:sz="0" w:space="0" w:color="auto"/>
            <w:left w:val="none" w:sz="0" w:space="0" w:color="auto"/>
            <w:bottom w:val="none" w:sz="0" w:space="0" w:color="auto"/>
            <w:right w:val="none" w:sz="0" w:space="0" w:color="auto"/>
          </w:divBdr>
        </w:div>
        <w:div w:id="2125150759">
          <w:marLeft w:val="0"/>
          <w:marRight w:val="0"/>
          <w:marTop w:val="0"/>
          <w:marBottom w:val="0"/>
          <w:divBdr>
            <w:top w:val="none" w:sz="0" w:space="0" w:color="auto"/>
            <w:left w:val="none" w:sz="0" w:space="0" w:color="auto"/>
            <w:bottom w:val="none" w:sz="0" w:space="0" w:color="auto"/>
            <w:right w:val="none" w:sz="0" w:space="0" w:color="auto"/>
          </w:divBdr>
        </w:div>
        <w:div w:id="2065133615">
          <w:marLeft w:val="0"/>
          <w:marRight w:val="0"/>
          <w:marTop w:val="0"/>
          <w:marBottom w:val="0"/>
          <w:divBdr>
            <w:top w:val="none" w:sz="0" w:space="0" w:color="auto"/>
            <w:left w:val="none" w:sz="0" w:space="0" w:color="auto"/>
            <w:bottom w:val="none" w:sz="0" w:space="0" w:color="auto"/>
            <w:right w:val="none" w:sz="0" w:space="0" w:color="auto"/>
          </w:divBdr>
        </w:div>
        <w:div w:id="1631011576">
          <w:marLeft w:val="0"/>
          <w:marRight w:val="0"/>
          <w:marTop w:val="0"/>
          <w:marBottom w:val="0"/>
          <w:divBdr>
            <w:top w:val="none" w:sz="0" w:space="0" w:color="auto"/>
            <w:left w:val="none" w:sz="0" w:space="0" w:color="auto"/>
            <w:bottom w:val="none" w:sz="0" w:space="0" w:color="auto"/>
            <w:right w:val="none" w:sz="0" w:space="0" w:color="auto"/>
          </w:divBdr>
        </w:div>
        <w:div w:id="1375083453">
          <w:marLeft w:val="0"/>
          <w:marRight w:val="0"/>
          <w:marTop w:val="0"/>
          <w:marBottom w:val="0"/>
          <w:divBdr>
            <w:top w:val="none" w:sz="0" w:space="0" w:color="auto"/>
            <w:left w:val="none" w:sz="0" w:space="0" w:color="auto"/>
            <w:bottom w:val="none" w:sz="0" w:space="0" w:color="auto"/>
            <w:right w:val="none" w:sz="0" w:space="0" w:color="auto"/>
          </w:divBdr>
        </w:div>
      </w:divsChild>
    </w:div>
    <w:div w:id="1289431418">
      <w:bodyDiv w:val="1"/>
      <w:marLeft w:val="0"/>
      <w:marRight w:val="0"/>
      <w:marTop w:val="0"/>
      <w:marBottom w:val="0"/>
      <w:divBdr>
        <w:top w:val="none" w:sz="0" w:space="0" w:color="auto"/>
        <w:left w:val="none" w:sz="0" w:space="0" w:color="auto"/>
        <w:bottom w:val="none" w:sz="0" w:space="0" w:color="auto"/>
        <w:right w:val="none" w:sz="0" w:space="0" w:color="auto"/>
      </w:divBdr>
      <w:divsChild>
        <w:div w:id="1470247491">
          <w:marLeft w:val="0"/>
          <w:marRight w:val="0"/>
          <w:marTop w:val="0"/>
          <w:marBottom w:val="0"/>
          <w:divBdr>
            <w:top w:val="none" w:sz="0" w:space="0" w:color="auto"/>
            <w:left w:val="none" w:sz="0" w:space="0" w:color="auto"/>
            <w:bottom w:val="none" w:sz="0" w:space="0" w:color="auto"/>
            <w:right w:val="none" w:sz="0" w:space="0" w:color="auto"/>
          </w:divBdr>
        </w:div>
        <w:div w:id="967902729">
          <w:marLeft w:val="0"/>
          <w:marRight w:val="0"/>
          <w:marTop w:val="0"/>
          <w:marBottom w:val="0"/>
          <w:divBdr>
            <w:top w:val="none" w:sz="0" w:space="0" w:color="auto"/>
            <w:left w:val="none" w:sz="0" w:space="0" w:color="auto"/>
            <w:bottom w:val="none" w:sz="0" w:space="0" w:color="auto"/>
            <w:right w:val="none" w:sz="0" w:space="0" w:color="auto"/>
          </w:divBdr>
        </w:div>
        <w:div w:id="412699934">
          <w:marLeft w:val="0"/>
          <w:marRight w:val="0"/>
          <w:marTop w:val="0"/>
          <w:marBottom w:val="0"/>
          <w:divBdr>
            <w:top w:val="none" w:sz="0" w:space="0" w:color="auto"/>
            <w:left w:val="none" w:sz="0" w:space="0" w:color="auto"/>
            <w:bottom w:val="none" w:sz="0" w:space="0" w:color="auto"/>
            <w:right w:val="none" w:sz="0" w:space="0" w:color="auto"/>
          </w:divBdr>
        </w:div>
        <w:div w:id="432819369">
          <w:marLeft w:val="0"/>
          <w:marRight w:val="0"/>
          <w:marTop w:val="0"/>
          <w:marBottom w:val="0"/>
          <w:divBdr>
            <w:top w:val="none" w:sz="0" w:space="0" w:color="auto"/>
            <w:left w:val="none" w:sz="0" w:space="0" w:color="auto"/>
            <w:bottom w:val="none" w:sz="0" w:space="0" w:color="auto"/>
            <w:right w:val="none" w:sz="0" w:space="0" w:color="auto"/>
          </w:divBdr>
        </w:div>
        <w:div w:id="397673522">
          <w:marLeft w:val="0"/>
          <w:marRight w:val="0"/>
          <w:marTop w:val="0"/>
          <w:marBottom w:val="0"/>
          <w:divBdr>
            <w:top w:val="none" w:sz="0" w:space="0" w:color="auto"/>
            <w:left w:val="none" w:sz="0" w:space="0" w:color="auto"/>
            <w:bottom w:val="none" w:sz="0" w:space="0" w:color="auto"/>
            <w:right w:val="none" w:sz="0" w:space="0" w:color="auto"/>
          </w:divBdr>
        </w:div>
        <w:div w:id="1903250630">
          <w:marLeft w:val="0"/>
          <w:marRight w:val="0"/>
          <w:marTop w:val="0"/>
          <w:marBottom w:val="0"/>
          <w:divBdr>
            <w:top w:val="none" w:sz="0" w:space="0" w:color="auto"/>
            <w:left w:val="none" w:sz="0" w:space="0" w:color="auto"/>
            <w:bottom w:val="none" w:sz="0" w:space="0" w:color="auto"/>
            <w:right w:val="none" w:sz="0" w:space="0" w:color="auto"/>
          </w:divBdr>
        </w:div>
        <w:div w:id="1917858297">
          <w:marLeft w:val="0"/>
          <w:marRight w:val="0"/>
          <w:marTop w:val="0"/>
          <w:marBottom w:val="0"/>
          <w:divBdr>
            <w:top w:val="none" w:sz="0" w:space="0" w:color="auto"/>
            <w:left w:val="none" w:sz="0" w:space="0" w:color="auto"/>
            <w:bottom w:val="none" w:sz="0" w:space="0" w:color="auto"/>
            <w:right w:val="none" w:sz="0" w:space="0" w:color="auto"/>
          </w:divBdr>
        </w:div>
        <w:div w:id="901713253">
          <w:marLeft w:val="0"/>
          <w:marRight w:val="0"/>
          <w:marTop w:val="0"/>
          <w:marBottom w:val="0"/>
          <w:divBdr>
            <w:top w:val="none" w:sz="0" w:space="0" w:color="auto"/>
            <w:left w:val="none" w:sz="0" w:space="0" w:color="auto"/>
            <w:bottom w:val="none" w:sz="0" w:space="0" w:color="auto"/>
            <w:right w:val="none" w:sz="0" w:space="0" w:color="auto"/>
          </w:divBdr>
        </w:div>
        <w:div w:id="1724208927">
          <w:marLeft w:val="0"/>
          <w:marRight w:val="0"/>
          <w:marTop w:val="0"/>
          <w:marBottom w:val="0"/>
          <w:divBdr>
            <w:top w:val="none" w:sz="0" w:space="0" w:color="auto"/>
            <w:left w:val="none" w:sz="0" w:space="0" w:color="auto"/>
            <w:bottom w:val="none" w:sz="0" w:space="0" w:color="auto"/>
            <w:right w:val="none" w:sz="0" w:space="0" w:color="auto"/>
          </w:divBdr>
        </w:div>
        <w:div w:id="1940795537">
          <w:marLeft w:val="0"/>
          <w:marRight w:val="0"/>
          <w:marTop w:val="0"/>
          <w:marBottom w:val="0"/>
          <w:divBdr>
            <w:top w:val="none" w:sz="0" w:space="0" w:color="auto"/>
            <w:left w:val="none" w:sz="0" w:space="0" w:color="auto"/>
            <w:bottom w:val="none" w:sz="0" w:space="0" w:color="auto"/>
            <w:right w:val="none" w:sz="0" w:space="0" w:color="auto"/>
          </w:divBdr>
        </w:div>
      </w:divsChild>
    </w:div>
    <w:div w:id="1296448486">
      <w:bodyDiv w:val="1"/>
      <w:marLeft w:val="0"/>
      <w:marRight w:val="0"/>
      <w:marTop w:val="0"/>
      <w:marBottom w:val="0"/>
      <w:divBdr>
        <w:top w:val="none" w:sz="0" w:space="0" w:color="auto"/>
        <w:left w:val="none" w:sz="0" w:space="0" w:color="auto"/>
        <w:bottom w:val="none" w:sz="0" w:space="0" w:color="auto"/>
        <w:right w:val="none" w:sz="0" w:space="0" w:color="auto"/>
      </w:divBdr>
      <w:divsChild>
        <w:div w:id="108816963">
          <w:marLeft w:val="0"/>
          <w:marRight w:val="0"/>
          <w:marTop w:val="0"/>
          <w:marBottom w:val="0"/>
          <w:divBdr>
            <w:top w:val="none" w:sz="0" w:space="0" w:color="auto"/>
            <w:left w:val="none" w:sz="0" w:space="0" w:color="auto"/>
            <w:bottom w:val="none" w:sz="0" w:space="0" w:color="auto"/>
            <w:right w:val="none" w:sz="0" w:space="0" w:color="auto"/>
          </w:divBdr>
        </w:div>
        <w:div w:id="652374717">
          <w:marLeft w:val="0"/>
          <w:marRight w:val="0"/>
          <w:marTop w:val="0"/>
          <w:marBottom w:val="0"/>
          <w:divBdr>
            <w:top w:val="none" w:sz="0" w:space="0" w:color="auto"/>
            <w:left w:val="none" w:sz="0" w:space="0" w:color="auto"/>
            <w:bottom w:val="none" w:sz="0" w:space="0" w:color="auto"/>
            <w:right w:val="none" w:sz="0" w:space="0" w:color="auto"/>
          </w:divBdr>
        </w:div>
        <w:div w:id="1411195522">
          <w:marLeft w:val="0"/>
          <w:marRight w:val="0"/>
          <w:marTop w:val="0"/>
          <w:marBottom w:val="0"/>
          <w:divBdr>
            <w:top w:val="none" w:sz="0" w:space="0" w:color="auto"/>
            <w:left w:val="none" w:sz="0" w:space="0" w:color="auto"/>
            <w:bottom w:val="none" w:sz="0" w:space="0" w:color="auto"/>
            <w:right w:val="none" w:sz="0" w:space="0" w:color="auto"/>
          </w:divBdr>
        </w:div>
        <w:div w:id="1850900436">
          <w:marLeft w:val="0"/>
          <w:marRight w:val="0"/>
          <w:marTop w:val="0"/>
          <w:marBottom w:val="0"/>
          <w:divBdr>
            <w:top w:val="none" w:sz="0" w:space="0" w:color="auto"/>
            <w:left w:val="none" w:sz="0" w:space="0" w:color="auto"/>
            <w:bottom w:val="none" w:sz="0" w:space="0" w:color="auto"/>
            <w:right w:val="none" w:sz="0" w:space="0" w:color="auto"/>
          </w:divBdr>
        </w:div>
        <w:div w:id="564535336">
          <w:marLeft w:val="0"/>
          <w:marRight w:val="0"/>
          <w:marTop w:val="0"/>
          <w:marBottom w:val="0"/>
          <w:divBdr>
            <w:top w:val="none" w:sz="0" w:space="0" w:color="auto"/>
            <w:left w:val="none" w:sz="0" w:space="0" w:color="auto"/>
            <w:bottom w:val="none" w:sz="0" w:space="0" w:color="auto"/>
            <w:right w:val="none" w:sz="0" w:space="0" w:color="auto"/>
          </w:divBdr>
        </w:div>
        <w:div w:id="808478571">
          <w:marLeft w:val="0"/>
          <w:marRight w:val="0"/>
          <w:marTop w:val="0"/>
          <w:marBottom w:val="0"/>
          <w:divBdr>
            <w:top w:val="none" w:sz="0" w:space="0" w:color="auto"/>
            <w:left w:val="none" w:sz="0" w:space="0" w:color="auto"/>
            <w:bottom w:val="none" w:sz="0" w:space="0" w:color="auto"/>
            <w:right w:val="none" w:sz="0" w:space="0" w:color="auto"/>
          </w:divBdr>
        </w:div>
        <w:div w:id="620457979">
          <w:marLeft w:val="0"/>
          <w:marRight w:val="0"/>
          <w:marTop w:val="0"/>
          <w:marBottom w:val="0"/>
          <w:divBdr>
            <w:top w:val="none" w:sz="0" w:space="0" w:color="auto"/>
            <w:left w:val="none" w:sz="0" w:space="0" w:color="auto"/>
            <w:bottom w:val="none" w:sz="0" w:space="0" w:color="auto"/>
            <w:right w:val="none" w:sz="0" w:space="0" w:color="auto"/>
          </w:divBdr>
        </w:div>
        <w:div w:id="146022072">
          <w:marLeft w:val="0"/>
          <w:marRight w:val="0"/>
          <w:marTop w:val="0"/>
          <w:marBottom w:val="0"/>
          <w:divBdr>
            <w:top w:val="none" w:sz="0" w:space="0" w:color="auto"/>
            <w:left w:val="none" w:sz="0" w:space="0" w:color="auto"/>
            <w:bottom w:val="none" w:sz="0" w:space="0" w:color="auto"/>
            <w:right w:val="none" w:sz="0" w:space="0" w:color="auto"/>
          </w:divBdr>
        </w:div>
        <w:div w:id="263420838">
          <w:marLeft w:val="0"/>
          <w:marRight w:val="0"/>
          <w:marTop w:val="0"/>
          <w:marBottom w:val="0"/>
          <w:divBdr>
            <w:top w:val="none" w:sz="0" w:space="0" w:color="auto"/>
            <w:left w:val="none" w:sz="0" w:space="0" w:color="auto"/>
            <w:bottom w:val="none" w:sz="0" w:space="0" w:color="auto"/>
            <w:right w:val="none" w:sz="0" w:space="0" w:color="auto"/>
          </w:divBdr>
        </w:div>
        <w:div w:id="878786049">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06611837">
      <w:bodyDiv w:val="1"/>
      <w:marLeft w:val="0"/>
      <w:marRight w:val="0"/>
      <w:marTop w:val="0"/>
      <w:marBottom w:val="0"/>
      <w:divBdr>
        <w:top w:val="none" w:sz="0" w:space="0" w:color="auto"/>
        <w:left w:val="none" w:sz="0" w:space="0" w:color="auto"/>
        <w:bottom w:val="none" w:sz="0" w:space="0" w:color="auto"/>
        <w:right w:val="none" w:sz="0" w:space="0" w:color="auto"/>
      </w:divBdr>
      <w:divsChild>
        <w:div w:id="845485690">
          <w:marLeft w:val="0"/>
          <w:marRight w:val="0"/>
          <w:marTop w:val="0"/>
          <w:marBottom w:val="0"/>
          <w:divBdr>
            <w:top w:val="none" w:sz="0" w:space="0" w:color="auto"/>
            <w:left w:val="none" w:sz="0" w:space="0" w:color="auto"/>
            <w:bottom w:val="none" w:sz="0" w:space="0" w:color="auto"/>
            <w:right w:val="none" w:sz="0" w:space="0" w:color="auto"/>
          </w:divBdr>
        </w:div>
        <w:div w:id="1224217746">
          <w:marLeft w:val="0"/>
          <w:marRight w:val="0"/>
          <w:marTop w:val="0"/>
          <w:marBottom w:val="0"/>
          <w:divBdr>
            <w:top w:val="none" w:sz="0" w:space="0" w:color="auto"/>
            <w:left w:val="none" w:sz="0" w:space="0" w:color="auto"/>
            <w:bottom w:val="none" w:sz="0" w:space="0" w:color="auto"/>
            <w:right w:val="none" w:sz="0" w:space="0" w:color="auto"/>
          </w:divBdr>
        </w:div>
        <w:div w:id="677392258">
          <w:marLeft w:val="0"/>
          <w:marRight w:val="0"/>
          <w:marTop w:val="0"/>
          <w:marBottom w:val="0"/>
          <w:divBdr>
            <w:top w:val="none" w:sz="0" w:space="0" w:color="auto"/>
            <w:left w:val="none" w:sz="0" w:space="0" w:color="auto"/>
            <w:bottom w:val="none" w:sz="0" w:space="0" w:color="auto"/>
            <w:right w:val="none" w:sz="0" w:space="0" w:color="auto"/>
          </w:divBdr>
        </w:div>
        <w:div w:id="859583924">
          <w:marLeft w:val="0"/>
          <w:marRight w:val="0"/>
          <w:marTop w:val="0"/>
          <w:marBottom w:val="0"/>
          <w:divBdr>
            <w:top w:val="none" w:sz="0" w:space="0" w:color="auto"/>
            <w:left w:val="none" w:sz="0" w:space="0" w:color="auto"/>
            <w:bottom w:val="none" w:sz="0" w:space="0" w:color="auto"/>
            <w:right w:val="none" w:sz="0" w:space="0" w:color="auto"/>
          </w:divBdr>
        </w:div>
        <w:div w:id="1315991007">
          <w:marLeft w:val="0"/>
          <w:marRight w:val="0"/>
          <w:marTop w:val="0"/>
          <w:marBottom w:val="0"/>
          <w:divBdr>
            <w:top w:val="none" w:sz="0" w:space="0" w:color="auto"/>
            <w:left w:val="none" w:sz="0" w:space="0" w:color="auto"/>
            <w:bottom w:val="none" w:sz="0" w:space="0" w:color="auto"/>
            <w:right w:val="none" w:sz="0" w:space="0" w:color="auto"/>
          </w:divBdr>
        </w:div>
        <w:div w:id="828057877">
          <w:marLeft w:val="0"/>
          <w:marRight w:val="0"/>
          <w:marTop w:val="0"/>
          <w:marBottom w:val="0"/>
          <w:divBdr>
            <w:top w:val="none" w:sz="0" w:space="0" w:color="auto"/>
            <w:left w:val="none" w:sz="0" w:space="0" w:color="auto"/>
            <w:bottom w:val="none" w:sz="0" w:space="0" w:color="auto"/>
            <w:right w:val="none" w:sz="0" w:space="0" w:color="auto"/>
          </w:divBdr>
        </w:div>
        <w:div w:id="425343586">
          <w:marLeft w:val="0"/>
          <w:marRight w:val="0"/>
          <w:marTop w:val="0"/>
          <w:marBottom w:val="0"/>
          <w:divBdr>
            <w:top w:val="none" w:sz="0" w:space="0" w:color="auto"/>
            <w:left w:val="none" w:sz="0" w:space="0" w:color="auto"/>
            <w:bottom w:val="none" w:sz="0" w:space="0" w:color="auto"/>
            <w:right w:val="none" w:sz="0" w:space="0" w:color="auto"/>
          </w:divBdr>
        </w:div>
        <w:div w:id="1307010269">
          <w:marLeft w:val="0"/>
          <w:marRight w:val="0"/>
          <w:marTop w:val="0"/>
          <w:marBottom w:val="0"/>
          <w:divBdr>
            <w:top w:val="none" w:sz="0" w:space="0" w:color="auto"/>
            <w:left w:val="none" w:sz="0" w:space="0" w:color="auto"/>
            <w:bottom w:val="none" w:sz="0" w:space="0" w:color="auto"/>
            <w:right w:val="none" w:sz="0" w:space="0" w:color="auto"/>
          </w:divBdr>
        </w:div>
        <w:div w:id="99180165">
          <w:marLeft w:val="0"/>
          <w:marRight w:val="0"/>
          <w:marTop w:val="0"/>
          <w:marBottom w:val="0"/>
          <w:divBdr>
            <w:top w:val="none" w:sz="0" w:space="0" w:color="auto"/>
            <w:left w:val="none" w:sz="0" w:space="0" w:color="auto"/>
            <w:bottom w:val="none" w:sz="0" w:space="0" w:color="auto"/>
            <w:right w:val="none" w:sz="0" w:space="0" w:color="auto"/>
          </w:divBdr>
        </w:div>
        <w:div w:id="957416163">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496994120">
      <w:bodyDiv w:val="1"/>
      <w:marLeft w:val="0"/>
      <w:marRight w:val="0"/>
      <w:marTop w:val="0"/>
      <w:marBottom w:val="0"/>
      <w:divBdr>
        <w:top w:val="none" w:sz="0" w:space="0" w:color="auto"/>
        <w:left w:val="none" w:sz="0" w:space="0" w:color="auto"/>
        <w:bottom w:val="none" w:sz="0" w:space="0" w:color="auto"/>
        <w:right w:val="none" w:sz="0" w:space="0" w:color="auto"/>
      </w:divBdr>
      <w:divsChild>
        <w:div w:id="1388913482">
          <w:marLeft w:val="0"/>
          <w:marRight w:val="0"/>
          <w:marTop w:val="0"/>
          <w:marBottom w:val="0"/>
          <w:divBdr>
            <w:top w:val="none" w:sz="0" w:space="0" w:color="auto"/>
            <w:left w:val="none" w:sz="0" w:space="0" w:color="auto"/>
            <w:bottom w:val="none" w:sz="0" w:space="0" w:color="auto"/>
            <w:right w:val="none" w:sz="0" w:space="0" w:color="auto"/>
          </w:divBdr>
        </w:div>
        <w:div w:id="1911233289">
          <w:marLeft w:val="0"/>
          <w:marRight w:val="0"/>
          <w:marTop w:val="0"/>
          <w:marBottom w:val="0"/>
          <w:divBdr>
            <w:top w:val="none" w:sz="0" w:space="0" w:color="auto"/>
            <w:left w:val="none" w:sz="0" w:space="0" w:color="auto"/>
            <w:bottom w:val="none" w:sz="0" w:space="0" w:color="auto"/>
            <w:right w:val="none" w:sz="0" w:space="0" w:color="auto"/>
          </w:divBdr>
        </w:div>
        <w:div w:id="657461988">
          <w:marLeft w:val="0"/>
          <w:marRight w:val="0"/>
          <w:marTop w:val="0"/>
          <w:marBottom w:val="0"/>
          <w:divBdr>
            <w:top w:val="none" w:sz="0" w:space="0" w:color="auto"/>
            <w:left w:val="none" w:sz="0" w:space="0" w:color="auto"/>
            <w:bottom w:val="none" w:sz="0" w:space="0" w:color="auto"/>
            <w:right w:val="none" w:sz="0" w:space="0" w:color="auto"/>
          </w:divBdr>
        </w:div>
        <w:div w:id="1178151280">
          <w:marLeft w:val="0"/>
          <w:marRight w:val="0"/>
          <w:marTop w:val="0"/>
          <w:marBottom w:val="0"/>
          <w:divBdr>
            <w:top w:val="none" w:sz="0" w:space="0" w:color="auto"/>
            <w:left w:val="none" w:sz="0" w:space="0" w:color="auto"/>
            <w:bottom w:val="none" w:sz="0" w:space="0" w:color="auto"/>
            <w:right w:val="none" w:sz="0" w:space="0" w:color="auto"/>
          </w:divBdr>
        </w:div>
        <w:div w:id="1090272710">
          <w:marLeft w:val="0"/>
          <w:marRight w:val="0"/>
          <w:marTop w:val="0"/>
          <w:marBottom w:val="0"/>
          <w:divBdr>
            <w:top w:val="none" w:sz="0" w:space="0" w:color="auto"/>
            <w:left w:val="none" w:sz="0" w:space="0" w:color="auto"/>
            <w:bottom w:val="none" w:sz="0" w:space="0" w:color="auto"/>
            <w:right w:val="none" w:sz="0" w:space="0" w:color="auto"/>
          </w:divBdr>
        </w:div>
        <w:div w:id="1596130837">
          <w:marLeft w:val="0"/>
          <w:marRight w:val="0"/>
          <w:marTop w:val="0"/>
          <w:marBottom w:val="0"/>
          <w:divBdr>
            <w:top w:val="none" w:sz="0" w:space="0" w:color="auto"/>
            <w:left w:val="none" w:sz="0" w:space="0" w:color="auto"/>
            <w:bottom w:val="none" w:sz="0" w:space="0" w:color="auto"/>
            <w:right w:val="none" w:sz="0" w:space="0" w:color="auto"/>
          </w:divBdr>
        </w:div>
        <w:div w:id="1371564071">
          <w:marLeft w:val="0"/>
          <w:marRight w:val="0"/>
          <w:marTop w:val="0"/>
          <w:marBottom w:val="0"/>
          <w:divBdr>
            <w:top w:val="none" w:sz="0" w:space="0" w:color="auto"/>
            <w:left w:val="none" w:sz="0" w:space="0" w:color="auto"/>
            <w:bottom w:val="none" w:sz="0" w:space="0" w:color="auto"/>
            <w:right w:val="none" w:sz="0" w:space="0" w:color="auto"/>
          </w:divBdr>
        </w:div>
        <w:div w:id="928269190">
          <w:marLeft w:val="0"/>
          <w:marRight w:val="0"/>
          <w:marTop w:val="0"/>
          <w:marBottom w:val="0"/>
          <w:divBdr>
            <w:top w:val="none" w:sz="0" w:space="0" w:color="auto"/>
            <w:left w:val="none" w:sz="0" w:space="0" w:color="auto"/>
            <w:bottom w:val="none" w:sz="0" w:space="0" w:color="auto"/>
            <w:right w:val="none" w:sz="0" w:space="0" w:color="auto"/>
          </w:divBdr>
        </w:div>
        <w:div w:id="223181689">
          <w:marLeft w:val="0"/>
          <w:marRight w:val="0"/>
          <w:marTop w:val="0"/>
          <w:marBottom w:val="0"/>
          <w:divBdr>
            <w:top w:val="none" w:sz="0" w:space="0" w:color="auto"/>
            <w:left w:val="none" w:sz="0" w:space="0" w:color="auto"/>
            <w:bottom w:val="none" w:sz="0" w:space="0" w:color="auto"/>
            <w:right w:val="none" w:sz="0" w:space="0" w:color="auto"/>
          </w:divBdr>
        </w:div>
        <w:div w:id="2078282952">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90963250">
      <w:bodyDiv w:val="1"/>
      <w:marLeft w:val="0"/>
      <w:marRight w:val="0"/>
      <w:marTop w:val="0"/>
      <w:marBottom w:val="0"/>
      <w:divBdr>
        <w:top w:val="none" w:sz="0" w:space="0" w:color="auto"/>
        <w:left w:val="none" w:sz="0" w:space="0" w:color="auto"/>
        <w:bottom w:val="none" w:sz="0" w:space="0" w:color="auto"/>
        <w:right w:val="none" w:sz="0" w:space="0" w:color="auto"/>
      </w:divBdr>
      <w:divsChild>
        <w:div w:id="344986929">
          <w:marLeft w:val="0"/>
          <w:marRight w:val="0"/>
          <w:marTop w:val="0"/>
          <w:marBottom w:val="0"/>
          <w:divBdr>
            <w:top w:val="none" w:sz="0" w:space="0" w:color="auto"/>
            <w:left w:val="none" w:sz="0" w:space="0" w:color="auto"/>
            <w:bottom w:val="none" w:sz="0" w:space="0" w:color="auto"/>
            <w:right w:val="none" w:sz="0" w:space="0" w:color="auto"/>
          </w:divBdr>
        </w:div>
        <w:div w:id="1963459557">
          <w:marLeft w:val="0"/>
          <w:marRight w:val="0"/>
          <w:marTop w:val="0"/>
          <w:marBottom w:val="0"/>
          <w:divBdr>
            <w:top w:val="none" w:sz="0" w:space="0" w:color="auto"/>
            <w:left w:val="none" w:sz="0" w:space="0" w:color="auto"/>
            <w:bottom w:val="none" w:sz="0" w:space="0" w:color="auto"/>
            <w:right w:val="none" w:sz="0" w:space="0" w:color="auto"/>
          </w:divBdr>
        </w:div>
        <w:div w:id="1853834160">
          <w:marLeft w:val="0"/>
          <w:marRight w:val="0"/>
          <w:marTop w:val="0"/>
          <w:marBottom w:val="0"/>
          <w:divBdr>
            <w:top w:val="none" w:sz="0" w:space="0" w:color="auto"/>
            <w:left w:val="none" w:sz="0" w:space="0" w:color="auto"/>
            <w:bottom w:val="none" w:sz="0" w:space="0" w:color="auto"/>
            <w:right w:val="none" w:sz="0" w:space="0" w:color="auto"/>
          </w:divBdr>
        </w:div>
        <w:div w:id="1511867396">
          <w:marLeft w:val="0"/>
          <w:marRight w:val="0"/>
          <w:marTop w:val="0"/>
          <w:marBottom w:val="0"/>
          <w:divBdr>
            <w:top w:val="none" w:sz="0" w:space="0" w:color="auto"/>
            <w:left w:val="none" w:sz="0" w:space="0" w:color="auto"/>
            <w:bottom w:val="none" w:sz="0" w:space="0" w:color="auto"/>
            <w:right w:val="none" w:sz="0" w:space="0" w:color="auto"/>
          </w:divBdr>
        </w:div>
        <w:div w:id="1543202262">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63851325">
      <w:bodyDiv w:val="1"/>
      <w:marLeft w:val="0"/>
      <w:marRight w:val="0"/>
      <w:marTop w:val="0"/>
      <w:marBottom w:val="0"/>
      <w:divBdr>
        <w:top w:val="none" w:sz="0" w:space="0" w:color="auto"/>
        <w:left w:val="none" w:sz="0" w:space="0" w:color="auto"/>
        <w:bottom w:val="none" w:sz="0" w:space="0" w:color="auto"/>
        <w:right w:val="none" w:sz="0" w:space="0" w:color="auto"/>
      </w:divBdr>
      <w:divsChild>
        <w:div w:id="1089354251">
          <w:marLeft w:val="0"/>
          <w:marRight w:val="0"/>
          <w:marTop w:val="0"/>
          <w:marBottom w:val="0"/>
          <w:divBdr>
            <w:top w:val="none" w:sz="0" w:space="0" w:color="auto"/>
            <w:left w:val="none" w:sz="0" w:space="0" w:color="auto"/>
            <w:bottom w:val="none" w:sz="0" w:space="0" w:color="auto"/>
            <w:right w:val="none" w:sz="0" w:space="0" w:color="auto"/>
          </w:divBdr>
        </w:div>
        <w:div w:id="1572616568">
          <w:marLeft w:val="0"/>
          <w:marRight w:val="0"/>
          <w:marTop w:val="0"/>
          <w:marBottom w:val="0"/>
          <w:divBdr>
            <w:top w:val="none" w:sz="0" w:space="0" w:color="auto"/>
            <w:left w:val="none" w:sz="0" w:space="0" w:color="auto"/>
            <w:bottom w:val="none" w:sz="0" w:space="0" w:color="auto"/>
            <w:right w:val="none" w:sz="0" w:space="0" w:color="auto"/>
          </w:divBdr>
        </w:div>
        <w:div w:id="1069310661">
          <w:marLeft w:val="0"/>
          <w:marRight w:val="0"/>
          <w:marTop w:val="0"/>
          <w:marBottom w:val="0"/>
          <w:divBdr>
            <w:top w:val="none" w:sz="0" w:space="0" w:color="auto"/>
            <w:left w:val="none" w:sz="0" w:space="0" w:color="auto"/>
            <w:bottom w:val="none" w:sz="0" w:space="0" w:color="auto"/>
            <w:right w:val="none" w:sz="0" w:space="0" w:color="auto"/>
          </w:divBdr>
        </w:div>
        <w:div w:id="1391492481">
          <w:marLeft w:val="0"/>
          <w:marRight w:val="0"/>
          <w:marTop w:val="0"/>
          <w:marBottom w:val="0"/>
          <w:divBdr>
            <w:top w:val="none" w:sz="0" w:space="0" w:color="auto"/>
            <w:left w:val="none" w:sz="0" w:space="0" w:color="auto"/>
            <w:bottom w:val="none" w:sz="0" w:space="0" w:color="auto"/>
            <w:right w:val="none" w:sz="0" w:space="0" w:color="auto"/>
          </w:divBdr>
        </w:div>
        <w:div w:id="2018992878">
          <w:marLeft w:val="0"/>
          <w:marRight w:val="0"/>
          <w:marTop w:val="0"/>
          <w:marBottom w:val="0"/>
          <w:divBdr>
            <w:top w:val="none" w:sz="0" w:space="0" w:color="auto"/>
            <w:left w:val="none" w:sz="0" w:space="0" w:color="auto"/>
            <w:bottom w:val="none" w:sz="0" w:space="0" w:color="auto"/>
            <w:right w:val="none" w:sz="0" w:space="0" w:color="auto"/>
          </w:divBdr>
        </w:div>
        <w:div w:id="2090760926">
          <w:marLeft w:val="0"/>
          <w:marRight w:val="0"/>
          <w:marTop w:val="0"/>
          <w:marBottom w:val="0"/>
          <w:divBdr>
            <w:top w:val="none" w:sz="0" w:space="0" w:color="auto"/>
            <w:left w:val="none" w:sz="0" w:space="0" w:color="auto"/>
            <w:bottom w:val="none" w:sz="0" w:space="0" w:color="auto"/>
            <w:right w:val="none" w:sz="0" w:space="0" w:color="auto"/>
          </w:divBdr>
        </w:div>
        <w:div w:id="829517205">
          <w:marLeft w:val="0"/>
          <w:marRight w:val="0"/>
          <w:marTop w:val="0"/>
          <w:marBottom w:val="0"/>
          <w:divBdr>
            <w:top w:val="none" w:sz="0" w:space="0" w:color="auto"/>
            <w:left w:val="none" w:sz="0" w:space="0" w:color="auto"/>
            <w:bottom w:val="none" w:sz="0" w:space="0" w:color="auto"/>
            <w:right w:val="none" w:sz="0" w:space="0" w:color="auto"/>
          </w:divBdr>
        </w:div>
        <w:div w:id="470177812">
          <w:marLeft w:val="0"/>
          <w:marRight w:val="0"/>
          <w:marTop w:val="0"/>
          <w:marBottom w:val="0"/>
          <w:divBdr>
            <w:top w:val="none" w:sz="0" w:space="0" w:color="auto"/>
            <w:left w:val="none" w:sz="0" w:space="0" w:color="auto"/>
            <w:bottom w:val="none" w:sz="0" w:space="0" w:color="auto"/>
            <w:right w:val="none" w:sz="0" w:space="0" w:color="auto"/>
          </w:divBdr>
        </w:div>
        <w:div w:id="149295460">
          <w:marLeft w:val="0"/>
          <w:marRight w:val="0"/>
          <w:marTop w:val="0"/>
          <w:marBottom w:val="0"/>
          <w:divBdr>
            <w:top w:val="none" w:sz="0" w:space="0" w:color="auto"/>
            <w:left w:val="none" w:sz="0" w:space="0" w:color="auto"/>
            <w:bottom w:val="none" w:sz="0" w:space="0" w:color="auto"/>
            <w:right w:val="none" w:sz="0" w:space="0" w:color="auto"/>
          </w:divBdr>
        </w:div>
        <w:div w:id="881677270">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06831086">
      <w:bodyDiv w:val="1"/>
      <w:marLeft w:val="0"/>
      <w:marRight w:val="0"/>
      <w:marTop w:val="0"/>
      <w:marBottom w:val="0"/>
      <w:divBdr>
        <w:top w:val="none" w:sz="0" w:space="0" w:color="auto"/>
        <w:left w:val="none" w:sz="0" w:space="0" w:color="auto"/>
        <w:bottom w:val="none" w:sz="0" w:space="0" w:color="auto"/>
        <w:right w:val="none" w:sz="0" w:space="0" w:color="auto"/>
      </w:divBdr>
      <w:divsChild>
        <w:div w:id="1216743146">
          <w:marLeft w:val="0"/>
          <w:marRight w:val="0"/>
          <w:marTop w:val="0"/>
          <w:marBottom w:val="0"/>
          <w:divBdr>
            <w:top w:val="none" w:sz="0" w:space="0" w:color="auto"/>
            <w:left w:val="none" w:sz="0" w:space="0" w:color="auto"/>
            <w:bottom w:val="none" w:sz="0" w:space="0" w:color="auto"/>
            <w:right w:val="none" w:sz="0" w:space="0" w:color="auto"/>
          </w:divBdr>
        </w:div>
        <w:div w:id="1406337319">
          <w:marLeft w:val="0"/>
          <w:marRight w:val="0"/>
          <w:marTop w:val="0"/>
          <w:marBottom w:val="0"/>
          <w:divBdr>
            <w:top w:val="none" w:sz="0" w:space="0" w:color="auto"/>
            <w:left w:val="none" w:sz="0" w:space="0" w:color="auto"/>
            <w:bottom w:val="none" w:sz="0" w:space="0" w:color="auto"/>
            <w:right w:val="none" w:sz="0" w:space="0" w:color="auto"/>
          </w:divBdr>
        </w:div>
        <w:div w:id="1163355637">
          <w:marLeft w:val="0"/>
          <w:marRight w:val="0"/>
          <w:marTop w:val="0"/>
          <w:marBottom w:val="0"/>
          <w:divBdr>
            <w:top w:val="none" w:sz="0" w:space="0" w:color="auto"/>
            <w:left w:val="none" w:sz="0" w:space="0" w:color="auto"/>
            <w:bottom w:val="none" w:sz="0" w:space="0" w:color="auto"/>
            <w:right w:val="none" w:sz="0" w:space="0" w:color="auto"/>
          </w:divBdr>
        </w:div>
        <w:div w:id="26609490">
          <w:marLeft w:val="0"/>
          <w:marRight w:val="0"/>
          <w:marTop w:val="0"/>
          <w:marBottom w:val="0"/>
          <w:divBdr>
            <w:top w:val="none" w:sz="0" w:space="0" w:color="auto"/>
            <w:left w:val="none" w:sz="0" w:space="0" w:color="auto"/>
            <w:bottom w:val="none" w:sz="0" w:space="0" w:color="auto"/>
            <w:right w:val="none" w:sz="0" w:space="0" w:color="auto"/>
          </w:divBdr>
        </w:div>
        <w:div w:id="1813476126">
          <w:marLeft w:val="0"/>
          <w:marRight w:val="0"/>
          <w:marTop w:val="0"/>
          <w:marBottom w:val="0"/>
          <w:divBdr>
            <w:top w:val="none" w:sz="0" w:space="0" w:color="auto"/>
            <w:left w:val="none" w:sz="0" w:space="0" w:color="auto"/>
            <w:bottom w:val="none" w:sz="0" w:space="0" w:color="auto"/>
            <w:right w:val="none" w:sz="0" w:space="0" w:color="auto"/>
          </w:divBdr>
        </w:div>
        <w:div w:id="2100590895">
          <w:marLeft w:val="0"/>
          <w:marRight w:val="0"/>
          <w:marTop w:val="0"/>
          <w:marBottom w:val="0"/>
          <w:divBdr>
            <w:top w:val="none" w:sz="0" w:space="0" w:color="auto"/>
            <w:left w:val="none" w:sz="0" w:space="0" w:color="auto"/>
            <w:bottom w:val="none" w:sz="0" w:space="0" w:color="auto"/>
            <w:right w:val="none" w:sz="0" w:space="0" w:color="auto"/>
          </w:divBdr>
        </w:div>
        <w:div w:id="994648330">
          <w:marLeft w:val="0"/>
          <w:marRight w:val="0"/>
          <w:marTop w:val="0"/>
          <w:marBottom w:val="0"/>
          <w:divBdr>
            <w:top w:val="none" w:sz="0" w:space="0" w:color="auto"/>
            <w:left w:val="none" w:sz="0" w:space="0" w:color="auto"/>
            <w:bottom w:val="none" w:sz="0" w:space="0" w:color="auto"/>
            <w:right w:val="none" w:sz="0" w:space="0" w:color="auto"/>
          </w:divBdr>
        </w:div>
        <w:div w:id="405689368">
          <w:marLeft w:val="0"/>
          <w:marRight w:val="0"/>
          <w:marTop w:val="0"/>
          <w:marBottom w:val="0"/>
          <w:divBdr>
            <w:top w:val="none" w:sz="0" w:space="0" w:color="auto"/>
            <w:left w:val="none" w:sz="0" w:space="0" w:color="auto"/>
            <w:bottom w:val="none" w:sz="0" w:space="0" w:color="auto"/>
            <w:right w:val="none" w:sz="0" w:space="0" w:color="auto"/>
          </w:divBdr>
        </w:div>
        <w:div w:id="1264925075">
          <w:marLeft w:val="0"/>
          <w:marRight w:val="0"/>
          <w:marTop w:val="0"/>
          <w:marBottom w:val="0"/>
          <w:divBdr>
            <w:top w:val="none" w:sz="0" w:space="0" w:color="auto"/>
            <w:left w:val="none" w:sz="0" w:space="0" w:color="auto"/>
            <w:bottom w:val="none" w:sz="0" w:space="0" w:color="auto"/>
            <w:right w:val="none" w:sz="0" w:space="0" w:color="auto"/>
          </w:divBdr>
        </w:div>
        <w:div w:id="1210141977">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672220">
      <w:bodyDiv w:val="1"/>
      <w:marLeft w:val="0"/>
      <w:marRight w:val="0"/>
      <w:marTop w:val="0"/>
      <w:marBottom w:val="0"/>
      <w:divBdr>
        <w:top w:val="none" w:sz="0" w:space="0" w:color="auto"/>
        <w:left w:val="none" w:sz="0" w:space="0" w:color="auto"/>
        <w:bottom w:val="none" w:sz="0" w:space="0" w:color="auto"/>
        <w:right w:val="none" w:sz="0" w:space="0" w:color="auto"/>
      </w:divBdr>
      <w:divsChild>
        <w:div w:id="1684739871">
          <w:marLeft w:val="0"/>
          <w:marRight w:val="0"/>
          <w:marTop w:val="0"/>
          <w:marBottom w:val="0"/>
          <w:divBdr>
            <w:top w:val="none" w:sz="0" w:space="0" w:color="auto"/>
            <w:left w:val="none" w:sz="0" w:space="0" w:color="auto"/>
            <w:bottom w:val="none" w:sz="0" w:space="0" w:color="auto"/>
            <w:right w:val="none" w:sz="0" w:space="0" w:color="auto"/>
          </w:divBdr>
        </w:div>
        <w:div w:id="66467407">
          <w:marLeft w:val="0"/>
          <w:marRight w:val="0"/>
          <w:marTop w:val="0"/>
          <w:marBottom w:val="0"/>
          <w:divBdr>
            <w:top w:val="none" w:sz="0" w:space="0" w:color="auto"/>
            <w:left w:val="none" w:sz="0" w:space="0" w:color="auto"/>
            <w:bottom w:val="none" w:sz="0" w:space="0" w:color="auto"/>
            <w:right w:val="none" w:sz="0" w:space="0" w:color="auto"/>
          </w:divBdr>
        </w:div>
        <w:div w:id="176192864">
          <w:marLeft w:val="0"/>
          <w:marRight w:val="0"/>
          <w:marTop w:val="0"/>
          <w:marBottom w:val="0"/>
          <w:divBdr>
            <w:top w:val="none" w:sz="0" w:space="0" w:color="auto"/>
            <w:left w:val="none" w:sz="0" w:space="0" w:color="auto"/>
            <w:bottom w:val="none" w:sz="0" w:space="0" w:color="auto"/>
            <w:right w:val="none" w:sz="0" w:space="0" w:color="auto"/>
          </w:divBdr>
        </w:div>
        <w:div w:id="1918905161">
          <w:marLeft w:val="0"/>
          <w:marRight w:val="0"/>
          <w:marTop w:val="0"/>
          <w:marBottom w:val="0"/>
          <w:divBdr>
            <w:top w:val="none" w:sz="0" w:space="0" w:color="auto"/>
            <w:left w:val="none" w:sz="0" w:space="0" w:color="auto"/>
            <w:bottom w:val="none" w:sz="0" w:space="0" w:color="auto"/>
            <w:right w:val="none" w:sz="0" w:space="0" w:color="auto"/>
          </w:divBdr>
        </w:div>
        <w:div w:id="836656015">
          <w:marLeft w:val="0"/>
          <w:marRight w:val="0"/>
          <w:marTop w:val="0"/>
          <w:marBottom w:val="0"/>
          <w:divBdr>
            <w:top w:val="none" w:sz="0" w:space="0" w:color="auto"/>
            <w:left w:val="none" w:sz="0" w:space="0" w:color="auto"/>
            <w:bottom w:val="none" w:sz="0" w:space="0" w:color="auto"/>
            <w:right w:val="none" w:sz="0" w:space="0" w:color="auto"/>
          </w:divBdr>
        </w:div>
        <w:div w:id="303126078">
          <w:marLeft w:val="0"/>
          <w:marRight w:val="0"/>
          <w:marTop w:val="0"/>
          <w:marBottom w:val="0"/>
          <w:divBdr>
            <w:top w:val="none" w:sz="0" w:space="0" w:color="auto"/>
            <w:left w:val="none" w:sz="0" w:space="0" w:color="auto"/>
            <w:bottom w:val="none" w:sz="0" w:space="0" w:color="auto"/>
            <w:right w:val="none" w:sz="0" w:space="0" w:color="auto"/>
          </w:divBdr>
        </w:div>
        <w:div w:id="586771257">
          <w:marLeft w:val="0"/>
          <w:marRight w:val="0"/>
          <w:marTop w:val="0"/>
          <w:marBottom w:val="0"/>
          <w:divBdr>
            <w:top w:val="none" w:sz="0" w:space="0" w:color="auto"/>
            <w:left w:val="none" w:sz="0" w:space="0" w:color="auto"/>
            <w:bottom w:val="none" w:sz="0" w:space="0" w:color="auto"/>
            <w:right w:val="none" w:sz="0" w:space="0" w:color="auto"/>
          </w:divBdr>
        </w:div>
        <w:div w:id="542713092">
          <w:marLeft w:val="0"/>
          <w:marRight w:val="0"/>
          <w:marTop w:val="0"/>
          <w:marBottom w:val="0"/>
          <w:divBdr>
            <w:top w:val="none" w:sz="0" w:space="0" w:color="auto"/>
            <w:left w:val="none" w:sz="0" w:space="0" w:color="auto"/>
            <w:bottom w:val="none" w:sz="0" w:space="0" w:color="auto"/>
            <w:right w:val="none" w:sz="0" w:space="0" w:color="auto"/>
          </w:divBdr>
        </w:div>
        <w:div w:id="484393308">
          <w:marLeft w:val="0"/>
          <w:marRight w:val="0"/>
          <w:marTop w:val="0"/>
          <w:marBottom w:val="0"/>
          <w:divBdr>
            <w:top w:val="none" w:sz="0" w:space="0" w:color="auto"/>
            <w:left w:val="none" w:sz="0" w:space="0" w:color="auto"/>
            <w:bottom w:val="none" w:sz="0" w:space="0" w:color="auto"/>
            <w:right w:val="none" w:sz="0" w:space="0" w:color="auto"/>
          </w:divBdr>
        </w:div>
        <w:div w:id="185170538">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38232354">
      <w:bodyDiv w:val="1"/>
      <w:marLeft w:val="0"/>
      <w:marRight w:val="0"/>
      <w:marTop w:val="0"/>
      <w:marBottom w:val="0"/>
      <w:divBdr>
        <w:top w:val="none" w:sz="0" w:space="0" w:color="auto"/>
        <w:left w:val="none" w:sz="0" w:space="0" w:color="auto"/>
        <w:bottom w:val="none" w:sz="0" w:space="0" w:color="auto"/>
        <w:right w:val="none" w:sz="0" w:space="0" w:color="auto"/>
      </w:divBdr>
      <w:divsChild>
        <w:div w:id="1065372868">
          <w:marLeft w:val="0"/>
          <w:marRight w:val="0"/>
          <w:marTop w:val="0"/>
          <w:marBottom w:val="0"/>
          <w:divBdr>
            <w:top w:val="none" w:sz="0" w:space="0" w:color="auto"/>
            <w:left w:val="none" w:sz="0" w:space="0" w:color="auto"/>
            <w:bottom w:val="none" w:sz="0" w:space="0" w:color="auto"/>
            <w:right w:val="none" w:sz="0" w:space="0" w:color="auto"/>
          </w:divBdr>
        </w:div>
        <w:div w:id="240801384">
          <w:marLeft w:val="0"/>
          <w:marRight w:val="0"/>
          <w:marTop w:val="0"/>
          <w:marBottom w:val="0"/>
          <w:divBdr>
            <w:top w:val="none" w:sz="0" w:space="0" w:color="auto"/>
            <w:left w:val="none" w:sz="0" w:space="0" w:color="auto"/>
            <w:bottom w:val="none" w:sz="0" w:space="0" w:color="auto"/>
            <w:right w:val="none" w:sz="0" w:space="0" w:color="auto"/>
          </w:divBdr>
        </w:div>
        <w:div w:id="1841457430">
          <w:marLeft w:val="0"/>
          <w:marRight w:val="0"/>
          <w:marTop w:val="0"/>
          <w:marBottom w:val="0"/>
          <w:divBdr>
            <w:top w:val="none" w:sz="0" w:space="0" w:color="auto"/>
            <w:left w:val="none" w:sz="0" w:space="0" w:color="auto"/>
            <w:bottom w:val="none" w:sz="0" w:space="0" w:color="auto"/>
            <w:right w:val="none" w:sz="0" w:space="0" w:color="auto"/>
          </w:divBdr>
        </w:div>
        <w:div w:id="174196432">
          <w:marLeft w:val="0"/>
          <w:marRight w:val="0"/>
          <w:marTop w:val="0"/>
          <w:marBottom w:val="0"/>
          <w:divBdr>
            <w:top w:val="none" w:sz="0" w:space="0" w:color="auto"/>
            <w:left w:val="none" w:sz="0" w:space="0" w:color="auto"/>
            <w:bottom w:val="none" w:sz="0" w:space="0" w:color="auto"/>
            <w:right w:val="none" w:sz="0" w:space="0" w:color="auto"/>
          </w:divBdr>
        </w:div>
        <w:div w:id="1946035005">
          <w:marLeft w:val="0"/>
          <w:marRight w:val="0"/>
          <w:marTop w:val="0"/>
          <w:marBottom w:val="0"/>
          <w:divBdr>
            <w:top w:val="none" w:sz="0" w:space="0" w:color="auto"/>
            <w:left w:val="none" w:sz="0" w:space="0" w:color="auto"/>
            <w:bottom w:val="none" w:sz="0" w:space="0" w:color="auto"/>
            <w:right w:val="none" w:sz="0" w:space="0" w:color="auto"/>
          </w:divBdr>
        </w:div>
        <w:div w:id="1722830078">
          <w:marLeft w:val="0"/>
          <w:marRight w:val="0"/>
          <w:marTop w:val="0"/>
          <w:marBottom w:val="0"/>
          <w:divBdr>
            <w:top w:val="none" w:sz="0" w:space="0" w:color="auto"/>
            <w:left w:val="none" w:sz="0" w:space="0" w:color="auto"/>
            <w:bottom w:val="none" w:sz="0" w:space="0" w:color="auto"/>
            <w:right w:val="none" w:sz="0" w:space="0" w:color="auto"/>
          </w:divBdr>
        </w:div>
        <w:div w:id="1298753447">
          <w:marLeft w:val="0"/>
          <w:marRight w:val="0"/>
          <w:marTop w:val="0"/>
          <w:marBottom w:val="0"/>
          <w:divBdr>
            <w:top w:val="none" w:sz="0" w:space="0" w:color="auto"/>
            <w:left w:val="none" w:sz="0" w:space="0" w:color="auto"/>
            <w:bottom w:val="none" w:sz="0" w:space="0" w:color="auto"/>
            <w:right w:val="none" w:sz="0" w:space="0" w:color="auto"/>
          </w:divBdr>
        </w:div>
        <w:div w:id="668214432">
          <w:marLeft w:val="0"/>
          <w:marRight w:val="0"/>
          <w:marTop w:val="0"/>
          <w:marBottom w:val="0"/>
          <w:divBdr>
            <w:top w:val="none" w:sz="0" w:space="0" w:color="auto"/>
            <w:left w:val="none" w:sz="0" w:space="0" w:color="auto"/>
            <w:bottom w:val="none" w:sz="0" w:space="0" w:color="auto"/>
            <w:right w:val="none" w:sz="0" w:space="0" w:color="auto"/>
          </w:divBdr>
        </w:div>
        <w:div w:id="726493350">
          <w:marLeft w:val="0"/>
          <w:marRight w:val="0"/>
          <w:marTop w:val="0"/>
          <w:marBottom w:val="0"/>
          <w:divBdr>
            <w:top w:val="none" w:sz="0" w:space="0" w:color="auto"/>
            <w:left w:val="none" w:sz="0" w:space="0" w:color="auto"/>
            <w:bottom w:val="none" w:sz="0" w:space="0" w:color="auto"/>
            <w:right w:val="none" w:sz="0" w:space="0" w:color="auto"/>
          </w:divBdr>
        </w:div>
        <w:div w:id="1627783231">
          <w:marLeft w:val="0"/>
          <w:marRight w:val="0"/>
          <w:marTop w:val="0"/>
          <w:marBottom w:val="0"/>
          <w:divBdr>
            <w:top w:val="none" w:sz="0" w:space="0" w:color="auto"/>
            <w:left w:val="none" w:sz="0" w:space="0" w:color="auto"/>
            <w:bottom w:val="none" w:sz="0" w:space="0" w:color="auto"/>
            <w:right w:val="none" w:sz="0" w:space="0" w:color="auto"/>
          </w:divBdr>
        </w:div>
      </w:divsChild>
    </w:div>
    <w:div w:id="2091928457">
      <w:bodyDiv w:val="1"/>
      <w:marLeft w:val="0"/>
      <w:marRight w:val="0"/>
      <w:marTop w:val="0"/>
      <w:marBottom w:val="0"/>
      <w:divBdr>
        <w:top w:val="none" w:sz="0" w:space="0" w:color="auto"/>
        <w:left w:val="none" w:sz="0" w:space="0" w:color="auto"/>
        <w:bottom w:val="none" w:sz="0" w:space="0" w:color="auto"/>
        <w:right w:val="none" w:sz="0" w:space="0" w:color="auto"/>
      </w:divBdr>
      <w:divsChild>
        <w:div w:id="1012413985">
          <w:marLeft w:val="0"/>
          <w:marRight w:val="0"/>
          <w:marTop w:val="0"/>
          <w:marBottom w:val="0"/>
          <w:divBdr>
            <w:top w:val="none" w:sz="0" w:space="0" w:color="auto"/>
            <w:left w:val="none" w:sz="0" w:space="0" w:color="auto"/>
            <w:bottom w:val="none" w:sz="0" w:space="0" w:color="auto"/>
            <w:right w:val="none" w:sz="0" w:space="0" w:color="auto"/>
          </w:divBdr>
        </w:div>
        <w:div w:id="956836487">
          <w:marLeft w:val="0"/>
          <w:marRight w:val="0"/>
          <w:marTop w:val="0"/>
          <w:marBottom w:val="0"/>
          <w:divBdr>
            <w:top w:val="none" w:sz="0" w:space="0" w:color="auto"/>
            <w:left w:val="none" w:sz="0" w:space="0" w:color="auto"/>
            <w:bottom w:val="none" w:sz="0" w:space="0" w:color="auto"/>
            <w:right w:val="none" w:sz="0" w:space="0" w:color="auto"/>
          </w:divBdr>
        </w:div>
        <w:div w:id="608464249">
          <w:marLeft w:val="0"/>
          <w:marRight w:val="0"/>
          <w:marTop w:val="0"/>
          <w:marBottom w:val="0"/>
          <w:divBdr>
            <w:top w:val="none" w:sz="0" w:space="0" w:color="auto"/>
            <w:left w:val="none" w:sz="0" w:space="0" w:color="auto"/>
            <w:bottom w:val="none" w:sz="0" w:space="0" w:color="auto"/>
            <w:right w:val="none" w:sz="0" w:space="0" w:color="auto"/>
          </w:divBdr>
        </w:div>
        <w:div w:id="1793132723">
          <w:marLeft w:val="0"/>
          <w:marRight w:val="0"/>
          <w:marTop w:val="0"/>
          <w:marBottom w:val="0"/>
          <w:divBdr>
            <w:top w:val="none" w:sz="0" w:space="0" w:color="auto"/>
            <w:left w:val="none" w:sz="0" w:space="0" w:color="auto"/>
            <w:bottom w:val="none" w:sz="0" w:space="0" w:color="auto"/>
            <w:right w:val="none" w:sz="0" w:space="0" w:color="auto"/>
          </w:divBdr>
        </w:div>
        <w:div w:id="1305548103">
          <w:marLeft w:val="0"/>
          <w:marRight w:val="0"/>
          <w:marTop w:val="0"/>
          <w:marBottom w:val="0"/>
          <w:divBdr>
            <w:top w:val="none" w:sz="0" w:space="0" w:color="auto"/>
            <w:left w:val="none" w:sz="0" w:space="0" w:color="auto"/>
            <w:bottom w:val="none" w:sz="0" w:space="0" w:color="auto"/>
            <w:right w:val="none" w:sz="0" w:space="0" w:color="auto"/>
          </w:divBdr>
        </w:div>
        <w:div w:id="1263539170">
          <w:marLeft w:val="0"/>
          <w:marRight w:val="0"/>
          <w:marTop w:val="0"/>
          <w:marBottom w:val="0"/>
          <w:divBdr>
            <w:top w:val="none" w:sz="0" w:space="0" w:color="auto"/>
            <w:left w:val="none" w:sz="0" w:space="0" w:color="auto"/>
            <w:bottom w:val="none" w:sz="0" w:space="0" w:color="auto"/>
            <w:right w:val="none" w:sz="0" w:space="0" w:color="auto"/>
          </w:divBdr>
        </w:div>
        <w:div w:id="1587496107">
          <w:marLeft w:val="0"/>
          <w:marRight w:val="0"/>
          <w:marTop w:val="0"/>
          <w:marBottom w:val="0"/>
          <w:divBdr>
            <w:top w:val="none" w:sz="0" w:space="0" w:color="auto"/>
            <w:left w:val="none" w:sz="0" w:space="0" w:color="auto"/>
            <w:bottom w:val="none" w:sz="0" w:space="0" w:color="auto"/>
            <w:right w:val="none" w:sz="0" w:space="0" w:color="auto"/>
          </w:divBdr>
        </w:div>
        <w:div w:id="1897273793">
          <w:marLeft w:val="0"/>
          <w:marRight w:val="0"/>
          <w:marTop w:val="0"/>
          <w:marBottom w:val="0"/>
          <w:divBdr>
            <w:top w:val="none" w:sz="0" w:space="0" w:color="auto"/>
            <w:left w:val="none" w:sz="0" w:space="0" w:color="auto"/>
            <w:bottom w:val="none" w:sz="0" w:space="0" w:color="auto"/>
            <w:right w:val="none" w:sz="0" w:space="0" w:color="auto"/>
          </w:divBdr>
        </w:div>
        <w:div w:id="426536142">
          <w:marLeft w:val="0"/>
          <w:marRight w:val="0"/>
          <w:marTop w:val="0"/>
          <w:marBottom w:val="0"/>
          <w:divBdr>
            <w:top w:val="none" w:sz="0" w:space="0" w:color="auto"/>
            <w:left w:val="none" w:sz="0" w:space="0" w:color="auto"/>
            <w:bottom w:val="none" w:sz="0" w:space="0" w:color="auto"/>
            <w:right w:val="none" w:sz="0" w:space="0" w:color="auto"/>
          </w:divBdr>
        </w:div>
        <w:div w:id="1002702868">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https://www.alte-lieder.d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glaubensstimme.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zeugen-christi.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javascript:void(0)" TargetMode="External"/><Relationship Id="rId5" Type="http://schemas.openxmlformats.org/officeDocument/2006/relationships/footnotes" Target="footnotes.xml"/><Relationship Id="rId15" Type="http://schemas.openxmlformats.org/officeDocument/2006/relationships/hyperlink" Target="https://gebete.glaubensstimme.de/" TargetMode="External"/><Relationship Id="rId10"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hyperlink" Target="https://briefe.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103</Pages>
  <Words>19088</Words>
  <Characters>120255</Characters>
  <Application>Microsoft Office Word</Application>
  <DocSecurity>0</DocSecurity>
  <Lines>1002</Lines>
  <Paragraphs>278</Paragraphs>
  <ScaleCrop>false</ScaleCrop>
  <HeadingPairs>
    <vt:vector size="4" baseType="variant">
      <vt:variant>
        <vt:lpstr>Titel</vt:lpstr>
      </vt:variant>
      <vt:variant>
        <vt:i4>1</vt:i4>
      </vt:variant>
      <vt:variant>
        <vt:lpstr>Überschriften</vt:lpstr>
      </vt:variant>
      <vt:variant>
        <vt:i4>78</vt:i4>
      </vt:variant>
    </vt:vector>
  </HeadingPairs>
  <TitlesOfParts>
    <vt:vector size="79" baseType="lpstr">
      <vt:lpstr>2</vt:lpstr>
      <vt:lpstr>Albert Zeller - Lieder des Leids</vt:lpstr>
      <vt:lpstr>Vorwort</vt:lpstr>
      <vt:lpstr>Albert Zeller - Lieder des Leids</vt:lpstr>
      <vt:lpstr>Als du, o Herr, aus deiner Grabesnacht,</vt:lpstr>
      <vt:lpstr>Bist du noch nie, o Freund, vom Mondesstrahl erwacht</vt:lpstr>
      <vt:lpstr>Das Größte, was du Herr an mir getan</vt:lpstr>
      <vt:lpstr>Dem großen Gott stirbt Keiner</vt:lpstr>
      <vt:lpstr>Den Pfad, den du so oft gezogen,</vt:lpstr>
      <vt:lpstr>Des Lebens Festmahl ist zu Ende</vt:lpstr>
      <vt:lpstr>Die Sonne sinket in das Meer hinab</vt:lpstr>
      <vt:lpstr>Die steilsten Wege musst allein du gehn</vt:lpstr>
      <vt:lpstr>Die Welt wird schöner jedes Jahr</vt:lpstr>
      <vt:lpstr>Du hast genug in Staub gesehn</vt:lpstr>
      <vt:lpstr>Du hast mein sterbliches Gebein</vt:lpstr>
      <vt:lpstr>Du lieber freundlicher Geselle,</vt:lpstr>
      <vt:lpstr>Ein lichter Strahl von oben</vt:lpstr>
      <vt:lpstr>Ein Wunder hat dich mir gegeben</vt:lpstr>
      <vt:lpstr>Einen seh ich um den Andern</vt:lpstr>
      <vt:lpstr>Entwöhnen ist des Menschen ernstes Los</vt:lpstr>
      <vt:lpstr>Erloschen und versunken</vt:lpstr>
      <vt:lpstr>Es fällt kein Haar von eines Menschen Haupt,</vt:lpstr>
      <vt:lpstr>Es ist der alte treue Gott</vt:lpstr>
      <vt:lpstr>Es muss ja durchgestritten</vt:lpstr>
      <vt:lpstr>Gebrochen ist der Sturm</vt:lpstr>
      <vt:lpstr>„Geh nur hin, es lebt dein Sohn!“</vt:lpstr>
      <vt:lpstr>Geh, vertrau nur Gott dem Herrn!</vt:lpstr>
      <vt:lpstr>Gib dich dahin</vt:lpstr>
      <vt:lpstr>Gibst du, o Erde, deine Toten wieder?</vt:lpstr>
      <vt:lpstr>Gott sei gelobt, wir wissen</vt:lpstr>
      <vt:lpstr>Gottes Name sei geschrieben</vt:lpstr>
      <vt:lpstr>Herr, wie du willst und meinest</vt:lpstr>
      <vt:lpstr>Herz und Hände hocherhoben</vt:lpstr>
      <vt:lpstr>Hindurch, hindurch mit Freuden!</vt:lpstr>
      <vt:lpstr>Hinein, hinein in Kampf und Schmerz!</vt:lpstr>
      <vt:lpstr>Hüter! ist die Nacht bald hin?</vt:lpstr>
      <vt:lpstr>Ich bin verwelkt und grüne</vt:lpstr>
      <vt:lpstr>Ich hab mein Guts empfangen</vt:lpstr>
      <vt:lpstr>Ich habs gewagt und will es wagen,</vt:lpstr>
      <vt:lpstr>Ich nahm von deiner toten Hand den Ring</vt:lpstr>
      <vt:lpstr>„Ich selbst will deine Liebe sein!“</vt:lpstr>
      <vt:lpstr>Ich sink an seinem Kreuze nieder</vt:lpstr>
      <vt:lpstr>Ich steh in Gottes Hand;</vt:lpstr>
      <vt:lpstr>Ich will mein Kreuz mit Freuden tragen</vt:lpstr>
      <vt:lpstr>Ich will nicht selber wählen</vt:lpstr>
      <vt:lpstr>Ihr Glaube half ihr, und sie ward gesund</vt:lpstr>
      <vt:lpstr>In mich hast deine Seele du gehaucht;</vt:lpstr>
      <vt:lpstr>Indessen wir im finstern Tal</vt:lpstr>
      <vt:lpstr>Ist dirs wieder, wie den Zwein</vt:lpstr>
      <vt:lpstr>Ist es plötzlich Nacht geworden</vt:lpstr>
      <vt:lpstr>Ja, mich hat der Herr getragen</vt:lpstr>
      <vt:lpstr>Klag deine Not</vt:lpstr>
      <vt:lpstr>Klopft ich noch einmal an</vt:lpstr>
      <vt:lpstr>Kommt er wohl morgen, kommt er heut,</vt:lpstr>
      <vt:lpstr>Lässt auch die Jungfrau von dem Schmuck?</vt:lpstr>
      <vt:lpstr>Lasset die Kindlein zu mir kommen</vt:lpstr>
      <vt:lpstr>Lasst den Toten ihre Toten</vt:lpstr>
      <vt:lpstr>Leb wohl, leb wohl, du schöne Welt!</vt:lpstr>
      <vt:lpstr>Liebe höret nimmer auf</vt:lpstr>
      <vt:lpstr>Meine Herde will ich weiden</vt:lpstr>
      <vt:lpstr>Mit selgem Schauer lese ich die Züge</vt:lpstr>
      <vt:lpstr>Nicht Einer hat sich sein erbarmt</vt:lpstr>
      <vt:lpstr>Noch ist die Zeit zu wandern</vt:lpstr>
      <vt:lpstr>Nur keinen guten Augenblick verscherzt!</vt:lpstr>
      <vt:lpstr>Nur wer allein zum Herrn gefleht,</vt:lpstr>
      <vt:lpstr>O dass wir weise würden</vt:lpstr>
      <vt:lpstr>O hätt ich nur die rechte Liebe</vt:lpstr>
      <vt:lpstr>O sagt euch freundlich guten Tag,</vt:lpstr>
      <vt:lpstr>O stört nicht ihre Seligkeit</vt:lpstr>
      <vt:lpstr>O welch ein trotzig und verzagtes Ding</vt:lpstr>
      <vt:lpstr>Schon war ich nahe</vt:lpstr>
      <vt:lpstr>Und immer neue Kränze leg ich auf dein Grab</vt:lpstr>
      <vt:lpstr>Vater und Mutter werden dich verlassen,</vt:lpstr>
      <vt:lpstr>Versinke nicht in deinen Kummer!</vt:lpstr>
      <vt:lpstr>Vom Himmel fällt des Segens Tau,</vt:lpstr>
      <vt:lpstr>Warum zagst du Menschenkind?</vt:lpstr>
      <vt:lpstr>Was kannst du fordern, als das Deine</vt:lpstr>
      <vt:lpstr>Was willst du mir am frühen Morgen sagen</vt:lpstr>
      <vt:lpstr>Weißt du, o Seele auch, was gottgelassen heißt?</vt:lpstr>
    </vt:vector>
  </TitlesOfParts>
  <Company>Glaubensstimme.de</Company>
  <LinksUpToDate>false</LinksUpToDate>
  <CharactersWithSpaces>139065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 des Leids</dc:title>
  <dc:subject/>
  <dc:creator>Zeller, Albert</dc:creator>
  <cp:keywords/>
  <dc:description/>
  <cp:lastModifiedBy>webmaster@glaubensstimme.de</cp:lastModifiedBy>
  <cp:revision>2</cp:revision>
  <dcterms:created xsi:type="dcterms:W3CDTF">2024-11-24T09:46:00Z</dcterms:created>
  <dcterms:modified xsi:type="dcterms:W3CDTF">2024-11-24T13:31:00Z</dcterms:modified>
  <dc:language>de</dc:language>
</cp:coreProperties>
</file>